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737D" w:rsidRDefault="00253120" w:rsidP="00253120">
      <w:pPr>
        <w:spacing w:line="360" w:lineRule="auto"/>
        <w:rPr>
          <w:rFonts w:ascii="Arial" w:hAnsi="Arial" w:cs="Arial"/>
          <w:b/>
          <w:bCs/>
        </w:rPr>
      </w:pPr>
      <w:r>
        <w:rPr>
          <w:rFonts w:ascii="Arial" w:hAnsi="Arial" w:cs="Arial"/>
          <w:u w:val="single"/>
        </w:rPr>
        <w:t>Wzór umowy</w:t>
      </w:r>
    </w:p>
    <w:p w:rsidR="004E604B" w:rsidRDefault="004E604B" w:rsidP="007141E4">
      <w:pPr>
        <w:spacing w:line="276" w:lineRule="auto"/>
        <w:jc w:val="center"/>
        <w:rPr>
          <w:rFonts w:ascii="Arial" w:hAnsi="Arial" w:cs="Arial"/>
          <w:b/>
          <w:bCs/>
        </w:rPr>
      </w:pPr>
      <w:r w:rsidRPr="00F96685">
        <w:rPr>
          <w:rFonts w:ascii="Arial" w:hAnsi="Arial" w:cs="Arial"/>
          <w:b/>
          <w:bCs/>
        </w:rPr>
        <w:t>Umowa nr CRU</w:t>
      </w:r>
      <w:r w:rsidRPr="00F96685">
        <w:rPr>
          <w:rFonts w:ascii="Arial" w:hAnsi="Arial" w:cs="Arial"/>
        </w:rPr>
        <w:t>/...</w:t>
      </w:r>
      <w:r w:rsidR="00EC0F7C" w:rsidRPr="00F96685">
        <w:rPr>
          <w:rFonts w:ascii="Arial" w:hAnsi="Arial" w:cs="Arial"/>
        </w:rPr>
        <w:t>...</w:t>
      </w:r>
      <w:r w:rsidRPr="00F96685">
        <w:rPr>
          <w:rFonts w:ascii="Arial" w:hAnsi="Arial" w:cs="Arial"/>
        </w:rPr>
        <w:t>....</w:t>
      </w:r>
      <w:r w:rsidRPr="00F96685">
        <w:rPr>
          <w:rFonts w:ascii="Arial" w:hAnsi="Arial" w:cs="Arial"/>
          <w:b/>
          <w:bCs/>
        </w:rPr>
        <w:t>/ 20</w:t>
      </w:r>
      <w:r w:rsidR="00E91013">
        <w:rPr>
          <w:rFonts w:ascii="Arial" w:hAnsi="Arial" w:cs="Arial"/>
          <w:b/>
          <w:bCs/>
        </w:rPr>
        <w:t>18</w:t>
      </w:r>
    </w:p>
    <w:p w:rsidR="00C73466" w:rsidRPr="007141E4" w:rsidRDefault="00C73466" w:rsidP="007141E4">
      <w:pPr>
        <w:spacing w:line="276" w:lineRule="auto"/>
        <w:jc w:val="center"/>
        <w:rPr>
          <w:rFonts w:ascii="Arial" w:hAnsi="Arial" w:cs="Arial"/>
          <w:sz w:val="16"/>
          <w:szCs w:val="16"/>
          <w:u w:val="single"/>
        </w:rPr>
      </w:pPr>
    </w:p>
    <w:p w:rsidR="004E604B" w:rsidRPr="00F96685" w:rsidRDefault="00E95333" w:rsidP="007141E4">
      <w:pPr>
        <w:pStyle w:val="Tekstpodstawowywcity"/>
        <w:spacing w:line="276" w:lineRule="auto"/>
        <w:ind w:left="0" w:right="-74"/>
        <w:jc w:val="both"/>
        <w:rPr>
          <w:rFonts w:ascii="Arial" w:hAnsi="Arial" w:cs="Arial"/>
          <w:sz w:val="20"/>
          <w:szCs w:val="20"/>
        </w:rPr>
      </w:pPr>
      <w:r w:rsidRPr="00F96685">
        <w:rPr>
          <w:rFonts w:ascii="Arial" w:hAnsi="Arial" w:cs="Arial"/>
          <w:sz w:val="20"/>
          <w:szCs w:val="20"/>
        </w:rPr>
        <w:t>z</w:t>
      </w:r>
      <w:r w:rsidR="0020332C" w:rsidRPr="00F96685">
        <w:rPr>
          <w:rFonts w:ascii="Arial" w:hAnsi="Arial" w:cs="Arial"/>
          <w:sz w:val="20"/>
          <w:szCs w:val="20"/>
        </w:rPr>
        <w:t xml:space="preserve">awarta w dniu </w:t>
      </w:r>
      <w:r w:rsidR="00053C58" w:rsidRPr="00F96685">
        <w:rPr>
          <w:rFonts w:ascii="Arial" w:hAnsi="Arial" w:cs="Arial"/>
          <w:sz w:val="20"/>
          <w:szCs w:val="20"/>
        </w:rPr>
        <w:t>……………</w:t>
      </w:r>
      <w:r w:rsidR="00020AB0" w:rsidRPr="00F96685">
        <w:rPr>
          <w:rFonts w:ascii="Arial" w:hAnsi="Arial" w:cs="Arial"/>
          <w:sz w:val="20"/>
          <w:szCs w:val="20"/>
        </w:rPr>
        <w:t>…</w:t>
      </w:r>
      <w:r w:rsidR="00E91013">
        <w:rPr>
          <w:rFonts w:ascii="Arial" w:hAnsi="Arial" w:cs="Arial"/>
          <w:sz w:val="20"/>
          <w:szCs w:val="20"/>
        </w:rPr>
        <w:t xml:space="preserve">2018 </w:t>
      </w:r>
      <w:r w:rsidR="0020332C" w:rsidRPr="00F96685">
        <w:rPr>
          <w:rFonts w:ascii="Arial" w:hAnsi="Arial" w:cs="Arial"/>
          <w:sz w:val="20"/>
          <w:szCs w:val="20"/>
        </w:rPr>
        <w:t xml:space="preserve">r. </w:t>
      </w:r>
      <w:r w:rsidR="004E604B" w:rsidRPr="00F96685">
        <w:rPr>
          <w:rFonts w:ascii="Arial" w:hAnsi="Arial" w:cs="Arial"/>
          <w:sz w:val="20"/>
          <w:szCs w:val="20"/>
        </w:rPr>
        <w:t>w Zabrzu, pomiędzy:</w:t>
      </w:r>
    </w:p>
    <w:p w:rsidR="004E604B" w:rsidRPr="00F96685" w:rsidRDefault="009572CD" w:rsidP="007141E4">
      <w:pPr>
        <w:pStyle w:val="Tekstpodstawowywcity"/>
        <w:spacing w:line="276" w:lineRule="auto"/>
        <w:ind w:left="0" w:right="-74"/>
        <w:jc w:val="both"/>
        <w:rPr>
          <w:rFonts w:ascii="Arial" w:hAnsi="Arial" w:cs="Arial"/>
          <w:sz w:val="20"/>
          <w:szCs w:val="20"/>
        </w:rPr>
      </w:pPr>
      <w:r w:rsidRPr="00F96685">
        <w:rPr>
          <w:rFonts w:ascii="Arial" w:hAnsi="Arial" w:cs="Arial"/>
          <w:sz w:val="20"/>
          <w:szCs w:val="20"/>
        </w:rPr>
        <w:t>Miastem</w:t>
      </w:r>
      <w:r w:rsidR="004E604B" w:rsidRPr="00F96685">
        <w:rPr>
          <w:rFonts w:ascii="Arial" w:hAnsi="Arial" w:cs="Arial"/>
          <w:sz w:val="20"/>
          <w:szCs w:val="20"/>
        </w:rPr>
        <w:t xml:space="preserve"> Zabrze z siedzibą</w:t>
      </w:r>
      <w:r w:rsidRPr="00F96685">
        <w:rPr>
          <w:rFonts w:ascii="Arial" w:hAnsi="Arial" w:cs="Arial"/>
          <w:sz w:val="20"/>
          <w:szCs w:val="20"/>
        </w:rPr>
        <w:t xml:space="preserve"> władz</w:t>
      </w:r>
      <w:r w:rsidR="004E604B" w:rsidRPr="00F96685">
        <w:rPr>
          <w:rFonts w:ascii="Arial" w:hAnsi="Arial" w:cs="Arial"/>
          <w:sz w:val="20"/>
          <w:szCs w:val="20"/>
        </w:rPr>
        <w:t xml:space="preserve"> w Urzęd</w:t>
      </w:r>
      <w:r w:rsidR="00805734" w:rsidRPr="00F96685">
        <w:rPr>
          <w:rFonts w:ascii="Arial" w:hAnsi="Arial" w:cs="Arial"/>
          <w:sz w:val="20"/>
          <w:szCs w:val="20"/>
        </w:rPr>
        <w:t>zie Miejskim, ul. Powstańców Śląskich</w:t>
      </w:r>
      <w:r w:rsidR="004E604B" w:rsidRPr="00F96685">
        <w:rPr>
          <w:rFonts w:ascii="Arial" w:hAnsi="Arial" w:cs="Arial"/>
          <w:sz w:val="20"/>
          <w:szCs w:val="20"/>
        </w:rPr>
        <w:t xml:space="preserve"> 5-7, 41-800 Zabrze, </w:t>
      </w:r>
    </w:p>
    <w:p w:rsidR="004E604B" w:rsidRPr="00F96685" w:rsidRDefault="009572CD" w:rsidP="007141E4">
      <w:pPr>
        <w:pStyle w:val="Tekstpodstawowywcity"/>
        <w:spacing w:line="276" w:lineRule="auto"/>
        <w:ind w:left="0" w:right="-74"/>
        <w:jc w:val="both"/>
        <w:rPr>
          <w:rFonts w:ascii="Arial" w:hAnsi="Arial" w:cs="Arial"/>
          <w:sz w:val="20"/>
          <w:szCs w:val="20"/>
        </w:rPr>
      </w:pPr>
      <w:r w:rsidRPr="00F96685">
        <w:rPr>
          <w:rFonts w:ascii="Arial" w:hAnsi="Arial" w:cs="Arial"/>
          <w:sz w:val="20"/>
          <w:szCs w:val="20"/>
        </w:rPr>
        <w:t>(NIP   648-27-43-351</w:t>
      </w:r>
      <w:r w:rsidR="004E604B" w:rsidRPr="00F96685">
        <w:rPr>
          <w:rFonts w:ascii="Arial" w:hAnsi="Arial" w:cs="Arial"/>
          <w:sz w:val="20"/>
          <w:szCs w:val="20"/>
        </w:rPr>
        <w:t xml:space="preserve">) </w:t>
      </w:r>
      <w:r w:rsidR="00044561" w:rsidRPr="00F96685">
        <w:rPr>
          <w:rFonts w:ascii="Arial" w:hAnsi="Arial" w:cs="Arial"/>
          <w:sz w:val="20"/>
          <w:szCs w:val="20"/>
        </w:rPr>
        <w:t>reprezentowanym</w:t>
      </w:r>
      <w:r w:rsidR="004E604B" w:rsidRPr="00F96685">
        <w:rPr>
          <w:rFonts w:ascii="Arial" w:hAnsi="Arial" w:cs="Arial"/>
          <w:sz w:val="20"/>
          <w:szCs w:val="20"/>
        </w:rPr>
        <w:t xml:space="preserve"> przez Prezydenta Miasta:    </w:t>
      </w:r>
    </w:p>
    <w:p w:rsidR="009640C0" w:rsidRPr="00F96685" w:rsidRDefault="009640C0" w:rsidP="007141E4">
      <w:pPr>
        <w:pStyle w:val="Tekstpodstawowywcity"/>
        <w:spacing w:line="276" w:lineRule="auto"/>
        <w:ind w:left="0" w:right="-74"/>
        <w:jc w:val="both"/>
        <w:rPr>
          <w:rFonts w:ascii="Arial" w:hAnsi="Arial" w:cs="Arial"/>
          <w:sz w:val="20"/>
          <w:szCs w:val="20"/>
        </w:rPr>
      </w:pPr>
      <w:r w:rsidRPr="00F96685">
        <w:rPr>
          <w:rFonts w:ascii="Arial" w:hAnsi="Arial" w:cs="Arial"/>
          <w:sz w:val="20"/>
          <w:szCs w:val="20"/>
        </w:rPr>
        <w:t>Małgorzatę Mańka - Szulik</w:t>
      </w:r>
    </w:p>
    <w:p w:rsidR="009D7756" w:rsidRDefault="00044561" w:rsidP="007141E4">
      <w:pPr>
        <w:pStyle w:val="Tekstpodstawowywcity"/>
        <w:spacing w:line="276" w:lineRule="auto"/>
        <w:ind w:left="0" w:right="-74"/>
        <w:jc w:val="both"/>
        <w:rPr>
          <w:rFonts w:ascii="Arial" w:hAnsi="Arial" w:cs="Arial"/>
          <w:sz w:val="20"/>
          <w:szCs w:val="20"/>
        </w:rPr>
      </w:pPr>
      <w:r w:rsidRPr="00F96685">
        <w:rPr>
          <w:rFonts w:ascii="Arial" w:hAnsi="Arial" w:cs="Arial"/>
          <w:sz w:val="20"/>
          <w:szCs w:val="20"/>
        </w:rPr>
        <w:t>zwanym</w:t>
      </w:r>
      <w:r w:rsidR="004C131D" w:rsidRPr="00F96685">
        <w:rPr>
          <w:rFonts w:ascii="Arial" w:hAnsi="Arial" w:cs="Arial"/>
          <w:sz w:val="20"/>
          <w:szCs w:val="20"/>
        </w:rPr>
        <w:t xml:space="preserve"> dalej Zamawiającym </w:t>
      </w:r>
    </w:p>
    <w:p w:rsidR="004E604B" w:rsidRPr="00462355" w:rsidRDefault="004E604B" w:rsidP="007141E4">
      <w:pPr>
        <w:pStyle w:val="Tekstpodstawowywcity"/>
        <w:spacing w:line="276" w:lineRule="auto"/>
        <w:ind w:left="0" w:right="-74"/>
        <w:jc w:val="both"/>
        <w:rPr>
          <w:rFonts w:ascii="Arial" w:hAnsi="Arial" w:cs="Arial"/>
          <w:sz w:val="20"/>
          <w:szCs w:val="20"/>
        </w:rPr>
      </w:pPr>
      <w:r w:rsidRPr="00F96685">
        <w:rPr>
          <w:rFonts w:ascii="Arial" w:hAnsi="Arial" w:cs="Arial"/>
          <w:sz w:val="20"/>
          <w:szCs w:val="20"/>
        </w:rPr>
        <w:t xml:space="preserve">a </w:t>
      </w:r>
    </w:p>
    <w:p w:rsidR="00253120" w:rsidRPr="00100457" w:rsidRDefault="00253120" w:rsidP="007141E4">
      <w:pPr>
        <w:pStyle w:val="Tekstpodstawowywcity"/>
        <w:spacing w:line="276" w:lineRule="auto"/>
        <w:ind w:hanging="1080"/>
        <w:rPr>
          <w:rFonts w:ascii="Arial" w:hAnsi="Arial" w:cs="Arial"/>
          <w:bCs/>
          <w:color w:val="000000"/>
          <w:sz w:val="20"/>
          <w:szCs w:val="20"/>
        </w:rPr>
      </w:pPr>
      <w:r w:rsidRPr="00100457">
        <w:rPr>
          <w:rFonts w:ascii="Arial" w:hAnsi="Arial" w:cs="Arial"/>
          <w:bCs/>
          <w:color w:val="000000"/>
          <w:sz w:val="20"/>
          <w:szCs w:val="20"/>
        </w:rPr>
        <w:t>……………………………………………..</w:t>
      </w:r>
    </w:p>
    <w:p w:rsidR="00253120" w:rsidRPr="00100457" w:rsidRDefault="00253120" w:rsidP="007141E4">
      <w:pPr>
        <w:pStyle w:val="Tekstpodstawowywcity"/>
        <w:spacing w:line="276" w:lineRule="auto"/>
        <w:ind w:left="0"/>
        <w:rPr>
          <w:rFonts w:ascii="Arial" w:hAnsi="Arial" w:cs="Arial"/>
          <w:bCs/>
          <w:color w:val="000000"/>
          <w:sz w:val="20"/>
          <w:szCs w:val="20"/>
        </w:rPr>
      </w:pPr>
      <w:r w:rsidRPr="00100457">
        <w:rPr>
          <w:rFonts w:ascii="Arial" w:hAnsi="Arial" w:cs="Arial"/>
          <w:bCs/>
          <w:color w:val="000000"/>
          <w:sz w:val="20"/>
          <w:szCs w:val="20"/>
        </w:rPr>
        <w:t>z siedzibą…………………………………, Nr KRS……………………..  (………………………)</w:t>
      </w:r>
    </w:p>
    <w:p w:rsidR="00253120" w:rsidRPr="00100457" w:rsidRDefault="00253120" w:rsidP="007141E4">
      <w:pPr>
        <w:pStyle w:val="Tekstpodstawowywcity"/>
        <w:spacing w:line="276" w:lineRule="auto"/>
        <w:ind w:hanging="1080"/>
        <w:rPr>
          <w:rFonts w:ascii="Arial" w:hAnsi="Arial" w:cs="Arial"/>
          <w:bCs/>
          <w:color w:val="000000"/>
          <w:sz w:val="20"/>
          <w:szCs w:val="20"/>
        </w:rPr>
      </w:pPr>
      <w:r w:rsidRPr="00100457">
        <w:rPr>
          <w:rFonts w:ascii="Arial" w:hAnsi="Arial" w:cs="Arial"/>
          <w:bCs/>
          <w:color w:val="000000"/>
          <w:sz w:val="20"/>
          <w:szCs w:val="20"/>
        </w:rPr>
        <w:t>reprezentowanym przez …………………………………………</w:t>
      </w:r>
    </w:p>
    <w:p w:rsidR="00253120" w:rsidRPr="001D4A64" w:rsidRDefault="00253120" w:rsidP="007141E4">
      <w:pPr>
        <w:pStyle w:val="Tekstpodstawowywcity"/>
        <w:spacing w:line="276" w:lineRule="auto"/>
        <w:ind w:hanging="1080"/>
        <w:rPr>
          <w:rFonts w:ascii="Arial" w:hAnsi="Arial" w:cs="Arial"/>
          <w:b/>
          <w:bCs/>
          <w:color w:val="000000"/>
          <w:sz w:val="20"/>
          <w:szCs w:val="20"/>
        </w:rPr>
      </w:pPr>
      <w:r w:rsidRPr="00100457">
        <w:rPr>
          <w:rFonts w:ascii="Arial" w:hAnsi="Arial" w:cs="Arial"/>
          <w:bCs/>
          <w:color w:val="000000"/>
          <w:sz w:val="20"/>
          <w:szCs w:val="20"/>
        </w:rPr>
        <w:t xml:space="preserve">zwanym dalej </w:t>
      </w:r>
      <w:r w:rsidRPr="00100457">
        <w:rPr>
          <w:rFonts w:ascii="Arial" w:hAnsi="Arial" w:cs="Arial"/>
          <w:b/>
          <w:bCs/>
          <w:color w:val="000000"/>
          <w:sz w:val="20"/>
          <w:szCs w:val="20"/>
        </w:rPr>
        <w:t>Wykonawcą</w:t>
      </w:r>
    </w:p>
    <w:p w:rsidR="009A29CE" w:rsidRDefault="004E604B" w:rsidP="00E86971">
      <w:pPr>
        <w:pStyle w:val="Tekstpodstawowywcity"/>
        <w:spacing w:after="120" w:line="276" w:lineRule="auto"/>
        <w:ind w:left="0"/>
        <w:jc w:val="center"/>
        <w:rPr>
          <w:rFonts w:ascii="Arial" w:hAnsi="Arial" w:cs="Arial"/>
          <w:b/>
          <w:bCs/>
          <w:sz w:val="20"/>
          <w:szCs w:val="20"/>
        </w:rPr>
      </w:pPr>
      <w:r w:rsidRPr="00F96685">
        <w:rPr>
          <w:rFonts w:ascii="Arial" w:hAnsi="Arial" w:cs="Arial"/>
          <w:b/>
          <w:bCs/>
          <w:sz w:val="20"/>
          <w:szCs w:val="20"/>
        </w:rPr>
        <w:t>§1</w:t>
      </w:r>
    </w:p>
    <w:p w:rsidR="009D518A" w:rsidRDefault="009D518A" w:rsidP="00E86971">
      <w:pPr>
        <w:pStyle w:val="Tekstpodstawowywcity"/>
        <w:spacing w:after="120" w:line="276" w:lineRule="auto"/>
        <w:ind w:left="0"/>
        <w:jc w:val="center"/>
        <w:rPr>
          <w:rFonts w:ascii="Arial" w:hAnsi="Arial" w:cs="Arial"/>
          <w:b/>
          <w:bCs/>
          <w:sz w:val="20"/>
          <w:szCs w:val="20"/>
        </w:rPr>
      </w:pPr>
      <w:r w:rsidRPr="00F96685">
        <w:rPr>
          <w:rFonts w:ascii="Arial" w:hAnsi="Arial" w:cs="Arial"/>
          <w:b/>
          <w:bCs/>
          <w:sz w:val="20"/>
          <w:szCs w:val="20"/>
        </w:rPr>
        <w:t>Przedmiot umowy</w:t>
      </w:r>
    </w:p>
    <w:p w:rsidR="001B37ED" w:rsidRPr="0012737D" w:rsidRDefault="004E604B" w:rsidP="005349A7">
      <w:pPr>
        <w:pStyle w:val="tyt"/>
        <w:keepNext w:val="0"/>
        <w:numPr>
          <w:ilvl w:val="0"/>
          <w:numId w:val="20"/>
        </w:numPr>
        <w:spacing w:before="0" w:after="0" w:line="276" w:lineRule="auto"/>
        <w:ind w:left="284" w:hanging="284"/>
        <w:jc w:val="both"/>
        <w:rPr>
          <w:rFonts w:ascii="Arial" w:hAnsi="Arial" w:cs="Arial"/>
          <w:b w:val="0"/>
          <w:sz w:val="20"/>
        </w:rPr>
      </w:pPr>
      <w:r w:rsidRPr="00F96685">
        <w:rPr>
          <w:rFonts w:ascii="Arial" w:hAnsi="Arial" w:cs="Arial"/>
          <w:b w:val="0"/>
          <w:sz w:val="20"/>
        </w:rPr>
        <w:t xml:space="preserve">Zgodnie z wynikiem postępowania o udzielenie zamówienia </w:t>
      </w:r>
      <w:r w:rsidR="008F3F76" w:rsidRPr="00F96685">
        <w:rPr>
          <w:rFonts w:ascii="Arial" w:hAnsi="Arial" w:cs="Arial"/>
          <w:b w:val="0"/>
          <w:sz w:val="20"/>
        </w:rPr>
        <w:t>publicznego w trybie przetargu nieograniczonego</w:t>
      </w:r>
      <w:r w:rsidRPr="00F96685">
        <w:rPr>
          <w:rFonts w:ascii="Arial" w:hAnsi="Arial" w:cs="Arial"/>
          <w:b w:val="0"/>
          <w:sz w:val="20"/>
        </w:rPr>
        <w:t xml:space="preserve"> pismo BZP</w:t>
      </w:r>
      <w:r w:rsidR="00AD4ABF">
        <w:rPr>
          <w:rFonts w:ascii="Arial" w:hAnsi="Arial" w:cs="Arial"/>
          <w:b w:val="0"/>
          <w:sz w:val="20"/>
        </w:rPr>
        <w:t>.271</w:t>
      </w:r>
      <w:r w:rsidR="008B5158">
        <w:rPr>
          <w:rFonts w:ascii="Arial" w:hAnsi="Arial" w:cs="Arial"/>
          <w:b w:val="0"/>
          <w:sz w:val="20"/>
        </w:rPr>
        <w:t>……………</w:t>
      </w:r>
      <w:r w:rsidR="00AD4ABF">
        <w:rPr>
          <w:rFonts w:ascii="Arial" w:hAnsi="Arial" w:cs="Arial"/>
          <w:b w:val="0"/>
          <w:sz w:val="20"/>
        </w:rPr>
        <w:t xml:space="preserve"> </w:t>
      </w:r>
      <w:r w:rsidRPr="00F96685">
        <w:rPr>
          <w:rFonts w:ascii="Arial" w:hAnsi="Arial" w:cs="Arial"/>
          <w:b w:val="0"/>
          <w:sz w:val="20"/>
        </w:rPr>
        <w:t xml:space="preserve">z </w:t>
      </w:r>
      <w:r w:rsidR="008F3F76" w:rsidRPr="00F96685">
        <w:rPr>
          <w:rFonts w:ascii="Arial" w:hAnsi="Arial" w:cs="Arial"/>
          <w:b w:val="0"/>
          <w:sz w:val="20"/>
        </w:rPr>
        <w:t>dnia</w:t>
      </w:r>
      <w:r w:rsidR="00AD4ABF">
        <w:rPr>
          <w:rFonts w:ascii="Arial" w:hAnsi="Arial" w:cs="Arial"/>
          <w:b w:val="0"/>
          <w:sz w:val="20"/>
        </w:rPr>
        <w:t xml:space="preserve"> </w:t>
      </w:r>
      <w:r w:rsidR="008B5158">
        <w:rPr>
          <w:rFonts w:ascii="Arial" w:hAnsi="Arial" w:cs="Arial"/>
          <w:b w:val="0"/>
          <w:sz w:val="20"/>
        </w:rPr>
        <w:t>………</w:t>
      </w:r>
      <w:r w:rsidR="00FC3C78">
        <w:rPr>
          <w:rFonts w:ascii="Arial" w:hAnsi="Arial" w:cs="Arial"/>
          <w:b w:val="0"/>
          <w:sz w:val="20"/>
        </w:rPr>
        <w:t>……</w:t>
      </w:r>
      <w:r w:rsidR="00AD4ABF">
        <w:rPr>
          <w:rFonts w:ascii="Arial" w:hAnsi="Arial" w:cs="Arial"/>
          <w:b w:val="0"/>
          <w:sz w:val="20"/>
        </w:rPr>
        <w:t xml:space="preserve"> r.</w:t>
      </w:r>
      <w:r w:rsidR="008F3F76" w:rsidRPr="00F96685">
        <w:rPr>
          <w:rFonts w:ascii="Arial" w:hAnsi="Arial" w:cs="Arial"/>
          <w:b w:val="0"/>
          <w:sz w:val="20"/>
        </w:rPr>
        <w:t xml:space="preserve"> Zamawiający zleca a </w:t>
      </w:r>
      <w:r w:rsidRPr="00F96685">
        <w:rPr>
          <w:rFonts w:ascii="Arial" w:hAnsi="Arial" w:cs="Arial"/>
          <w:b w:val="0"/>
          <w:sz w:val="20"/>
        </w:rPr>
        <w:t>Wykonawca podejmuje się wykonania zamówienia</w:t>
      </w:r>
      <w:r w:rsidR="00B471C3" w:rsidRPr="00F96685">
        <w:rPr>
          <w:rFonts w:ascii="Arial" w:hAnsi="Arial" w:cs="Arial"/>
          <w:b w:val="0"/>
          <w:sz w:val="20"/>
        </w:rPr>
        <w:t xml:space="preserve"> </w:t>
      </w:r>
      <w:r w:rsidR="00E43202" w:rsidRPr="00F96685">
        <w:rPr>
          <w:rFonts w:ascii="Arial" w:hAnsi="Arial" w:cs="Arial"/>
          <w:b w:val="0"/>
          <w:sz w:val="20"/>
        </w:rPr>
        <w:t>pn:</w:t>
      </w:r>
      <w:r w:rsidR="00B471C3" w:rsidRPr="00F96685">
        <w:rPr>
          <w:rFonts w:ascii="Arial" w:hAnsi="Arial" w:cs="Arial"/>
          <w:b w:val="0"/>
          <w:sz w:val="20"/>
        </w:rPr>
        <w:t xml:space="preserve"> </w:t>
      </w:r>
    </w:p>
    <w:p w:rsidR="009B4073" w:rsidRPr="005349A7" w:rsidRDefault="009B4073" w:rsidP="007141E4">
      <w:pPr>
        <w:pStyle w:val="tyt"/>
        <w:keepNext w:val="0"/>
        <w:spacing w:before="0" w:after="0"/>
        <w:ind w:left="284"/>
        <w:rPr>
          <w:rFonts w:ascii="Arial" w:hAnsi="Arial" w:cs="Arial"/>
          <w:sz w:val="20"/>
        </w:rPr>
      </w:pPr>
      <w:r w:rsidRPr="005349A7">
        <w:rPr>
          <w:rFonts w:ascii="Arial" w:hAnsi="Arial" w:cs="Arial"/>
          <w:sz w:val="20"/>
        </w:rPr>
        <w:t>Dostawa urządzeń wraz z montażem oraz wykonanie koniecznych robót budowlanych towarzyszących -  w ramach Zabrzańskiego Budżetu Partycypacyjnego IV Edycja dla n/w zadań:</w:t>
      </w:r>
      <w:r w:rsidRPr="005349A7">
        <w:footnoteReference w:id="1"/>
      </w:r>
    </w:p>
    <w:p w:rsidR="009B4073" w:rsidRPr="009B4073" w:rsidRDefault="009B4073" w:rsidP="005349A7">
      <w:pPr>
        <w:pStyle w:val="Tekstpodstawowywcity"/>
        <w:spacing w:before="120" w:line="276" w:lineRule="auto"/>
        <w:ind w:left="284" w:right="23"/>
        <w:jc w:val="both"/>
        <w:rPr>
          <w:rFonts w:ascii="Arial" w:hAnsi="Arial" w:cs="Arial"/>
          <w:sz w:val="20"/>
          <w:szCs w:val="22"/>
        </w:rPr>
      </w:pPr>
      <w:r w:rsidRPr="009B4073">
        <w:rPr>
          <w:rFonts w:ascii="Arial" w:hAnsi="Arial" w:cs="Arial"/>
          <w:b/>
          <w:sz w:val="20"/>
          <w:szCs w:val="22"/>
        </w:rPr>
        <w:t>Zadanie nr 1</w:t>
      </w:r>
      <w:r w:rsidRPr="009B4073">
        <w:rPr>
          <w:rFonts w:ascii="Arial" w:hAnsi="Arial" w:cs="Arial"/>
          <w:sz w:val="20"/>
          <w:szCs w:val="22"/>
        </w:rPr>
        <w:t xml:space="preserve"> - Plac zabaw na terenie Przedszkola nr 9, przy ul. Matejki 64  w Zabrzu - wniosek nr  P0014 - „Projekt na 5-kę”</w:t>
      </w:r>
    </w:p>
    <w:p w:rsidR="009B4073" w:rsidRPr="009B4073" w:rsidRDefault="009B4073" w:rsidP="005349A7">
      <w:pPr>
        <w:pStyle w:val="Tekstpodstawowywcity"/>
        <w:spacing w:line="276" w:lineRule="auto"/>
        <w:ind w:left="284" w:right="22"/>
        <w:jc w:val="both"/>
        <w:rPr>
          <w:rFonts w:ascii="Arial" w:hAnsi="Arial" w:cs="Arial"/>
          <w:sz w:val="20"/>
          <w:szCs w:val="22"/>
        </w:rPr>
      </w:pPr>
      <w:r w:rsidRPr="009B4073">
        <w:rPr>
          <w:rFonts w:ascii="Arial" w:hAnsi="Arial" w:cs="Arial"/>
          <w:b/>
          <w:sz w:val="20"/>
          <w:szCs w:val="22"/>
        </w:rPr>
        <w:t>Zadanie nr 2</w:t>
      </w:r>
      <w:r w:rsidRPr="009B4073">
        <w:rPr>
          <w:rFonts w:ascii="Arial" w:hAnsi="Arial" w:cs="Arial"/>
          <w:sz w:val="20"/>
          <w:szCs w:val="22"/>
        </w:rPr>
        <w:t xml:space="preserve"> - Plac zabaw na terenie Przedszkola nr 12, przy ul. Urbana 2B w Zabrzu - wniosek nr  P0014 - „Projekt na 5-kę”</w:t>
      </w:r>
    </w:p>
    <w:p w:rsidR="009B4073" w:rsidRPr="009B4073" w:rsidRDefault="009B4073" w:rsidP="005349A7">
      <w:pPr>
        <w:pStyle w:val="Tekstpodstawowywcity"/>
        <w:spacing w:line="276" w:lineRule="auto"/>
        <w:ind w:left="284" w:right="22"/>
        <w:jc w:val="both"/>
        <w:rPr>
          <w:rFonts w:ascii="Arial" w:hAnsi="Arial" w:cs="Arial"/>
          <w:sz w:val="20"/>
          <w:szCs w:val="22"/>
        </w:rPr>
      </w:pPr>
      <w:r w:rsidRPr="009B4073">
        <w:rPr>
          <w:rFonts w:ascii="Arial" w:hAnsi="Arial" w:cs="Arial"/>
          <w:b/>
          <w:sz w:val="20"/>
          <w:szCs w:val="22"/>
        </w:rPr>
        <w:t>Zadanie nr 3</w:t>
      </w:r>
      <w:r w:rsidRPr="009B4073">
        <w:rPr>
          <w:rFonts w:ascii="Arial" w:hAnsi="Arial" w:cs="Arial"/>
          <w:sz w:val="20"/>
          <w:szCs w:val="22"/>
        </w:rPr>
        <w:t xml:space="preserve"> -  Plac zabaw na terenie Przedszkola nr 23, przy ul. Ślęczka 9 w Zabrzu”- wniosek nr  P0014 - „Projekt na 5-kę”</w:t>
      </w:r>
    </w:p>
    <w:p w:rsidR="009B4073" w:rsidRPr="009B4073" w:rsidRDefault="009B4073" w:rsidP="005349A7">
      <w:pPr>
        <w:pStyle w:val="Tekstpodstawowywcity"/>
        <w:spacing w:line="276" w:lineRule="auto"/>
        <w:ind w:left="284" w:right="22"/>
        <w:jc w:val="both"/>
        <w:rPr>
          <w:rFonts w:ascii="Arial" w:hAnsi="Arial" w:cs="Arial"/>
          <w:sz w:val="20"/>
          <w:szCs w:val="22"/>
        </w:rPr>
      </w:pPr>
      <w:r w:rsidRPr="009B4073">
        <w:rPr>
          <w:rFonts w:ascii="Arial" w:hAnsi="Arial" w:cs="Arial"/>
          <w:b/>
          <w:sz w:val="20"/>
          <w:szCs w:val="22"/>
        </w:rPr>
        <w:t>Zadanie nr 4</w:t>
      </w:r>
      <w:r w:rsidRPr="009B4073">
        <w:rPr>
          <w:rFonts w:ascii="Arial" w:hAnsi="Arial" w:cs="Arial"/>
          <w:sz w:val="20"/>
          <w:szCs w:val="22"/>
        </w:rPr>
        <w:t xml:space="preserve"> - Plac zabaw na terenie Parku im. Tadeusza Kościuszki w Zabrzu - wniosek nr  P0014 - „Projekt na 5-kę”</w:t>
      </w:r>
    </w:p>
    <w:p w:rsidR="009B4073" w:rsidRPr="009B4073" w:rsidRDefault="009B4073" w:rsidP="005349A7">
      <w:pPr>
        <w:pStyle w:val="Tekstpodstawowywcity"/>
        <w:spacing w:line="276" w:lineRule="auto"/>
        <w:ind w:left="284" w:right="22"/>
        <w:jc w:val="both"/>
        <w:rPr>
          <w:rFonts w:ascii="Arial" w:hAnsi="Arial" w:cs="Arial"/>
          <w:sz w:val="20"/>
          <w:szCs w:val="22"/>
        </w:rPr>
      </w:pPr>
      <w:r w:rsidRPr="009B4073">
        <w:rPr>
          <w:rFonts w:ascii="Arial" w:hAnsi="Arial" w:cs="Arial"/>
          <w:b/>
          <w:sz w:val="20"/>
          <w:szCs w:val="22"/>
        </w:rPr>
        <w:t>Zadanie nr 5</w:t>
      </w:r>
      <w:r w:rsidRPr="009B4073">
        <w:rPr>
          <w:rFonts w:ascii="Arial" w:hAnsi="Arial" w:cs="Arial"/>
          <w:sz w:val="20"/>
          <w:szCs w:val="22"/>
        </w:rPr>
        <w:t xml:space="preserve"> - Siłownia zewnętrzna na terenie Szkoły Podstawowej nr 15 przy ul. </w:t>
      </w:r>
      <w:r>
        <w:rPr>
          <w:rFonts w:ascii="Arial" w:hAnsi="Arial" w:cs="Arial"/>
          <w:sz w:val="20"/>
          <w:szCs w:val="22"/>
        </w:rPr>
        <w:t>Czołgistów 1 w </w:t>
      </w:r>
      <w:r w:rsidRPr="009B4073">
        <w:rPr>
          <w:rFonts w:ascii="Arial" w:hAnsi="Arial" w:cs="Arial"/>
          <w:sz w:val="20"/>
          <w:szCs w:val="22"/>
        </w:rPr>
        <w:t>Zabrzu - wniosek nr  P0014 - „Projekt na 5-kę”</w:t>
      </w:r>
    </w:p>
    <w:p w:rsidR="009B4073" w:rsidRPr="009B4073" w:rsidRDefault="009B4073" w:rsidP="005349A7">
      <w:pPr>
        <w:pStyle w:val="Tekstpodstawowywcity"/>
        <w:spacing w:line="276" w:lineRule="auto"/>
        <w:ind w:left="284" w:right="22"/>
        <w:jc w:val="both"/>
        <w:rPr>
          <w:rFonts w:ascii="Arial" w:hAnsi="Arial" w:cs="Arial"/>
          <w:sz w:val="20"/>
          <w:szCs w:val="22"/>
        </w:rPr>
      </w:pPr>
      <w:r w:rsidRPr="009B4073">
        <w:rPr>
          <w:rFonts w:ascii="Arial" w:hAnsi="Arial" w:cs="Arial"/>
          <w:b/>
          <w:sz w:val="20"/>
          <w:szCs w:val="22"/>
        </w:rPr>
        <w:t>Zadanie nr 6</w:t>
      </w:r>
      <w:r w:rsidRPr="009B4073">
        <w:rPr>
          <w:rFonts w:ascii="Arial" w:hAnsi="Arial" w:cs="Arial"/>
          <w:sz w:val="20"/>
          <w:szCs w:val="22"/>
        </w:rPr>
        <w:t xml:space="preserve"> – Siłownia pod chmurką przy Szkole Podstawowej nr 16 ul. Lompy 78 w Zabrzu – wniosek nr P0023</w:t>
      </w:r>
    </w:p>
    <w:p w:rsidR="009B4073" w:rsidRPr="009B4073" w:rsidRDefault="009B4073" w:rsidP="005349A7">
      <w:pPr>
        <w:pStyle w:val="Tekstpodstawowywcity"/>
        <w:spacing w:line="276" w:lineRule="auto"/>
        <w:ind w:left="284" w:right="22"/>
        <w:jc w:val="both"/>
        <w:rPr>
          <w:rFonts w:ascii="Arial" w:hAnsi="Arial" w:cs="Arial"/>
          <w:sz w:val="20"/>
          <w:szCs w:val="22"/>
        </w:rPr>
      </w:pPr>
      <w:r w:rsidRPr="009B4073">
        <w:rPr>
          <w:rFonts w:ascii="Arial" w:hAnsi="Arial" w:cs="Arial"/>
          <w:b/>
          <w:sz w:val="20"/>
          <w:szCs w:val="22"/>
        </w:rPr>
        <w:t>Zadanie nr 7</w:t>
      </w:r>
      <w:r w:rsidRPr="009B4073">
        <w:rPr>
          <w:rFonts w:ascii="Arial" w:hAnsi="Arial" w:cs="Arial"/>
          <w:sz w:val="20"/>
          <w:szCs w:val="22"/>
        </w:rPr>
        <w:t xml:space="preserve"> - Plac zabaw na terenie Przedszkola nr 6, przy ul. Jordana 59 w Zabrzu - wniosek nr  P0029 - „Mali aktywni”</w:t>
      </w:r>
    </w:p>
    <w:p w:rsidR="009B4073" w:rsidRPr="009B4073" w:rsidRDefault="009B4073" w:rsidP="005349A7">
      <w:pPr>
        <w:pStyle w:val="Tekstpodstawowywcity"/>
        <w:spacing w:line="276" w:lineRule="auto"/>
        <w:ind w:left="284" w:right="22"/>
        <w:jc w:val="both"/>
        <w:rPr>
          <w:rFonts w:ascii="Arial" w:hAnsi="Arial" w:cs="Arial"/>
          <w:sz w:val="20"/>
          <w:szCs w:val="22"/>
        </w:rPr>
      </w:pPr>
      <w:r w:rsidRPr="009B4073">
        <w:rPr>
          <w:rFonts w:ascii="Arial" w:hAnsi="Arial" w:cs="Arial"/>
          <w:b/>
          <w:sz w:val="20"/>
          <w:szCs w:val="22"/>
        </w:rPr>
        <w:t>Zadanie nr  8</w:t>
      </w:r>
      <w:r w:rsidRPr="009B4073">
        <w:rPr>
          <w:rFonts w:ascii="Arial" w:hAnsi="Arial" w:cs="Arial"/>
          <w:sz w:val="20"/>
          <w:szCs w:val="22"/>
        </w:rPr>
        <w:t xml:space="preserve"> - Plac zabaw na terenie Przedszkola nr 38, przy ul. Zamenhofa 4A w Zabrzu - wniosek nr  P0029 - „Mali aktywni”</w:t>
      </w:r>
    </w:p>
    <w:p w:rsidR="009B4073" w:rsidRPr="009B4073" w:rsidRDefault="009B4073" w:rsidP="005349A7">
      <w:pPr>
        <w:pStyle w:val="Tekstpodstawowywcity"/>
        <w:spacing w:line="276" w:lineRule="auto"/>
        <w:ind w:left="284" w:right="22"/>
        <w:jc w:val="both"/>
        <w:rPr>
          <w:rFonts w:ascii="Arial" w:hAnsi="Arial" w:cs="Arial"/>
          <w:sz w:val="20"/>
          <w:szCs w:val="22"/>
        </w:rPr>
      </w:pPr>
      <w:r w:rsidRPr="009B4073">
        <w:rPr>
          <w:rFonts w:ascii="Arial" w:hAnsi="Arial" w:cs="Arial"/>
          <w:b/>
          <w:sz w:val="20"/>
          <w:szCs w:val="22"/>
        </w:rPr>
        <w:t>Zadanie nr 9</w:t>
      </w:r>
      <w:r w:rsidRPr="009B4073">
        <w:rPr>
          <w:rFonts w:ascii="Arial" w:hAnsi="Arial" w:cs="Arial"/>
          <w:sz w:val="20"/>
          <w:szCs w:val="22"/>
        </w:rPr>
        <w:t xml:space="preserve"> - Plac zabaw na terenie Szkoły Podstawowej nr 33 przy ul. Zamenhofa 56 w Zabrzu - wniosek nr  P0029 - „Mali aktywni”</w:t>
      </w:r>
    </w:p>
    <w:p w:rsidR="009B4073" w:rsidRPr="009B4073" w:rsidRDefault="009B4073" w:rsidP="005349A7">
      <w:pPr>
        <w:pStyle w:val="Tekstpodstawowywcity"/>
        <w:spacing w:line="276" w:lineRule="auto"/>
        <w:ind w:left="284" w:right="22"/>
        <w:jc w:val="both"/>
        <w:rPr>
          <w:rFonts w:ascii="Arial" w:hAnsi="Arial" w:cs="Arial"/>
          <w:sz w:val="20"/>
          <w:szCs w:val="22"/>
        </w:rPr>
      </w:pPr>
      <w:r w:rsidRPr="009B4073">
        <w:rPr>
          <w:rFonts w:ascii="Arial" w:hAnsi="Arial" w:cs="Arial"/>
          <w:b/>
          <w:sz w:val="20"/>
          <w:szCs w:val="22"/>
        </w:rPr>
        <w:t>Zadanie nr 10</w:t>
      </w:r>
      <w:r w:rsidRPr="009B4073">
        <w:rPr>
          <w:rFonts w:ascii="Arial" w:hAnsi="Arial" w:cs="Arial"/>
          <w:sz w:val="20"/>
          <w:szCs w:val="22"/>
        </w:rPr>
        <w:t xml:space="preserve"> - Plac zabaw na terenie Rodzinnego Ogrodu Działkowego „Wiśnia”, przy ul. Paderewskiego 10 – wniosek nr P0039 - Bajkowy plac zabaw z mini miasteczkiem ruchu drogowego</w:t>
      </w:r>
    </w:p>
    <w:p w:rsidR="009B4073" w:rsidRPr="009B4073" w:rsidRDefault="009B4073" w:rsidP="005349A7">
      <w:pPr>
        <w:pStyle w:val="Tekstpodstawowywcity"/>
        <w:spacing w:line="276" w:lineRule="auto"/>
        <w:ind w:left="284" w:right="22"/>
        <w:jc w:val="both"/>
        <w:rPr>
          <w:rFonts w:ascii="Arial" w:hAnsi="Arial" w:cs="Arial"/>
          <w:sz w:val="20"/>
          <w:szCs w:val="22"/>
        </w:rPr>
      </w:pPr>
      <w:r w:rsidRPr="009B4073">
        <w:rPr>
          <w:rFonts w:ascii="Arial" w:hAnsi="Arial" w:cs="Arial"/>
          <w:b/>
          <w:sz w:val="20"/>
          <w:szCs w:val="22"/>
        </w:rPr>
        <w:t>Zadanie nr 11</w:t>
      </w:r>
      <w:r w:rsidRPr="009B4073">
        <w:rPr>
          <w:rFonts w:ascii="Arial" w:hAnsi="Arial" w:cs="Arial"/>
          <w:sz w:val="20"/>
          <w:szCs w:val="22"/>
        </w:rPr>
        <w:t xml:space="preserve"> - Plac zabaw na terenie Przedszkola nr 29, przy ul. Paderewskiego 53 – wniosek nr P0039 - Bajkowy plac zabaw z mini miasteczkiem ruchu drogowego</w:t>
      </w:r>
    </w:p>
    <w:p w:rsidR="009B4073" w:rsidRPr="009B4073" w:rsidRDefault="009B4073" w:rsidP="005349A7">
      <w:pPr>
        <w:pStyle w:val="Tekstpodstawowywcity"/>
        <w:spacing w:line="276" w:lineRule="auto"/>
        <w:ind w:left="284" w:right="22"/>
        <w:jc w:val="both"/>
        <w:rPr>
          <w:rFonts w:ascii="Arial" w:hAnsi="Arial" w:cs="Arial"/>
          <w:sz w:val="20"/>
          <w:szCs w:val="22"/>
        </w:rPr>
      </w:pPr>
      <w:r w:rsidRPr="009B4073">
        <w:rPr>
          <w:rFonts w:ascii="Arial" w:hAnsi="Arial" w:cs="Arial"/>
          <w:b/>
          <w:sz w:val="20"/>
          <w:szCs w:val="22"/>
        </w:rPr>
        <w:lastRenderedPageBreak/>
        <w:t>Zadanie nr 12</w:t>
      </w:r>
      <w:r w:rsidRPr="009B4073">
        <w:rPr>
          <w:rFonts w:ascii="Arial" w:hAnsi="Arial" w:cs="Arial"/>
          <w:sz w:val="20"/>
          <w:szCs w:val="22"/>
        </w:rPr>
        <w:t xml:space="preserve"> – Szkolny plac zabaw przy Szkole Podstawowej nr 8 ul. Ks. Józefa Wajdy 7 w Zabrzu – wniosek nr P0042 </w:t>
      </w:r>
    </w:p>
    <w:p w:rsidR="009B4073" w:rsidRPr="005C6BB8" w:rsidRDefault="009B4073" w:rsidP="005349A7">
      <w:pPr>
        <w:autoSpaceDE w:val="0"/>
        <w:autoSpaceDN w:val="0"/>
        <w:adjustRightInd w:val="0"/>
        <w:spacing w:line="276" w:lineRule="auto"/>
        <w:rPr>
          <w:rFonts w:ascii="Arial" w:eastAsia="DejaVuSans" w:hAnsi="Arial" w:cs="Arial"/>
          <w:i/>
          <w:sz w:val="14"/>
          <w:szCs w:val="14"/>
        </w:rPr>
      </w:pPr>
    </w:p>
    <w:p w:rsidR="00782174" w:rsidRPr="0012737D" w:rsidRDefault="004D69A2" w:rsidP="005349A7">
      <w:pPr>
        <w:pStyle w:val="Tekstpodstawowywcity"/>
        <w:numPr>
          <w:ilvl w:val="0"/>
          <w:numId w:val="20"/>
        </w:numPr>
        <w:spacing w:line="276" w:lineRule="auto"/>
        <w:ind w:left="426" w:right="22" w:hanging="426"/>
        <w:jc w:val="both"/>
        <w:rPr>
          <w:rFonts w:ascii="Arial" w:hAnsi="Arial" w:cs="Arial"/>
          <w:sz w:val="20"/>
          <w:szCs w:val="22"/>
        </w:rPr>
      </w:pPr>
      <w:r w:rsidRPr="002C1EE4">
        <w:rPr>
          <w:rFonts w:ascii="Arial" w:hAnsi="Arial" w:cs="Arial"/>
          <w:sz w:val="20"/>
          <w:szCs w:val="22"/>
        </w:rPr>
        <w:t xml:space="preserve">Zakres zamówienia obejmuje </w:t>
      </w:r>
      <w:r w:rsidRPr="002C1EE4">
        <w:rPr>
          <w:rFonts w:ascii="Arial" w:hAnsi="Arial" w:cs="Arial"/>
          <w:sz w:val="20"/>
          <w:szCs w:val="20"/>
        </w:rPr>
        <w:t xml:space="preserve">dostawę i montaż fabrycznie nowych urządzeń, </w:t>
      </w:r>
      <w:r w:rsidRPr="002C1EE4">
        <w:rPr>
          <w:rFonts w:ascii="Arial" w:hAnsi="Arial" w:cs="Arial"/>
          <w:sz w:val="20"/>
          <w:szCs w:val="22"/>
        </w:rPr>
        <w:t xml:space="preserve">zgodnie z instrukcją producenta </w:t>
      </w:r>
      <w:r w:rsidRPr="002C1EE4">
        <w:rPr>
          <w:rFonts w:ascii="Arial" w:hAnsi="Arial" w:cs="Arial"/>
          <w:sz w:val="20"/>
          <w:szCs w:val="20"/>
        </w:rPr>
        <w:t>wyposażenia placu zabaw</w:t>
      </w:r>
      <w:r w:rsidR="009B4073">
        <w:rPr>
          <w:rFonts w:ascii="Arial" w:hAnsi="Arial" w:cs="Arial"/>
          <w:sz w:val="20"/>
          <w:szCs w:val="20"/>
        </w:rPr>
        <w:t xml:space="preserve">/ siłowni </w:t>
      </w:r>
      <w:r>
        <w:rPr>
          <w:rFonts w:ascii="Arial" w:hAnsi="Arial" w:cs="Arial"/>
          <w:sz w:val="20"/>
          <w:szCs w:val="20"/>
        </w:rPr>
        <w:t xml:space="preserve"> wraz z zagospodarowaniem terenu oraz</w:t>
      </w:r>
      <w:r w:rsidRPr="002C1EE4">
        <w:rPr>
          <w:rFonts w:ascii="Arial" w:hAnsi="Arial" w:cs="Arial"/>
          <w:sz w:val="20"/>
          <w:szCs w:val="20"/>
        </w:rPr>
        <w:t xml:space="preserve"> z wykonaniem robót budowlanych towarzyszących. </w:t>
      </w:r>
      <w:r w:rsidR="005A6FCA">
        <w:rPr>
          <w:rFonts w:ascii="Arial" w:hAnsi="Arial" w:cs="Arial"/>
          <w:sz w:val="20"/>
          <w:szCs w:val="20"/>
        </w:rPr>
        <w:t xml:space="preserve">Wszystkie urządzenia muszą </w:t>
      </w:r>
      <w:r w:rsidR="008B71CF">
        <w:rPr>
          <w:rFonts w:ascii="Arial" w:hAnsi="Arial" w:cs="Arial"/>
          <w:sz w:val="20"/>
          <w:szCs w:val="20"/>
        </w:rPr>
        <w:t xml:space="preserve">być wykonane z materiałów dopuszczonych do obrotu na terenie Polski i Unii Europejskiej, tj. posiadających znak CE, albo </w:t>
      </w:r>
    </w:p>
    <w:p w:rsidR="00695EFE" w:rsidRPr="002C1EE4" w:rsidRDefault="008B71CF" w:rsidP="005349A7">
      <w:pPr>
        <w:pStyle w:val="Tekstpodstawowywcity"/>
        <w:spacing w:line="276" w:lineRule="auto"/>
        <w:ind w:left="426" w:right="22"/>
        <w:jc w:val="both"/>
        <w:rPr>
          <w:rFonts w:ascii="Arial" w:hAnsi="Arial" w:cs="Arial"/>
          <w:sz w:val="20"/>
          <w:szCs w:val="22"/>
        </w:rPr>
      </w:pPr>
      <w:r>
        <w:rPr>
          <w:rFonts w:ascii="Arial" w:hAnsi="Arial" w:cs="Arial"/>
          <w:sz w:val="20"/>
          <w:szCs w:val="20"/>
        </w:rPr>
        <w:t>deklaracji zgodności ze znakiem CE (lub certyfikaty) wystawione przez producenta oraz winny być wykonane zgodnie z obowiązującymi przepisami i normami.</w:t>
      </w:r>
    </w:p>
    <w:p w:rsidR="00A03547" w:rsidRPr="009B4073" w:rsidRDefault="004D69A2" w:rsidP="005349A7">
      <w:pPr>
        <w:pStyle w:val="Tekstpodstawowywcity"/>
        <w:numPr>
          <w:ilvl w:val="0"/>
          <w:numId w:val="20"/>
        </w:numPr>
        <w:tabs>
          <w:tab w:val="num" w:pos="360"/>
        </w:tabs>
        <w:spacing w:before="120" w:line="276" w:lineRule="auto"/>
        <w:ind w:left="360" w:right="22"/>
        <w:jc w:val="both"/>
        <w:rPr>
          <w:rFonts w:ascii="Arial" w:hAnsi="Arial" w:cs="Arial"/>
          <w:sz w:val="20"/>
          <w:szCs w:val="20"/>
        </w:rPr>
      </w:pPr>
      <w:r>
        <w:rPr>
          <w:rFonts w:ascii="Arial" w:hAnsi="Arial" w:cs="Arial"/>
          <w:sz w:val="20"/>
          <w:szCs w:val="22"/>
        </w:rPr>
        <w:t>Szczegółowy opis przedmiotu umowy</w:t>
      </w:r>
      <w:r w:rsidR="00976E51">
        <w:rPr>
          <w:rFonts w:ascii="Arial" w:hAnsi="Arial" w:cs="Arial"/>
          <w:sz w:val="20"/>
          <w:szCs w:val="22"/>
        </w:rPr>
        <w:t>:</w:t>
      </w:r>
    </w:p>
    <w:p w:rsidR="007D5BC1" w:rsidRPr="00C25461" w:rsidRDefault="007D5BC1" w:rsidP="005349A7">
      <w:pPr>
        <w:pStyle w:val="Tekstpodstawowywcity"/>
        <w:spacing w:line="276" w:lineRule="auto"/>
        <w:ind w:left="426" w:right="22"/>
        <w:jc w:val="both"/>
        <w:rPr>
          <w:rFonts w:ascii="Arial" w:hAnsi="Arial" w:cs="Arial"/>
          <w:sz w:val="20"/>
          <w:szCs w:val="22"/>
        </w:rPr>
      </w:pPr>
      <w:r>
        <w:rPr>
          <w:rFonts w:ascii="Arial" w:hAnsi="Arial" w:cs="Arial"/>
          <w:b/>
          <w:sz w:val="20"/>
          <w:szCs w:val="20"/>
        </w:rPr>
        <w:t xml:space="preserve">Dla zadania </w:t>
      </w:r>
      <w:r w:rsidR="00641F42">
        <w:rPr>
          <w:rFonts w:ascii="Arial" w:hAnsi="Arial" w:cs="Arial"/>
          <w:b/>
          <w:sz w:val="20"/>
          <w:szCs w:val="20"/>
        </w:rPr>
        <w:t xml:space="preserve">nr </w:t>
      </w:r>
      <w:r>
        <w:rPr>
          <w:rFonts w:ascii="Arial" w:hAnsi="Arial" w:cs="Arial"/>
          <w:b/>
          <w:sz w:val="20"/>
          <w:szCs w:val="20"/>
        </w:rPr>
        <w:t xml:space="preserve">1, 2, 3, 4, 5 - </w:t>
      </w:r>
      <w:r w:rsidRPr="009B4073">
        <w:rPr>
          <w:rFonts w:ascii="Arial" w:hAnsi="Arial" w:cs="Arial"/>
          <w:sz w:val="20"/>
          <w:szCs w:val="22"/>
        </w:rPr>
        <w:t>„Projekt na 5-kę</w:t>
      </w:r>
      <w:r w:rsidRPr="00976E51">
        <w:rPr>
          <w:rFonts w:ascii="Arial" w:hAnsi="Arial" w:cs="Arial"/>
          <w:sz w:val="20"/>
          <w:szCs w:val="22"/>
        </w:rPr>
        <w:t>”</w:t>
      </w:r>
      <w:r w:rsidR="00C25461" w:rsidRPr="00976E51">
        <w:rPr>
          <w:rFonts w:ascii="Arial" w:hAnsi="Arial" w:cs="Arial"/>
          <w:sz w:val="20"/>
          <w:szCs w:val="22"/>
        </w:rPr>
        <w:t xml:space="preserve"> </w:t>
      </w:r>
      <w:r w:rsidR="00AF7C06" w:rsidRPr="00976E51">
        <w:rPr>
          <w:rFonts w:ascii="Arial" w:hAnsi="Arial" w:cs="Arial"/>
          <w:sz w:val="20"/>
          <w:szCs w:val="22"/>
        </w:rPr>
        <w:t xml:space="preserve"> </w:t>
      </w:r>
      <w:bookmarkStart w:id="0" w:name="_Hlk521658071"/>
      <w:bookmarkStart w:id="1" w:name="_Hlk521657900"/>
      <w:bookmarkStart w:id="2" w:name="_Hlk520889927"/>
      <w:r w:rsidR="00AF7C06" w:rsidRPr="00976E51">
        <w:rPr>
          <w:rFonts w:ascii="Arial" w:hAnsi="Arial" w:cs="Arial"/>
          <w:sz w:val="20"/>
          <w:szCs w:val="22"/>
        </w:rPr>
        <w:t>zawiera dokumentacja projektowa opracowana przez:</w:t>
      </w:r>
      <w:bookmarkEnd w:id="0"/>
      <w:r w:rsidR="00C25461" w:rsidRPr="00976E51">
        <w:rPr>
          <w:rFonts w:ascii="Arial" w:hAnsi="Arial" w:cs="Arial"/>
          <w:sz w:val="20"/>
          <w:szCs w:val="22"/>
        </w:rPr>
        <w:t xml:space="preserve"> </w:t>
      </w:r>
      <w:bookmarkEnd w:id="1"/>
      <w:r w:rsidR="00AF7C06" w:rsidRPr="00976E51">
        <w:rPr>
          <w:rFonts w:ascii="Arial" w:hAnsi="Arial" w:cs="Arial"/>
          <w:sz w:val="20"/>
          <w:szCs w:val="22"/>
        </w:rPr>
        <w:t xml:space="preserve">Land Art. Projekt s.c. Magdalena </w:t>
      </w:r>
      <w:proofErr w:type="spellStart"/>
      <w:r w:rsidR="00AF7C06" w:rsidRPr="00976E51">
        <w:rPr>
          <w:rFonts w:ascii="Arial" w:hAnsi="Arial" w:cs="Arial"/>
          <w:sz w:val="20"/>
          <w:szCs w:val="22"/>
        </w:rPr>
        <w:t>Feil</w:t>
      </w:r>
      <w:proofErr w:type="spellEnd"/>
      <w:r w:rsidR="00AF7C06" w:rsidRPr="00976E51">
        <w:rPr>
          <w:rFonts w:ascii="Arial" w:hAnsi="Arial" w:cs="Arial"/>
          <w:sz w:val="20"/>
          <w:szCs w:val="22"/>
        </w:rPr>
        <w:t xml:space="preserve"> – </w:t>
      </w:r>
      <w:proofErr w:type="spellStart"/>
      <w:r w:rsidR="00AF7C06" w:rsidRPr="00976E51">
        <w:rPr>
          <w:rFonts w:ascii="Arial" w:hAnsi="Arial" w:cs="Arial"/>
          <w:sz w:val="20"/>
          <w:szCs w:val="22"/>
        </w:rPr>
        <w:t>Bereta</w:t>
      </w:r>
      <w:proofErr w:type="spellEnd"/>
      <w:r w:rsidR="00AF7C06" w:rsidRPr="00976E51">
        <w:rPr>
          <w:rFonts w:ascii="Arial" w:hAnsi="Arial" w:cs="Arial"/>
          <w:sz w:val="20"/>
          <w:szCs w:val="22"/>
        </w:rPr>
        <w:t xml:space="preserve">, Damian Mytych, 31-156 Kraków, ul. Zacisze 7/8 </w:t>
      </w:r>
      <w:bookmarkEnd w:id="2"/>
      <w:r w:rsidR="00C25461" w:rsidRPr="00976E51">
        <w:rPr>
          <w:rFonts w:ascii="Arial" w:hAnsi="Arial" w:cs="Arial"/>
          <w:sz w:val="20"/>
          <w:szCs w:val="22"/>
        </w:rPr>
        <w:t>składająca się z n/w pozycji, dla każdego zadania:</w:t>
      </w:r>
    </w:p>
    <w:p w:rsidR="00437EBD" w:rsidRDefault="00437EBD" w:rsidP="00437EBD">
      <w:pPr>
        <w:pStyle w:val="Tekstpodstawowy31"/>
        <w:numPr>
          <w:ilvl w:val="0"/>
          <w:numId w:val="31"/>
        </w:numPr>
        <w:spacing w:line="276" w:lineRule="auto"/>
      </w:pPr>
      <w:r>
        <w:t>Projekt budowlano – wykonawczy</w:t>
      </w:r>
    </w:p>
    <w:p w:rsidR="00437EBD" w:rsidRDefault="00437EBD" w:rsidP="00437EBD">
      <w:pPr>
        <w:pStyle w:val="Tekstpodstawowy31"/>
        <w:numPr>
          <w:ilvl w:val="0"/>
          <w:numId w:val="31"/>
        </w:numPr>
        <w:spacing w:line="276" w:lineRule="auto"/>
      </w:pPr>
      <w:r>
        <w:t>Przedmiar robót</w:t>
      </w:r>
    </w:p>
    <w:p w:rsidR="00437EBD" w:rsidRDefault="00437EBD" w:rsidP="00437EBD">
      <w:pPr>
        <w:pStyle w:val="Tekstpodstawowy31"/>
        <w:numPr>
          <w:ilvl w:val="0"/>
          <w:numId w:val="31"/>
        </w:numPr>
        <w:spacing w:line="276" w:lineRule="auto"/>
      </w:pPr>
      <w:r>
        <w:t>Specyfikacja techniczna wykonania i odbioru robót</w:t>
      </w:r>
    </w:p>
    <w:p w:rsidR="00641F42" w:rsidRPr="00C25461" w:rsidRDefault="00641F42" w:rsidP="005349A7">
      <w:pPr>
        <w:pStyle w:val="Tekstpodstawowywcity"/>
        <w:spacing w:line="276" w:lineRule="auto"/>
        <w:ind w:left="426" w:right="22"/>
        <w:jc w:val="both"/>
        <w:rPr>
          <w:rFonts w:ascii="Arial" w:hAnsi="Arial" w:cs="Arial"/>
          <w:sz w:val="20"/>
          <w:szCs w:val="22"/>
        </w:rPr>
      </w:pPr>
      <w:r>
        <w:rPr>
          <w:rFonts w:ascii="Arial" w:hAnsi="Arial" w:cs="Arial"/>
          <w:b/>
          <w:sz w:val="20"/>
          <w:szCs w:val="20"/>
        </w:rPr>
        <w:t xml:space="preserve">Dla zadania nr 6 -  </w:t>
      </w:r>
      <w:r w:rsidRPr="009B4073">
        <w:rPr>
          <w:rFonts w:ascii="Arial" w:hAnsi="Arial" w:cs="Arial"/>
          <w:sz w:val="20"/>
          <w:szCs w:val="22"/>
        </w:rPr>
        <w:t>Siłownia pod chmurką przy Szkole Podstawowej nr 16 ul. Lompy 78 w Zabrzu</w:t>
      </w:r>
      <w:r w:rsidR="00C25461" w:rsidRPr="00C25461">
        <w:rPr>
          <w:rFonts w:ascii="Arial" w:hAnsi="Arial" w:cs="Arial"/>
          <w:sz w:val="20"/>
          <w:szCs w:val="22"/>
        </w:rPr>
        <w:t xml:space="preserve"> </w:t>
      </w:r>
      <w:r w:rsidR="00976E51" w:rsidRPr="00976E51">
        <w:rPr>
          <w:rFonts w:ascii="Arial" w:hAnsi="Arial" w:cs="Arial"/>
          <w:sz w:val="20"/>
          <w:szCs w:val="22"/>
        </w:rPr>
        <w:t>zawiera dokumentacja projektowa opracowana przez: przez Studio MN Pracownia Projektowa Mariusz Nazar, 40-693 Katowice, ul. Widłaków 10</w:t>
      </w:r>
      <w:r w:rsidR="00976E51">
        <w:rPr>
          <w:rFonts w:ascii="Arial" w:hAnsi="Arial" w:cs="Arial"/>
          <w:sz w:val="20"/>
          <w:szCs w:val="22"/>
        </w:rPr>
        <w:t xml:space="preserve"> </w:t>
      </w:r>
      <w:r w:rsidR="00C25461">
        <w:rPr>
          <w:rFonts w:ascii="Arial" w:hAnsi="Arial" w:cs="Arial"/>
          <w:sz w:val="20"/>
          <w:szCs w:val="22"/>
        </w:rPr>
        <w:t>składająca się z </w:t>
      </w:r>
      <w:r w:rsidR="00C25461" w:rsidRPr="00641F42">
        <w:rPr>
          <w:rFonts w:ascii="Arial" w:hAnsi="Arial" w:cs="Arial"/>
          <w:sz w:val="20"/>
          <w:szCs w:val="22"/>
        </w:rPr>
        <w:t>n/w pozycji:</w:t>
      </w:r>
    </w:p>
    <w:p w:rsidR="00437EBD" w:rsidRDefault="00437EBD" w:rsidP="00437EBD">
      <w:pPr>
        <w:pStyle w:val="Tekstpodstawowy31"/>
        <w:numPr>
          <w:ilvl w:val="0"/>
          <w:numId w:val="31"/>
        </w:numPr>
        <w:spacing w:line="276" w:lineRule="auto"/>
      </w:pPr>
      <w:r>
        <w:t>Projekt budowlano – wykonawczy</w:t>
      </w:r>
    </w:p>
    <w:p w:rsidR="00437EBD" w:rsidRDefault="00437EBD" w:rsidP="00437EBD">
      <w:pPr>
        <w:pStyle w:val="Tekstpodstawowy31"/>
        <w:numPr>
          <w:ilvl w:val="0"/>
          <w:numId w:val="31"/>
        </w:numPr>
        <w:spacing w:line="276" w:lineRule="auto"/>
      </w:pPr>
      <w:r>
        <w:t>Przedmiar robót</w:t>
      </w:r>
    </w:p>
    <w:p w:rsidR="00437EBD" w:rsidRDefault="00437EBD" w:rsidP="00437EBD">
      <w:pPr>
        <w:pStyle w:val="Tekstpodstawowy31"/>
        <w:numPr>
          <w:ilvl w:val="0"/>
          <w:numId w:val="31"/>
        </w:numPr>
        <w:spacing w:line="276" w:lineRule="auto"/>
      </w:pPr>
      <w:r>
        <w:t>Specyfikacja techniczna wykonania i odbioru robót</w:t>
      </w:r>
    </w:p>
    <w:p w:rsidR="00641F42" w:rsidRPr="00641F42" w:rsidRDefault="00641F42" w:rsidP="005349A7">
      <w:pPr>
        <w:pStyle w:val="Tekstpodstawowywcity"/>
        <w:spacing w:line="276" w:lineRule="auto"/>
        <w:ind w:left="426" w:right="22"/>
        <w:jc w:val="both"/>
        <w:rPr>
          <w:rFonts w:ascii="Arial" w:hAnsi="Arial" w:cs="Arial"/>
          <w:sz w:val="20"/>
          <w:szCs w:val="22"/>
        </w:rPr>
      </w:pPr>
      <w:r>
        <w:rPr>
          <w:rFonts w:ascii="Arial" w:hAnsi="Arial" w:cs="Arial"/>
          <w:b/>
          <w:sz w:val="20"/>
          <w:szCs w:val="20"/>
        </w:rPr>
        <w:t xml:space="preserve">Dla zadania nr 7, 8, 9 - </w:t>
      </w:r>
      <w:r w:rsidRPr="009B4073">
        <w:rPr>
          <w:rFonts w:ascii="Arial" w:hAnsi="Arial" w:cs="Arial"/>
          <w:sz w:val="20"/>
          <w:szCs w:val="22"/>
        </w:rPr>
        <w:t>„Mali aktywni”</w:t>
      </w:r>
      <w:r w:rsidR="00C25461" w:rsidRPr="00C25461">
        <w:rPr>
          <w:rFonts w:ascii="Arial" w:hAnsi="Arial" w:cs="Arial"/>
          <w:sz w:val="20"/>
          <w:szCs w:val="22"/>
        </w:rPr>
        <w:t xml:space="preserve"> </w:t>
      </w:r>
      <w:r w:rsidR="00976E51" w:rsidRPr="00976E51">
        <w:rPr>
          <w:rFonts w:ascii="Arial" w:hAnsi="Arial" w:cs="Arial"/>
          <w:sz w:val="20"/>
          <w:szCs w:val="22"/>
        </w:rPr>
        <w:t>zawiera dokumenta</w:t>
      </w:r>
      <w:r w:rsidR="00251E56">
        <w:rPr>
          <w:rFonts w:ascii="Arial" w:hAnsi="Arial" w:cs="Arial"/>
          <w:sz w:val="20"/>
          <w:szCs w:val="22"/>
        </w:rPr>
        <w:t xml:space="preserve">cja projektowa opracowana przez </w:t>
      </w:r>
      <w:r w:rsidRPr="00641F42">
        <w:rPr>
          <w:rFonts w:ascii="Arial" w:hAnsi="Arial" w:cs="Arial"/>
          <w:sz w:val="20"/>
          <w:szCs w:val="22"/>
        </w:rPr>
        <w:t xml:space="preserve">Brzeskie Przedsiębiorstwo Zieleni Piotr </w:t>
      </w:r>
      <w:proofErr w:type="spellStart"/>
      <w:r w:rsidRPr="00641F42">
        <w:rPr>
          <w:rFonts w:ascii="Arial" w:hAnsi="Arial" w:cs="Arial"/>
          <w:sz w:val="20"/>
          <w:szCs w:val="22"/>
        </w:rPr>
        <w:t>Siwik</w:t>
      </w:r>
      <w:proofErr w:type="spellEnd"/>
      <w:r w:rsidRPr="00641F42">
        <w:rPr>
          <w:rFonts w:ascii="Arial" w:hAnsi="Arial" w:cs="Arial"/>
          <w:sz w:val="20"/>
          <w:szCs w:val="22"/>
        </w:rPr>
        <w:t xml:space="preserve">, ul Jana Pawła II 17/4, 49-300 Brzeg </w:t>
      </w:r>
      <w:r>
        <w:rPr>
          <w:rFonts w:ascii="Arial" w:hAnsi="Arial" w:cs="Arial"/>
          <w:sz w:val="20"/>
          <w:szCs w:val="22"/>
        </w:rPr>
        <w:t xml:space="preserve"> </w:t>
      </w:r>
      <w:bookmarkStart w:id="3" w:name="_Hlk521658202"/>
      <w:r>
        <w:rPr>
          <w:rFonts w:ascii="Arial" w:hAnsi="Arial" w:cs="Arial"/>
          <w:sz w:val="20"/>
          <w:szCs w:val="22"/>
        </w:rPr>
        <w:t>składająca się z </w:t>
      </w:r>
      <w:r w:rsidRPr="00641F42">
        <w:rPr>
          <w:rFonts w:ascii="Arial" w:hAnsi="Arial" w:cs="Arial"/>
          <w:sz w:val="20"/>
          <w:szCs w:val="22"/>
        </w:rPr>
        <w:t>n/w pozycji, dla każdego zadania:</w:t>
      </w:r>
      <w:bookmarkEnd w:id="3"/>
    </w:p>
    <w:p w:rsidR="00437EBD" w:rsidRDefault="00437EBD" w:rsidP="00437EBD">
      <w:pPr>
        <w:pStyle w:val="Tekstpodstawowy31"/>
        <w:numPr>
          <w:ilvl w:val="0"/>
          <w:numId w:val="31"/>
        </w:numPr>
        <w:spacing w:line="276" w:lineRule="auto"/>
      </w:pPr>
      <w:r>
        <w:t>Projekt budowlano – wykonawczy</w:t>
      </w:r>
    </w:p>
    <w:p w:rsidR="00437EBD" w:rsidRDefault="00437EBD" w:rsidP="00437EBD">
      <w:pPr>
        <w:pStyle w:val="Tekstpodstawowy31"/>
        <w:numPr>
          <w:ilvl w:val="0"/>
          <w:numId w:val="31"/>
        </w:numPr>
        <w:spacing w:line="276" w:lineRule="auto"/>
      </w:pPr>
      <w:r>
        <w:t>Przedmiar robót</w:t>
      </w:r>
    </w:p>
    <w:p w:rsidR="00437EBD" w:rsidRDefault="00437EBD" w:rsidP="00437EBD">
      <w:pPr>
        <w:pStyle w:val="Tekstpodstawowy31"/>
        <w:numPr>
          <w:ilvl w:val="0"/>
          <w:numId w:val="31"/>
        </w:numPr>
        <w:spacing w:line="276" w:lineRule="auto"/>
      </w:pPr>
      <w:r>
        <w:t>Specyfikacja techniczna wykonania i odbioru robót</w:t>
      </w:r>
    </w:p>
    <w:p w:rsidR="00A03547" w:rsidRPr="00976E51" w:rsidRDefault="007D5BC1" w:rsidP="005349A7">
      <w:pPr>
        <w:pStyle w:val="Tekstpodstawowywcity"/>
        <w:spacing w:line="276" w:lineRule="auto"/>
        <w:ind w:left="426" w:right="22"/>
        <w:jc w:val="both"/>
        <w:rPr>
          <w:rFonts w:ascii="Arial" w:hAnsi="Arial" w:cs="Arial"/>
          <w:sz w:val="20"/>
          <w:szCs w:val="22"/>
        </w:rPr>
      </w:pPr>
      <w:r w:rsidRPr="007D5BC1">
        <w:rPr>
          <w:rFonts w:ascii="Arial" w:hAnsi="Arial" w:cs="Arial"/>
          <w:b/>
          <w:sz w:val="20"/>
          <w:szCs w:val="20"/>
        </w:rPr>
        <w:t xml:space="preserve">Dla zadania </w:t>
      </w:r>
      <w:r w:rsidR="00641F42">
        <w:rPr>
          <w:rFonts w:ascii="Arial" w:hAnsi="Arial" w:cs="Arial"/>
          <w:b/>
          <w:sz w:val="20"/>
          <w:szCs w:val="20"/>
        </w:rPr>
        <w:t xml:space="preserve">nr </w:t>
      </w:r>
      <w:r w:rsidRPr="007D5BC1">
        <w:rPr>
          <w:rFonts w:ascii="Arial" w:hAnsi="Arial" w:cs="Arial"/>
          <w:b/>
          <w:sz w:val="20"/>
          <w:szCs w:val="20"/>
        </w:rPr>
        <w:t>10 i 11</w:t>
      </w:r>
      <w:r>
        <w:rPr>
          <w:rFonts w:ascii="Arial" w:hAnsi="Arial" w:cs="Arial"/>
          <w:sz w:val="20"/>
          <w:szCs w:val="20"/>
        </w:rPr>
        <w:t xml:space="preserve"> - </w:t>
      </w:r>
      <w:r w:rsidRPr="009B4073">
        <w:rPr>
          <w:rFonts w:ascii="Arial" w:hAnsi="Arial" w:cs="Arial"/>
          <w:sz w:val="20"/>
          <w:szCs w:val="22"/>
        </w:rPr>
        <w:t>Bajkowy plac zabaw z mini miasteczkiem ruchu drogowego</w:t>
      </w:r>
      <w:r w:rsidR="00C25461" w:rsidRPr="00C25461">
        <w:rPr>
          <w:rFonts w:ascii="Arial" w:hAnsi="Arial" w:cs="Arial"/>
          <w:sz w:val="20"/>
          <w:szCs w:val="22"/>
        </w:rPr>
        <w:t xml:space="preserve"> </w:t>
      </w:r>
      <w:r w:rsidR="00976E51" w:rsidRPr="00976E51">
        <w:rPr>
          <w:rFonts w:ascii="Arial" w:hAnsi="Arial" w:cs="Arial"/>
          <w:sz w:val="20"/>
          <w:szCs w:val="22"/>
        </w:rPr>
        <w:t>zawiera dokumenta</w:t>
      </w:r>
      <w:r w:rsidR="00976E51">
        <w:rPr>
          <w:rFonts w:ascii="Arial" w:hAnsi="Arial" w:cs="Arial"/>
          <w:sz w:val="20"/>
          <w:szCs w:val="22"/>
        </w:rPr>
        <w:t>cja projektowa opracowana przez</w:t>
      </w:r>
      <w:r w:rsidR="00C25461" w:rsidRPr="00641F42">
        <w:rPr>
          <w:rFonts w:ascii="Arial" w:hAnsi="Arial" w:cs="Arial"/>
          <w:sz w:val="20"/>
          <w:szCs w:val="22"/>
        </w:rPr>
        <w:t>:</w:t>
      </w:r>
      <w:bookmarkStart w:id="4" w:name="_Hlk519165458"/>
      <w:r w:rsidR="00976E51">
        <w:rPr>
          <w:rFonts w:ascii="Arial" w:hAnsi="Arial" w:cs="Arial"/>
          <w:sz w:val="20"/>
          <w:szCs w:val="22"/>
        </w:rPr>
        <w:t xml:space="preserve"> </w:t>
      </w:r>
      <w:r w:rsidR="000E5A4E" w:rsidRPr="000E5A4E">
        <w:rPr>
          <w:rFonts w:ascii="Arial" w:hAnsi="Arial" w:cs="Arial"/>
          <w:sz w:val="20"/>
          <w:szCs w:val="20"/>
        </w:rPr>
        <w:t>PROJEKT PLUS ARCHITEKCI S.C. Grzegorz Tkacz, Tomasz Borkowsk</w:t>
      </w:r>
      <w:r w:rsidR="000E5A4E">
        <w:rPr>
          <w:rFonts w:ascii="Arial" w:hAnsi="Arial" w:cs="Arial"/>
          <w:sz w:val="20"/>
          <w:szCs w:val="20"/>
        </w:rPr>
        <w:t>i, 41-800 Zabrze, pl. Krakowski </w:t>
      </w:r>
      <w:r w:rsidR="000E5A4E" w:rsidRPr="000E5A4E">
        <w:rPr>
          <w:rFonts w:ascii="Arial" w:hAnsi="Arial" w:cs="Arial"/>
          <w:sz w:val="20"/>
          <w:szCs w:val="20"/>
        </w:rPr>
        <w:t>10</w:t>
      </w:r>
      <w:r w:rsidR="0012737D" w:rsidRPr="0012737D">
        <w:rPr>
          <w:rFonts w:ascii="Arial" w:hAnsi="Arial" w:cs="Arial"/>
          <w:sz w:val="20"/>
          <w:szCs w:val="20"/>
        </w:rPr>
        <w:t>3</w:t>
      </w:r>
      <w:r w:rsidR="0012737D">
        <w:rPr>
          <w:rFonts w:ascii="Arial" w:hAnsi="Arial" w:cs="Arial"/>
        </w:rPr>
        <w:t xml:space="preserve"> </w:t>
      </w:r>
      <w:r w:rsidR="00A03547" w:rsidRPr="00421B02">
        <w:rPr>
          <w:rFonts w:ascii="Arial" w:hAnsi="Arial" w:cs="Arial"/>
          <w:sz w:val="20"/>
          <w:szCs w:val="20"/>
        </w:rPr>
        <w:t>-</w:t>
      </w:r>
      <w:r w:rsidR="00A03547" w:rsidRPr="000821EA">
        <w:rPr>
          <w:rFonts w:ascii="Arial" w:hAnsi="Arial" w:cs="Arial"/>
          <w:sz w:val="20"/>
          <w:szCs w:val="20"/>
        </w:rPr>
        <w:t xml:space="preserve"> </w:t>
      </w:r>
      <w:r w:rsidR="00976E51" w:rsidRPr="00976E51">
        <w:rPr>
          <w:rFonts w:ascii="Arial" w:hAnsi="Arial" w:cs="Arial"/>
          <w:sz w:val="20"/>
          <w:szCs w:val="20"/>
        </w:rPr>
        <w:t>składająca się z n/w pozycji, dla każdego zadania:</w:t>
      </w:r>
    </w:p>
    <w:p w:rsidR="00A03547" w:rsidRDefault="007D1588" w:rsidP="005349A7">
      <w:pPr>
        <w:pStyle w:val="Tekstpodstawowy31"/>
        <w:numPr>
          <w:ilvl w:val="0"/>
          <w:numId w:val="31"/>
        </w:numPr>
        <w:spacing w:line="276" w:lineRule="auto"/>
      </w:pPr>
      <w:r>
        <w:t>Projekt budowlano – wykonawczy</w:t>
      </w:r>
    </w:p>
    <w:p w:rsidR="00A03547" w:rsidRDefault="007D1588" w:rsidP="005349A7">
      <w:pPr>
        <w:pStyle w:val="Tekstpodstawowy31"/>
        <w:numPr>
          <w:ilvl w:val="0"/>
          <w:numId w:val="31"/>
        </w:numPr>
        <w:spacing w:line="276" w:lineRule="auto"/>
      </w:pPr>
      <w:r>
        <w:t>Przedmiar robót</w:t>
      </w:r>
    </w:p>
    <w:p w:rsidR="004D69A2" w:rsidRDefault="00A03547" w:rsidP="005349A7">
      <w:pPr>
        <w:pStyle w:val="Tekstpodstawowy31"/>
        <w:numPr>
          <w:ilvl w:val="0"/>
          <w:numId w:val="31"/>
        </w:numPr>
        <w:spacing w:line="276" w:lineRule="auto"/>
      </w:pPr>
      <w:r>
        <w:t>Specyfikacja techn</w:t>
      </w:r>
      <w:r w:rsidR="007D1588">
        <w:t>iczna wykonania i odbioru robót</w:t>
      </w:r>
    </w:p>
    <w:bookmarkEnd w:id="4"/>
    <w:p w:rsidR="00641F42" w:rsidRPr="00976E51" w:rsidRDefault="00641F42" w:rsidP="005349A7">
      <w:pPr>
        <w:pStyle w:val="Tekstpodstawowywcity"/>
        <w:spacing w:line="276" w:lineRule="auto"/>
        <w:ind w:left="426" w:right="22"/>
        <w:jc w:val="both"/>
        <w:rPr>
          <w:rFonts w:ascii="Arial" w:hAnsi="Arial" w:cs="Arial"/>
          <w:sz w:val="20"/>
          <w:szCs w:val="22"/>
        </w:rPr>
      </w:pPr>
      <w:r>
        <w:rPr>
          <w:rFonts w:ascii="Arial" w:hAnsi="Arial" w:cs="Arial"/>
          <w:b/>
          <w:sz w:val="20"/>
          <w:szCs w:val="20"/>
        </w:rPr>
        <w:t>Dla zadania nr 12</w:t>
      </w:r>
      <w:r w:rsidRPr="00641F42">
        <w:rPr>
          <w:rFonts w:ascii="Arial" w:hAnsi="Arial" w:cs="Arial"/>
          <w:sz w:val="20"/>
          <w:szCs w:val="22"/>
        </w:rPr>
        <w:t xml:space="preserve"> </w:t>
      </w:r>
      <w:r w:rsidR="00520AB7">
        <w:rPr>
          <w:rFonts w:ascii="Arial" w:hAnsi="Arial" w:cs="Arial"/>
          <w:sz w:val="20"/>
          <w:szCs w:val="22"/>
        </w:rPr>
        <w:t xml:space="preserve">- </w:t>
      </w:r>
      <w:r w:rsidRPr="00976E51">
        <w:rPr>
          <w:rFonts w:ascii="Arial" w:hAnsi="Arial" w:cs="Arial"/>
          <w:sz w:val="20"/>
          <w:szCs w:val="22"/>
        </w:rPr>
        <w:t>Szkolny plac zabaw przy Szkole Podstawowej nr 8 ul. Ks. Józefa Wajdy 7 w</w:t>
      </w:r>
      <w:r w:rsidR="00520AB7" w:rsidRPr="00976E51">
        <w:rPr>
          <w:rFonts w:ascii="Arial" w:hAnsi="Arial" w:cs="Arial"/>
          <w:sz w:val="20"/>
          <w:szCs w:val="22"/>
        </w:rPr>
        <w:t> </w:t>
      </w:r>
      <w:r w:rsidRPr="00976E51">
        <w:rPr>
          <w:rFonts w:ascii="Arial" w:hAnsi="Arial" w:cs="Arial"/>
          <w:sz w:val="20"/>
          <w:szCs w:val="22"/>
        </w:rPr>
        <w:t>Zabrzu</w:t>
      </w:r>
      <w:r w:rsidR="00C25461" w:rsidRPr="00976E51">
        <w:rPr>
          <w:rFonts w:ascii="Arial" w:hAnsi="Arial" w:cs="Arial"/>
          <w:sz w:val="20"/>
          <w:szCs w:val="22"/>
        </w:rPr>
        <w:t xml:space="preserve"> </w:t>
      </w:r>
      <w:r w:rsidR="00AF7C06" w:rsidRPr="00976E51">
        <w:rPr>
          <w:rFonts w:ascii="Arial" w:hAnsi="Arial" w:cs="Arial"/>
          <w:sz w:val="20"/>
          <w:szCs w:val="22"/>
        </w:rPr>
        <w:t>zawiera dokumentacja projektowa opracowana przez: Land A</w:t>
      </w:r>
      <w:r w:rsidR="001C74C7" w:rsidRPr="00976E51">
        <w:rPr>
          <w:rFonts w:ascii="Arial" w:hAnsi="Arial" w:cs="Arial"/>
          <w:sz w:val="20"/>
          <w:szCs w:val="22"/>
        </w:rPr>
        <w:t xml:space="preserve">rt. Projekt s.c. Magdalena </w:t>
      </w:r>
      <w:proofErr w:type="spellStart"/>
      <w:r w:rsidR="001C74C7" w:rsidRPr="00976E51">
        <w:rPr>
          <w:rFonts w:ascii="Arial" w:hAnsi="Arial" w:cs="Arial"/>
          <w:sz w:val="20"/>
          <w:szCs w:val="22"/>
        </w:rPr>
        <w:t>Feil-</w:t>
      </w:r>
      <w:r w:rsidR="00AF7C06" w:rsidRPr="00976E51">
        <w:rPr>
          <w:rFonts w:ascii="Arial" w:hAnsi="Arial" w:cs="Arial"/>
          <w:sz w:val="20"/>
          <w:szCs w:val="22"/>
        </w:rPr>
        <w:t>Bereta</w:t>
      </w:r>
      <w:proofErr w:type="spellEnd"/>
      <w:r w:rsidR="00AF7C06" w:rsidRPr="00976E51">
        <w:rPr>
          <w:rFonts w:ascii="Arial" w:hAnsi="Arial" w:cs="Arial"/>
          <w:sz w:val="20"/>
          <w:szCs w:val="22"/>
        </w:rPr>
        <w:t xml:space="preserve">, Damian Mytych, 31-156 Kraków, ul. Zacisze 7/8 </w:t>
      </w:r>
      <w:r w:rsidR="00C25461" w:rsidRPr="00976E51">
        <w:rPr>
          <w:rFonts w:ascii="Arial" w:hAnsi="Arial" w:cs="Arial"/>
          <w:sz w:val="20"/>
          <w:szCs w:val="22"/>
        </w:rPr>
        <w:t>składająca się z n/w pozycji:</w:t>
      </w:r>
    </w:p>
    <w:p w:rsidR="00437EBD" w:rsidRDefault="00437EBD" w:rsidP="00437EBD">
      <w:pPr>
        <w:pStyle w:val="Tekstpodstawowy31"/>
        <w:numPr>
          <w:ilvl w:val="0"/>
          <w:numId w:val="31"/>
        </w:numPr>
        <w:spacing w:line="276" w:lineRule="auto"/>
      </w:pPr>
      <w:r>
        <w:t>Projekt budowlano – wykonawczy</w:t>
      </w:r>
    </w:p>
    <w:p w:rsidR="00437EBD" w:rsidRDefault="00437EBD" w:rsidP="00437EBD">
      <w:pPr>
        <w:pStyle w:val="Tekstpodstawowy31"/>
        <w:numPr>
          <w:ilvl w:val="0"/>
          <w:numId w:val="31"/>
        </w:numPr>
        <w:spacing w:line="276" w:lineRule="auto"/>
      </w:pPr>
      <w:r>
        <w:t>Przedmiar robót</w:t>
      </w:r>
    </w:p>
    <w:p w:rsidR="00437EBD" w:rsidRDefault="00437EBD" w:rsidP="00437EBD">
      <w:pPr>
        <w:pStyle w:val="Tekstpodstawowy31"/>
        <w:numPr>
          <w:ilvl w:val="0"/>
          <w:numId w:val="31"/>
        </w:numPr>
        <w:spacing w:line="276" w:lineRule="auto"/>
      </w:pPr>
      <w:r>
        <w:t>Specyfikacja techniczna wykonania i odbioru robót</w:t>
      </w:r>
    </w:p>
    <w:p w:rsidR="005349A7" w:rsidRPr="00976E51" w:rsidRDefault="005349A7" w:rsidP="005349A7">
      <w:pPr>
        <w:pStyle w:val="Tekstpodstawowy31"/>
        <w:spacing w:line="276" w:lineRule="auto"/>
        <w:ind w:left="720"/>
        <w:rPr>
          <w:rFonts w:cs="Arial"/>
          <w:szCs w:val="22"/>
        </w:rPr>
      </w:pPr>
    </w:p>
    <w:p w:rsidR="004D69A2" w:rsidRDefault="004D69A2" w:rsidP="0095515D">
      <w:pPr>
        <w:pStyle w:val="NormalnyWeb"/>
        <w:numPr>
          <w:ilvl w:val="0"/>
          <w:numId w:val="16"/>
        </w:numPr>
        <w:tabs>
          <w:tab w:val="clear" w:pos="720"/>
          <w:tab w:val="num" w:pos="360"/>
          <w:tab w:val="num" w:pos="502"/>
        </w:tabs>
        <w:spacing w:before="0" w:beforeAutospacing="0" w:after="0" w:line="360" w:lineRule="auto"/>
        <w:ind w:left="360" w:right="22"/>
        <w:rPr>
          <w:rFonts w:ascii="Arial" w:hAnsi="Arial" w:cs="Arial"/>
          <w:sz w:val="20"/>
          <w:szCs w:val="20"/>
          <w:u w:val="single"/>
        </w:rPr>
      </w:pPr>
      <w:r w:rsidRPr="005E4F41">
        <w:rPr>
          <w:rFonts w:ascii="Arial" w:hAnsi="Arial" w:cs="Arial"/>
          <w:sz w:val="20"/>
          <w:szCs w:val="20"/>
          <w:u w:val="single"/>
        </w:rPr>
        <w:t xml:space="preserve">Zakres </w:t>
      </w:r>
      <w:r>
        <w:rPr>
          <w:rFonts w:ascii="Arial" w:hAnsi="Arial" w:cs="Arial"/>
          <w:sz w:val="20"/>
          <w:szCs w:val="20"/>
          <w:u w:val="single"/>
        </w:rPr>
        <w:t>zadania</w:t>
      </w:r>
      <w:r w:rsidRPr="005E4F41">
        <w:rPr>
          <w:rFonts w:ascii="Arial" w:hAnsi="Arial" w:cs="Arial"/>
          <w:sz w:val="20"/>
          <w:szCs w:val="20"/>
          <w:u w:val="single"/>
        </w:rPr>
        <w:t xml:space="preserve"> obejmuje między innymi:</w:t>
      </w:r>
    </w:p>
    <w:p w:rsidR="000E5A4E" w:rsidRPr="001F4A60" w:rsidRDefault="000E5A4E" w:rsidP="000E5A4E">
      <w:pPr>
        <w:spacing w:line="360" w:lineRule="auto"/>
        <w:ind w:left="360"/>
        <w:jc w:val="both"/>
        <w:rPr>
          <w:rFonts w:ascii="Arial" w:hAnsi="Arial" w:cs="Arial"/>
          <w:b/>
        </w:rPr>
      </w:pPr>
      <w:r w:rsidRPr="001F4A60">
        <w:rPr>
          <w:rFonts w:ascii="Arial" w:hAnsi="Arial" w:cs="Arial"/>
          <w:b/>
        </w:rPr>
        <w:t>Opis części zamówienia :</w:t>
      </w:r>
    </w:p>
    <w:p w:rsidR="00934299" w:rsidRPr="00934299" w:rsidRDefault="00520AB7" w:rsidP="00292C1F">
      <w:pPr>
        <w:pStyle w:val="Nagwek"/>
        <w:tabs>
          <w:tab w:val="clear" w:pos="4536"/>
          <w:tab w:val="clear" w:pos="9072"/>
          <w:tab w:val="center" w:pos="378"/>
          <w:tab w:val="right" w:pos="1134"/>
        </w:tabs>
        <w:ind w:left="426" w:hanging="284"/>
        <w:jc w:val="both"/>
        <w:rPr>
          <w:rFonts w:ascii="Arial" w:hAnsi="Arial" w:cs="Arial"/>
          <w:szCs w:val="22"/>
        </w:rPr>
      </w:pPr>
      <w:bookmarkStart w:id="5" w:name="_Hlk483813613"/>
      <w:r>
        <w:rPr>
          <w:rFonts w:ascii="Arial" w:hAnsi="Arial" w:cs="Arial"/>
          <w:b/>
        </w:rPr>
        <w:t xml:space="preserve">Zadanie nr 1 - </w:t>
      </w:r>
      <w:r w:rsidRPr="009B4073">
        <w:rPr>
          <w:rFonts w:ascii="Arial" w:hAnsi="Arial" w:cs="Arial"/>
          <w:szCs w:val="22"/>
        </w:rPr>
        <w:t>Plac zabaw na terenie Przedszkola nr 9, przy ul. Matejki 64</w:t>
      </w:r>
      <w:r w:rsidR="00C25461" w:rsidRPr="00C25461">
        <w:rPr>
          <w:rFonts w:ascii="Arial" w:hAnsi="Arial" w:cs="Arial"/>
        </w:rPr>
        <w:t xml:space="preserve"> </w:t>
      </w:r>
      <w:r w:rsidR="00C25461" w:rsidRPr="00FC0532">
        <w:rPr>
          <w:rFonts w:ascii="Arial" w:hAnsi="Arial" w:cs="Arial"/>
        </w:rPr>
        <w:t xml:space="preserve">obejmuje </w:t>
      </w:r>
      <w:r w:rsidR="00C25461">
        <w:rPr>
          <w:rFonts w:ascii="Arial" w:hAnsi="Arial" w:cs="Arial"/>
        </w:rPr>
        <w:t>w </w:t>
      </w:r>
      <w:r w:rsidR="00C25461" w:rsidRPr="00520AB7">
        <w:rPr>
          <w:rFonts w:ascii="Arial" w:hAnsi="Arial" w:cs="Arial"/>
        </w:rPr>
        <w:t>szczególności</w:t>
      </w:r>
      <w:r w:rsidR="00D35023">
        <w:rPr>
          <w:rFonts w:ascii="Arial" w:hAnsi="Arial" w:cs="Arial"/>
        </w:rPr>
        <w:t>:</w:t>
      </w:r>
      <w:r w:rsidRPr="009B4073">
        <w:rPr>
          <w:rFonts w:ascii="Arial" w:hAnsi="Arial" w:cs="Arial"/>
          <w:szCs w:val="22"/>
        </w:rPr>
        <w:t xml:space="preserve">  </w:t>
      </w:r>
    </w:p>
    <w:p w:rsidR="00934299" w:rsidRPr="00976E51" w:rsidRDefault="007E1526" w:rsidP="00292C1F">
      <w:pPr>
        <w:numPr>
          <w:ilvl w:val="0"/>
          <w:numId w:val="39"/>
        </w:numPr>
        <w:ind w:left="993" w:hanging="284"/>
        <w:jc w:val="both"/>
        <w:rPr>
          <w:rFonts w:ascii="Arial" w:hAnsi="Arial" w:cs="Arial"/>
          <w:iCs/>
        </w:rPr>
      </w:pPr>
      <w:bookmarkStart w:id="6" w:name="_Hlk520890786"/>
      <w:r w:rsidRPr="00976E51">
        <w:rPr>
          <w:rFonts w:ascii="Arial" w:hAnsi="Arial" w:cs="Arial"/>
          <w:iCs/>
        </w:rPr>
        <w:lastRenderedPageBreak/>
        <w:t xml:space="preserve">roboty ziemne i </w:t>
      </w:r>
      <w:r w:rsidR="00934299" w:rsidRPr="00976E51">
        <w:rPr>
          <w:rFonts w:ascii="Arial" w:hAnsi="Arial" w:cs="Arial"/>
          <w:iCs/>
        </w:rPr>
        <w:t>wykonanie podbudowy piaskowej pod urządzenia zabawowe</w:t>
      </w:r>
      <w:r w:rsidR="00F63CEF" w:rsidRPr="00976E51">
        <w:rPr>
          <w:rFonts w:ascii="Arial" w:hAnsi="Arial" w:cs="Arial"/>
          <w:iCs/>
        </w:rPr>
        <w:t>,</w:t>
      </w:r>
    </w:p>
    <w:p w:rsidR="00934299" w:rsidRPr="00EA216B" w:rsidRDefault="00251E56" w:rsidP="00292C1F">
      <w:pPr>
        <w:numPr>
          <w:ilvl w:val="0"/>
          <w:numId w:val="39"/>
        </w:numPr>
        <w:ind w:left="993" w:hanging="284"/>
        <w:jc w:val="both"/>
        <w:rPr>
          <w:rFonts w:ascii="Arial" w:hAnsi="Arial" w:cs="Arial"/>
          <w:iCs/>
        </w:rPr>
      </w:pPr>
      <w:r w:rsidRPr="00EA216B">
        <w:rPr>
          <w:rFonts w:ascii="Arial" w:hAnsi="Arial" w:cs="Arial"/>
          <w:iCs/>
        </w:rPr>
        <w:t>dostawę</w:t>
      </w:r>
      <w:r w:rsidR="00FB35CB" w:rsidRPr="00EA216B">
        <w:rPr>
          <w:rFonts w:ascii="Arial" w:hAnsi="Arial" w:cs="Arial"/>
          <w:iCs/>
        </w:rPr>
        <w:t xml:space="preserve"> i </w:t>
      </w:r>
      <w:r w:rsidR="00934299" w:rsidRPr="00EA216B">
        <w:rPr>
          <w:rFonts w:ascii="Arial" w:hAnsi="Arial" w:cs="Arial"/>
          <w:iCs/>
        </w:rPr>
        <w:t>montaż urządzeń zabawowych na podłożu piaskowym: zestaw zabawowy statek piracki, stożek piramida,</w:t>
      </w:r>
    </w:p>
    <w:p w:rsidR="00934299" w:rsidRPr="00EA216B" w:rsidRDefault="00FB35CB" w:rsidP="00292C1F">
      <w:pPr>
        <w:numPr>
          <w:ilvl w:val="0"/>
          <w:numId w:val="39"/>
        </w:numPr>
        <w:ind w:left="993" w:hanging="284"/>
        <w:jc w:val="both"/>
        <w:rPr>
          <w:rFonts w:ascii="Arial" w:hAnsi="Arial" w:cs="Arial"/>
          <w:iCs/>
        </w:rPr>
      </w:pPr>
      <w:r w:rsidRPr="00EA216B">
        <w:rPr>
          <w:rFonts w:ascii="Arial" w:hAnsi="Arial" w:cs="Arial"/>
          <w:iCs/>
        </w:rPr>
        <w:t>dostaw</w:t>
      </w:r>
      <w:r w:rsidR="00251E56" w:rsidRPr="00EA216B">
        <w:rPr>
          <w:rFonts w:ascii="Arial" w:hAnsi="Arial" w:cs="Arial"/>
          <w:iCs/>
        </w:rPr>
        <w:t>ę</w:t>
      </w:r>
      <w:r w:rsidRPr="00EA216B">
        <w:rPr>
          <w:rFonts w:ascii="Arial" w:hAnsi="Arial" w:cs="Arial"/>
          <w:iCs/>
        </w:rPr>
        <w:t xml:space="preserve"> i </w:t>
      </w:r>
      <w:r w:rsidR="00934299" w:rsidRPr="00EA216B">
        <w:rPr>
          <w:rFonts w:ascii="Arial" w:hAnsi="Arial" w:cs="Arial"/>
          <w:iCs/>
        </w:rPr>
        <w:t>montaż urządzeń zabawowych na podłożu z trawy: labirynt z panelami edukacyjnymi</w:t>
      </w:r>
      <w:r w:rsidR="00F63CEF" w:rsidRPr="00EA216B">
        <w:rPr>
          <w:rFonts w:ascii="Arial" w:hAnsi="Arial" w:cs="Arial"/>
          <w:iCs/>
        </w:rPr>
        <w:t>,</w:t>
      </w:r>
    </w:p>
    <w:p w:rsidR="00E40CCF" w:rsidRPr="00976E51" w:rsidRDefault="00E40CCF" w:rsidP="00292C1F">
      <w:pPr>
        <w:numPr>
          <w:ilvl w:val="0"/>
          <w:numId w:val="39"/>
        </w:numPr>
        <w:ind w:left="993" w:hanging="284"/>
        <w:jc w:val="both"/>
        <w:rPr>
          <w:rFonts w:ascii="Arial" w:hAnsi="Arial" w:cs="Arial"/>
          <w:iCs/>
        </w:rPr>
      </w:pPr>
      <w:r w:rsidRPr="00EA216B">
        <w:rPr>
          <w:rFonts w:ascii="Arial" w:hAnsi="Arial" w:cs="Arial"/>
          <w:iCs/>
        </w:rPr>
        <w:t>dostaw</w:t>
      </w:r>
      <w:r w:rsidR="00251E56" w:rsidRPr="00EA216B">
        <w:rPr>
          <w:rFonts w:ascii="Arial" w:hAnsi="Arial" w:cs="Arial"/>
          <w:iCs/>
        </w:rPr>
        <w:t>ę</w:t>
      </w:r>
      <w:r w:rsidRPr="00EA216B">
        <w:rPr>
          <w:rFonts w:ascii="Arial" w:hAnsi="Arial" w:cs="Arial"/>
          <w:iCs/>
        </w:rPr>
        <w:t xml:space="preserve"> i montaż </w:t>
      </w:r>
      <w:r w:rsidRPr="00976E51">
        <w:rPr>
          <w:rFonts w:ascii="Arial" w:hAnsi="Arial" w:cs="Arial"/>
          <w:iCs/>
        </w:rPr>
        <w:t>tablicy informacyjnej i regulaminu</w:t>
      </w:r>
      <w:r w:rsidR="00F63CEF" w:rsidRPr="00976E51">
        <w:rPr>
          <w:rFonts w:ascii="Arial" w:hAnsi="Arial" w:cs="Arial"/>
          <w:iCs/>
        </w:rPr>
        <w:t>,</w:t>
      </w:r>
    </w:p>
    <w:p w:rsidR="00934299" w:rsidRPr="00976E51" w:rsidRDefault="00934299" w:rsidP="00292C1F">
      <w:pPr>
        <w:numPr>
          <w:ilvl w:val="0"/>
          <w:numId w:val="39"/>
        </w:numPr>
        <w:ind w:left="993" w:hanging="284"/>
        <w:jc w:val="both"/>
        <w:rPr>
          <w:rFonts w:ascii="Arial" w:hAnsi="Arial" w:cs="Arial"/>
          <w:iCs/>
        </w:rPr>
      </w:pPr>
      <w:r w:rsidRPr="00976E51">
        <w:rPr>
          <w:rFonts w:ascii="Arial" w:hAnsi="Arial" w:cs="Arial"/>
          <w:iCs/>
        </w:rPr>
        <w:t>wykonanie podłoża z trawy</w:t>
      </w:r>
      <w:r w:rsidR="00F63CEF" w:rsidRPr="00976E51">
        <w:rPr>
          <w:rFonts w:ascii="Arial" w:hAnsi="Arial" w:cs="Arial"/>
          <w:iCs/>
        </w:rPr>
        <w:t>.</w:t>
      </w:r>
    </w:p>
    <w:bookmarkEnd w:id="6"/>
    <w:p w:rsidR="00D35023" w:rsidRPr="00976E51" w:rsidRDefault="00520AB7" w:rsidP="00AB0455">
      <w:pPr>
        <w:pStyle w:val="Nagwek"/>
        <w:tabs>
          <w:tab w:val="clear" w:pos="4536"/>
          <w:tab w:val="clear" w:pos="9072"/>
          <w:tab w:val="center" w:pos="378"/>
          <w:tab w:val="right" w:pos="1134"/>
        </w:tabs>
        <w:spacing w:before="120"/>
        <w:ind w:left="426" w:hanging="284"/>
        <w:jc w:val="both"/>
        <w:rPr>
          <w:rFonts w:ascii="Arial" w:hAnsi="Arial" w:cs="Arial"/>
          <w:bCs/>
          <w:strike/>
        </w:rPr>
      </w:pPr>
      <w:r w:rsidRPr="00976E51">
        <w:rPr>
          <w:rFonts w:ascii="Arial" w:hAnsi="Arial" w:cs="Arial"/>
          <w:b/>
        </w:rPr>
        <w:t xml:space="preserve">Zadanie nr 2 - </w:t>
      </w:r>
      <w:r w:rsidRPr="00976E51">
        <w:rPr>
          <w:rFonts w:ascii="Arial" w:hAnsi="Arial" w:cs="Arial"/>
          <w:szCs w:val="22"/>
        </w:rPr>
        <w:t>Plac zabaw na terenie Przedszkola nr 12, przy ul. Urbana 2B w Zabrzu</w:t>
      </w:r>
      <w:r w:rsidR="00C25461" w:rsidRPr="00976E51">
        <w:rPr>
          <w:rFonts w:ascii="Arial" w:hAnsi="Arial" w:cs="Arial"/>
        </w:rPr>
        <w:t xml:space="preserve"> obejmuje w </w:t>
      </w:r>
      <w:r w:rsidR="00D35023" w:rsidRPr="00976E51">
        <w:rPr>
          <w:rFonts w:ascii="Arial" w:hAnsi="Arial" w:cs="Arial"/>
        </w:rPr>
        <w:t>szczególności:</w:t>
      </w:r>
      <w:r w:rsidR="00D35023" w:rsidRPr="00976E51">
        <w:rPr>
          <w:rFonts w:ascii="Arial" w:hAnsi="Arial" w:cs="Arial"/>
          <w:szCs w:val="22"/>
        </w:rPr>
        <w:t xml:space="preserve">  </w:t>
      </w:r>
    </w:p>
    <w:p w:rsidR="00381BC9" w:rsidRPr="00976E51" w:rsidRDefault="007E1526" w:rsidP="00292C1F">
      <w:pPr>
        <w:numPr>
          <w:ilvl w:val="0"/>
          <w:numId w:val="39"/>
        </w:numPr>
        <w:ind w:left="993" w:hanging="284"/>
        <w:jc w:val="both"/>
        <w:rPr>
          <w:rFonts w:ascii="Arial" w:hAnsi="Arial" w:cs="Arial"/>
          <w:iCs/>
        </w:rPr>
      </w:pPr>
      <w:r w:rsidRPr="00976E51">
        <w:rPr>
          <w:rFonts w:ascii="Arial" w:hAnsi="Arial" w:cs="Arial"/>
          <w:iCs/>
        </w:rPr>
        <w:t xml:space="preserve">roboty ziemne i </w:t>
      </w:r>
      <w:r w:rsidR="00381BC9" w:rsidRPr="00976E51">
        <w:rPr>
          <w:rFonts w:ascii="Arial" w:hAnsi="Arial" w:cs="Arial"/>
          <w:iCs/>
        </w:rPr>
        <w:t>wykonanie podbudowy piaskowej pod urządzenia zabawowe</w:t>
      </w:r>
      <w:r w:rsidR="00F63CEF" w:rsidRPr="00976E51">
        <w:rPr>
          <w:rFonts w:ascii="Arial" w:hAnsi="Arial" w:cs="Arial"/>
          <w:iCs/>
        </w:rPr>
        <w:t>,</w:t>
      </w:r>
    </w:p>
    <w:p w:rsidR="00381BC9" w:rsidRPr="00EA216B" w:rsidRDefault="00FB35CB" w:rsidP="00292C1F">
      <w:pPr>
        <w:numPr>
          <w:ilvl w:val="0"/>
          <w:numId w:val="39"/>
        </w:numPr>
        <w:ind w:left="993" w:hanging="284"/>
        <w:jc w:val="both"/>
        <w:rPr>
          <w:rFonts w:ascii="Arial" w:hAnsi="Arial" w:cs="Arial"/>
          <w:iCs/>
        </w:rPr>
      </w:pPr>
      <w:bookmarkStart w:id="7" w:name="_Hlk520973837"/>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bookmarkEnd w:id="7"/>
      <w:r w:rsidR="00381BC9" w:rsidRPr="00EA216B">
        <w:rPr>
          <w:rFonts w:ascii="Arial" w:hAnsi="Arial" w:cs="Arial"/>
          <w:iCs/>
        </w:rPr>
        <w:t>montaż urządzeń zabawowych na podłożu piaskowym: zestaw zabawowy statek piracki, stożek piramida,</w:t>
      </w:r>
    </w:p>
    <w:p w:rsidR="00381BC9" w:rsidRPr="00EA216B" w:rsidRDefault="00FB35CB" w:rsidP="00292C1F">
      <w:pPr>
        <w:numPr>
          <w:ilvl w:val="0"/>
          <w:numId w:val="39"/>
        </w:numPr>
        <w:ind w:left="993" w:hanging="284"/>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381BC9" w:rsidRPr="00EA216B">
        <w:rPr>
          <w:rFonts w:ascii="Arial" w:hAnsi="Arial" w:cs="Arial"/>
          <w:iCs/>
        </w:rPr>
        <w:t>montaż urządzeń zabawowych na podłożu z trawy: labirynt z panelami edukacyjnymi</w:t>
      </w:r>
    </w:p>
    <w:p w:rsidR="00E40CCF" w:rsidRPr="00976E51" w:rsidRDefault="00E40CCF" w:rsidP="00292C1F">
      <w:pPr>
        <w:numPr>
          <w:ilvl w:val="0"/>
          <w:numId w:val="39"/>
        </w:numPr>
        <w:ind w:left="993" w:hanging="284"/>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montaż </w:t>
      </w:r>
      <w:r w:rsidRPr="00976E51">
        <w:rPr>
          <w:rFonts w:ascii="Arial" w:hAnsi="Arial" w:cs="Arial"/>
          <w:iCs/>
        </w:rPr>
        <w:t>tablicy informacyjnej i regulaminu</w:t>
      </w:r>
      <w:r w:rsidR="00F63CEF" w:rsidRPr="00976E51">
        <w:rPr>
          <w:rFonts w:ascii="Arial" w:hAnsi="Arial" w:cs="Arial"/>
          <w:iCs/>
        </w:rPr>
        <w:t>,</w:t>
      </w:r>
    </w:p>
    <w:p w:rsidR="00381BC9" w:rsidRPr="00976E51" w:rsidRDefault="00381BC9" w:rsidP="00292C1F">
      <w:pPr>
        <w:numPr>
          <w:ilvl w:val="0"/>
          <w:numId w:val="39"/>
        </w:numPr>
        <w:ind w:left="993" w:hanging="284"/>
        <w:jc w:val="both"/>
        <w:rPr>
          <w:rFonts w:ascii="Arial" w:hAnsi="Arial" w:cs="Arial"/>
          <w:iCs/>
        </w:rPr>
      </w:pPr>
      <w:r w:rsidRPr="00976E51">
        <w:rPr>
          <w:rFonts w:ascii="Arial" w:hAnsi="Arial" w:cs="Arial"/>
          <w:iCs/>
        </w:rPr>
        <w:t>wykonanie podłoża z trawy</w:t>
      </w:r>
      <w:r w:rsidR="00F63CEF" w:rsidRPr="00976E51">
        <w:rPr>
          <w:rFonts w:ascii="Arial" w:hAnsi="Arial" w:cs="Arial"/>
          <w:iCs/>
        </w:rPr>
        <w:t>.</w:t>
      </w:r>
    </w:p>
    <w:p w:rsidR="00D35023" w:rsidRPr="00976E51" w:rsidRDefault="00520AB7" w:rsidP="00292C1F">
      <w:pPr>
        <w:pStyle w:val="Nagwek"/>
        <w:tabs>
          <w:tab w:val="clear" w:pos="4536"/>
          <w:tab w:val="clear" w:pos="9072"/>
          <w:tab w:val="center" w:pos="378"/>
          <w:tab w:val="right" w:pos="1134"/>
        </w:tabs>
        <w:spacing w:before="120"/>
        <w:ind w:left="426" w:hanging="284"/>
        <w:jc w:val="both"/>
        <w:rPr>
          <w:rFonts w:ascii="Arial" w:hAnsi="Arial" w:cs="Arial"/>
          <w:bCs/>
          <w:strike/>
        </w:rPr>
      </w:pPr>
      <w:r w:rsidRPr="00976E51">
        <w:rPr>
          <w:rFonts w:ascii="Arial" w:hAnsi="Arial" w:cs="Arial"/>
          <w:b/>
        </w:rPr>
        <w:t xml:space="preserve">Zadanie nr 3 - </w:t>
      </w:r>
      <w:r w:rsidRPr="00976E51">
        <w:rPr>
          <w:rFonts w:ascii="Arial" w:hAnsi="Arial" w:cs="Arial"/>
          <w:szCs w:val="22"/>
        </w:rPr>
        <w:t>Plac zabaw na terenie Przedszkola nr 23, przy ul. Ślęczka 9 w Zabrzu</w:t>
      </w:r>
      <w:r w:rsidR="00C25461" w:rsidRPr="00976E51">
        <w:rPr>
          <w:rFonts w:ascii="Arial" w:hAnsi="Arial" w:cs="Arial"/>
        </w:rPr>
        <w:t xml:space="preserve"> obejmuje w </w:t>
      </w:r>
      <w:r w:rsidR="00D35023" w:rsidRPr="00976E51">
        <w:rPr>
          <w:rFonts w:ascii="Arial" w:hAnsi="Arial" w:cs="Arial"/>
        </w:rPr>
        <w:t>szczególności:</w:t>
      </w:r>
      <w:r w:rsidR="00D35023" w:rsidRPr="00976E51">
        <w:rPr>
          <w:rFonts w:ascii="Arial" w:hAnsi="Arial" w:cs="Arial"/>
          <w:szCs w:val="22"/>
        </w:rPr>
        <w:t xml:space="preserve">  </w:t>
      </w:r>
    </w:p>
    <w:p w:rsidR="00381BC9" w:rsidRPr="00EA216B" w:rsidRDefault="007E1526" w:rsidP="00292C1F">
      <w:pPr>
        <w:numPr>
          <w:ilvl w:val="0"/>
          <w:numId w:val="39"/>
        </w:numPr>
        <w:jc w:val="both"/>
        <w:rPr>
          <w:rFonts w:ascii="Arial" w:hAnsi="Arial" w:cs="Arial"/>
          <w:iCs/>
        </w:rPr>
      </w:pPr>
      <w:r w:rsidRPr="00EA216B">
        <w:rPr>
          <w:rFonts w:ascii="Arial" w:hAnsi="Arial" w:cs="Arial"/>
          <w:iCs/>
        </w:rPr>
        <w:t xml:space="preserve">roboty ziemne i </w:t>
      </w:r>
      <w:r w:rsidR="00381BC9" w:rsidRPr="00EA216B">
        <w:rPr>
          <w:rFonts w:ascii="Arial" w:hAnsi="Arial" w:cs="Arial"/>
          <w:iCs/>
        </w:rPr>
        <w:t>wykonanie podbudowy piaskowej pod urządzenia zabawowe</w:t>
      </w:r>
      <w:r w:rsidR="00EB0715" w:rsidRPr="00EA216B">
        <w:rPr>
          <w:rFonts w:ascii="Arial" w:hAnsi="Arial" w:cs="Arial"/>
          <w:iCs/>
        </w:rPr>
        <w:t>,</w:t>
      </w:r>
    </w:p>
    <w:p w:rsidR="00381BC9" w:rsidRPr="00EA216B" w:rsidRDefault="00FB35CB" w:rsidP="00292C1F">
      <w:pPr>
        <w:numPr>
          <w:ilvl w:val="0"/>
          <w:numId w:val="39"/>
        </w:numPr>
        <w:ind w:left="709" w:hanging="284"/>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381BC9" w:rsidRPr="00EA216B">
        <w:rPr>
          <w:rFonts w:ascii="Arial" w:hAnsi="Arial" w:cs="Arial"/>
          <w:iCs/>
        </w:rPr>
        <w:t>montaż urządzeń zabawowych na podłożu piaskowym: zestaw zabawowy statek piracki, stożek piramida,</w:t>
      </w:r>
    </w:p>
    <w:p w:rsidR="00381BC9" w:rsidRPr="00EA216B" w:rsidRDefault="00FB35CB" w:rsidP="00292C1F">
      <w:pPr>
        <w:numPr>
          <w:ilvl w:val="0"/>
          <w:numId w:val="39"/>
        </w:numPr>
        <w:ind w:left="709" w:hanging="284"/>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381BC9" w:rsidRPr="00EA216B">
        <w:rPr>
          <w:rFonts w:ascii="Arial" w:hAnsi="Arial" w:cs="Arial"/>
          <w:iCs/>
        </w:rPr>
        <w:t>montaż urządzeń zabawowych na podłożu z trawy: labirynt z panelami edukacyjnymi</w:t>
      </w:r>
      <w:r w:rsidR="00EB0715" w:rsidRPr="00EA216B">
        <w:rPr>
          <w:rFonts w:ascii="Arial" w:hAnsi="Arial" w:cs="Arial"/>
          <w:iCs/>
        </w:rPr>
        <w:t>,</w:t>
      </w:r>
    </w:p>
    <w:p w:rsidR="00E40CCF" w:rsidRPr="00EA216B" w:rsidRDefault="00E40CCF" w:rsidP="00292C1F">
      <w:pPr>
        <w:numPr>
          <w:ilvl w:val="0"/>
          <w:numId w:val="39"/>
        </w:numPr>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montaż tablicy informacyjnej i regulaminu</w:t>
      </w:r>
      <w:r w:rsidR="00EB0715" w:rsidRPr="00EA216B">
        <w:rPr>
          <w:rFonts w:ascii="Arial" w:hAnsi="Arial" w:cs="Arial"/>
          <w:iCs/>
        </w:rPr>
        <w:t>,</w:t>
      </w:r>
    </w:p>
    <w:p w:rsidR="00381BC9" w:rsidRPr="00EA216B" w:rsidRDefault="00381BC9" w:rsidP="00292C1F">
      <w:pPr>
        <w:numPr>
          <w:ilvl w:val="0"/>
          <w:numId w:val="39"/>
        </w:numPr>
        <w:ind w:left="709" w:hanging="284"/>
        <w:jc w:val="both"/>
        <w:rPr>
          <w:rFonts w:ascii="Arial" w:hAnsi="Arial" w:cs="Arial"/>
          <w:iCs/>
        </w:rPr>
      </w:pPr>
      <w:r w:rsidRPr="00EA216B">
        <w:rPr>
          <w:rFonts w:ascii="Arial" w:hAnsi="Arial" w:cs="Arial"/>
          <w:iCs/>
        </w:rPr>
        <w:t>wykonanie podłoża z trawy</w:t>
      </w:r>
      <w:r w:rsidR="00EB0715" w:rsidRPr="00EA216B">
        <w:rPr>
          <w:rFonts w:ascii="Arial" w:hAnsi="Arial" w:cs="Arial"/>
          <w:iCs/>
        </w:rPr>
        <w:t>.</w:t>
      </w:r>
    </w:p>
    <w:p w:rsidR="00520AB7" w:rsidRPr="00EA216B" w:rsidRDefault="00520AB7" w:rsidP="00292C1F">
      <w:pPr>
        <w:pStyle w:val="Nagwek"/>
        <w:tabs>
          <w:tab w:val="clear" w:pos="4536"/>
          <w:tab w:val="clear" w:pos="9072"/>
          <w:tab w:val="center" w:pos="378"/>
          <w:tab w:val="right" w:pos="1134"/>
        </w:tabs>
        <w:spacing w:before="120"/>
        <w:ind w:left="426" w:hanging="284"/>
        <w:jc w:val="both"/>
        <w:rPr>
          <w:rFonts w:ascii="Arial" w:hAnsi="Arial" w:cs="Arial"/>
          <w:bCs/>
          <w:strike/>
        </w:rPr>
      </w:pPr>
      <w:r w:rsidRPr="00EA216B">
        <w:rPr>
          <w:rFonts w:ascii="Arial" w:hAnsi="Arial" w:cs="Arial"/>
          <w:b/>
        </w:rPr>
        <w:t xml:space="preserve">Zadanie nr 4 - </w:t>
      </w:r>
      <w:r w:rsidRPr="00EA216B">
        <w:rPr>
          <w:rFonts w:ascii="Arial" w:hAnsi="Arial" w:cs="Arial"/>
          <w:szCs w:val="22"/>
        </w:rPr>
        <w:t>Plac zabaw na terenie Parku im. Tadeusza Kościuszki w Zabrzu</w:t>
      </w:r>
      <w:r w:rsidR="00C25461" w:rsidRPr="00EA216B">
        <w:rPr>
          <w:rFonts w:ascii="Arial" w:hAnsi="Arial" w:cs="Arial"/>
        </w:rPr>
        <w:t xml:space="preserve"> obejmuje w </w:t>
      </w:r>
      <w:r w:rsidR="00D35023" w:rsidRPr="00EA216B">
        <w:rPr>
          <w:rFonts w:ascii="Arial" w:hAnsi="Arial" w:cs="Arial"/>
        </w:rPr>
        <w:t>szczególności:</w:t>
      </w:r>
      <w:r w:rsidR="00D35023" w:rsidRPr="00EA216B">
        <w:rPr>
          <w:rFonts w:ascii="Arial" w:hAnsi="Arial" w:cs="Arial"/>
          <w:szCs w:val="22"/>
        </w:rPr>
        <w:t xml:space="preserve">  </w:t>
      </w:r>
      <w:r w:rsidR="00C25461" w:rsidRPr="00EA216B">
        <w:rPr>
          <w:rFonts w:ascii="Arial" w:hAnsi="Arial" w:cs="Arial"/>
          <w:szCs w:val="22"/>
        </w:rPr>
        <w:t xml:space="preserve"> </w:t>
      </w:r>
    </w:p>
    <w:p w:rsidR="00381BC9" w:rsidRPr="00EA216B" w:rsidRDefault="007E1526" w:rsidP="00292C1F">
      <w:pPr>
        <w:numPr>
          <w:ilvl w:val="0"/>
          <w:numId w:val="39"/>
        </w:numPr>
        <w:ind w:hanging="359"/>
        <w:jc w:val="both"/>
        <w:rPr>
          <w:rFonts w:ascii="Arial" w:hAnsi="Arial" w:cs="Arial"/>
          <w:iCs/>
        </w:rPr>
      </w:pPr>
      <w:r w:rsidRPr="00EA216B">
        <w:rPr>
          <w:rFonts w:ascii="Arial" w:hAnsi="Arial" w:cs="Arial"/>
          <w:iCs/>
        </w:rPr>
        <w:t xml:space="preserve">roboty ziemne i </w:t>
      </w:r>
      <w:r w:rsidR="00381BC9" w:rsidRPr="00EA216B">
        <w:rPr>
          <w:rFonts w:ascii="Arial" w:hAnsi="Arial" w:cs="Arial"/>
          <w:iCs/>
        </w:rPr>
        <w:t>wykonanie podbudowy piaskowej pod urządzenia zabawowe</w:t>
      </w:r>
    </w:p>
    <w:p w:rsidR="00381BC9" w:rsidRPr="00EA216B" w:rsidRDefault="00FB35CB" w:rsidP="00292C1F">
      <w:pPr>
        <w:numPr>
          <w:ilvl w:val="0"/>
          <w:numId w:val="39"/>
        </w:numPr>
        <w:ind w:hanging="359"/>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381BC9" w:rsidRPr="00EA216B">
        <w:rPr>
          <w:rFonts w:ascii="Arial" w:hAnsi="Arial" w:cs="Arial"/>
          <w:iCs/>
        </w:rPr>
        <w:t>montaż urządzeń zabawowych na podłożu piaskowym: zestaw zabawowy ze zjeżdżalnią dla dzieci starszych, zestaw zabawowy ze zjeżdżalnią dla dzieci młodszych, pajęczyna, huśtawka z siedziskiem kubełkowym</w:t>
      </w:r>
      <w:r w:rsidR="002C0063" w:rsidRPr="00EA216B">
        <w:rPr>
          <w:rFonts w:ascii="Arial" w:hAnsi="Arial" w:cs="Arial"/>
          <w:iCs/>
        </w:rPr>
        <w:t>,</w:t>
      </w:r>
    </w:p>
    <w:p w:rsidR="00381BC9" w:rsidRPr="00EA216B" w:rsidRDefault="00FB35CB" w:rsidP="00292C1F">
      <w:pPr>
        <w:numPr>
          <w:ilvl w:val="0"/>
          <w:numId w:val="39"/>
        </w:numPr>
        <w:ind w:hanging="359"/>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381BC9" w:rsidRPr="00EA216B">
        <w:rPr>
          <w:rFonts w:ascii="Arial" w:hAnsi="Arial" w:cs="Arial"/>
          <w:iCs/>
        </w:rPr>
        <w:t xml:space="preserve">montaż </w:t>
      </w:r>
      <w:r w:rsidR="002C0063" w:rsidRPr="00EA216B">
        <w:rPr>
          <w:rFonts w:ascii="Arial" w:hAnsi="Arial" w:cs="Arial"/>
          <w:iCs/>
        </w:rPr>
        <w:t>piaskownicy</w:t>
      </w:r>
      <w:r w:rsidR="00381BC9" w:rsidRPr="00EA216B">
        <w:rPr>
          <w:rFonts w:ascii="Arial" w:hAnsi="Arial" w:cs="Arial"/>
          <w:iCs/>
        </w:rPr>
        <w:t xml:space="preserve"> na podłożu z trawy</w:t>
      </w:r>
      <w:r w:rsidR="00EB0715" w:rsidRPr="00EA216B">
        <w:rPr>
          <w:rFonts w:ascii="Arial" w:hAnsi="Arial" w:cs="Arial"/>
          <w:iCs/>
        </w:rPr>
        <w:t>,</w:t>
      </w:r>
      <w:r w:rsidR="00381BC9" w:rsidRPr="00EA216B">
        <w:rPr>
          <w:rFonts w:ascii="Arial" w:hAnsi="Arial" w:cs="Arial"/>
          <w:iCs/>
        </w:rPr>
        <w:t xml:space="preserve"> </w:t>
      </w:r>
    </w:p>
    <w:p w:rsidR="00FB35CB" w:rsidRPr="00EA216B" w:rsidRDefault="00FB35CB" w:rsidP="00292C1F">
      <w:pPr>
        <w:numPr>
          <w:ilvl w:val="0"/>
          <w:numId w:val="39"/>
        </w:numPr>
        <w:ind w:hanging="359"/>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montaż koszy na śmieci 2 </w:t>
      </w:r>
      <w:proofErr w:type="spellStart"/>
      <w:r w:rsidRPr="00EA216B">
        <w:rPr>
          <w:rFonts w:ascii="Arial" w:hAnsi="Arial" w:cs="Arial"/>
          <w:iCs/>
        </w:rPr>
        <w:t>szt</w:t>
      </w:r>
      <w:proofErr w:type="spellEnd"/>
      <w:r w:rsidRPr="00EA216B">
        <w:rPr>
          <w:rFonts w:ascii="Arial" w:hAnsi="Arial" w:cs="Arial"/>
          <w:iCs/>
        </w:rPr>
        <w:t xml:space="preserve">, </w:t>
      </w:r>
    </w:p>
    <w:p w:rsidR="00FB35CB" w:rsidRPr="00EA216B" w:rsidRDefault="00FB35CB" w:rsidP="00292C1F">
      <w:pPr>
        <w:numPr>
          <w:ilvl w:val="0"/>
          <w:numId w:val="39"/>
        </w:numPr>
        <w:ind w:hanging="359"/>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montaż tablicy informacyjnej i regulaminu</w:t>
      </w:r>
      <w:r w:rsidR="00EB0715" w:rsidRPr="00EA216B">
        <w:rPr>
          <w:rFonts w:ascii="Arial" w:hAnsi="Arial" w:cs="Arial"/>
          <w:iCs/>
        </w:rPr>
        <w:t>,</w:t>
      </w:r>
    </w:p>
    <w:p w:rsidR="00FB35CB" w:rsidRPr="00EA216B" w:rsidRDefault="00FB35CB" w:rsidP="00292C1F">
      <w:pPr>
        <w:numPr>
          <w:ilvl w:val="0"/>
          <w:numId w:val="39"/>
        </w:numPr>
        <w:ind w:hanging="359"/>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montaż ogrodzenia</w:t>
      </w:r>
      <w:r w:rsidR="00EB0715" w:rsidRPr="00EA216B">
        <w:rPr>
          <w:rFonts w:ascii="Arial" w:hAnsi="Arial" w:cs="Arial"/>
          <w:iCs/>
        </w:rPr>
        <w:t>,</w:t>
      </w:r>
    </w:p>
    <w:p w:rsidR="00FB35CB" w:rsidRPr="00EA216B" w:rsidRDefault="00FB35CB" w:rsidP="00292C1F">
      <w:pPr>
        <w:numPr>
          <w:ilvl w:val="0"/>
          <w:numId w:val="39"/>
        </w:numPr>
        <w:ind w:hanging="359"/>
        <w:jc w:val="both"/>
        <w:rPr>
          <w:rFonts w:ascii="Arial" w:hAnsi="Arial" w:cs="Arial"/>
          <w:iCs/>
        </w:rPr>
      </w:pPr>
      <w:r w:rsidRPr="00EA216B">
        <w:rPr>
          <w:rFonts w:ascii="Arial" w:hAnsi="Arial" w:cs="Arial"/>
          <w:iCs/>
        </w:rPr>
        <w:t>montaż ławek z transportem z innej lokalizacji</w:t>
      </w:r>
      <w:r w:rsidR="001E38E0" w:rsidRPr="00EA216B">
        <w:rPr>
          <w:rFonts w:ascii="Arial" w:hAnsi="Arial" w:cs="Arial"/>
          <w:iCs/>
        </w:rPr>
        <w:t xml:space="preserve"> </w:t>
      </w:r>
      <w:r w:rsidR="00A0417E" w:rsidRPr="00EA216B">
        <w:rPr>
          <w:rFonts w:ascii="Arial" w:hAnsi="Arial" w:cs="Arial"/>
          <w:iCs/>
        </w:rPr>
        <w:t xml:space="preserve">szt. 4 </w:t>
      </w:r>
      <w:r w:rsidR="001E38E0" w:rsidRPr="00EA216B">
        <w:rPr>
          <w:rFonts w:ascii="Arial" w:hAnsi="Arial" w:cs="Arial"/>
          <w:iCs/>
        </w:rPr>
        <w:t>(ławki zdemontowane na zadaniu 12)</w:t>
      </w:r>
      <w:r w:rsidR="00EB0715" w:rsidRPr="00EA216B">
        <w:rPr>
          <w:rFonts w:ascii="Arial" w:hAnsi="Arial" w:cs="Arial"/>
          <w:iCs/>
        </w:rPr>
        <w:t>,</w:t>
      </w:r>
    </w:p>
    <w:p w:rsidR="00FB35CB" w:rsidRPr="00EA216B" w:rsidRDefault="00381BC9" w:rsidP="00292C1F">
      <w:pPr>
        <w:numPr>
          <w:ilvl w:val="0"/>
          <w:numId w:val="39"/>
        </w:numPr>
        <w:ind w:hanging="359"/>
        <w:jc w:val="both"/>
        <w:rPr>
          <w:rFonts w:ascii="Arial" w:hAnsi="Arial" w:cs="Arial"/>
          <w:iCs/>
        </w:rPr>
      </w:pPr>
      <w:r w:rsidRPr="00EA216B">
        <w:rPr>
          <w:rFonts w:ascii="Arial" w:hAnsi="Arial" w:cs="Arial"/>
          <w:iCs/>
        </w:rPr>
        <w:t>wykonanie podłoża z trawy</w:t>
      </w:r>
      <w:r w:rsidR="00EB0715" w:rsidRPr="00EA216B">
        <w:rPr>
          <w:rFonts w:ascii="Arial" w:hAnsi="Arial" w:cs="Arial"/>
          <w:iCs/>
        </w:rPr>
        <w:t>.</w:t>
      </w:r>
    </w:p>
    <w:p w:rsidR="00520AB7" w:rsidRPr="00EA216B" w:rsidRDefault="00520AB7" w:rsidP="00292C1F">
      <w:pPr>
        <w:pStyle w:val="Nagwek"/>
        <w:tabs>
          <w:tab w:val="clear" w:pos="4536"/>
          <w:tab w:val="clear" w:pos="9072"/>
          <w:tab w:val="center" w:pos="378"/>
          <w:tab w:val="right" w:pos="1134"/>
        </w:tabs>
        <w:spacing w:before="120"/>
        <w:ind w:left="426" w:hanging="284"/>
        <w:jc w:val="both"/>
        <w:rPr>
          <w:rFonts w:ascii="Arial" w:hAnsi="Arial" w:cs="Arial"/>
          <w:bCs/>
          <w:strike/>
        </w:rPr>
      </w:pPr>
      <w:r w:rsidRPr="00EA216B">
        <w:rPr>
          <w:rFonts w:ascii="Arial" w:hAnsi="Arial" w:cs="Arial"/>
          <w:b/>
        </w:rPr>
        <w:t xml:space="preserve">Zadanie nr 5 - </w:t>
      </w:r>
      <w:r w:rsidRPr="00EA216B">
        <w:rPr>
          <w:rFonts w:ascii="Arial" w:hAnsi="Arial" w:cs="Arial"/>
          <w:szCs w:val="22"/>
        </w:rPr>
        <w:t>Siłownia zewnętrzna na terenie Szkoły Podstawowej nr 15 przy ul. Czołgistów 1 w Zabrzu</w:t>
      </w:r>
      <w:r w:rsidR="00C25461" w:rsidRPr="00EA216B">
        <w:rPr>
          <w:rFonts w:ascii="Arial" w:hAnsi="Arial" w:cs="Arial"/>
        </w:rPr>
        <w:t xml:space="preserve"> obejmuje w </w:t>
      </w:r>
      <w:r w:rsidR="00D35023" w:rsidRPr="00EA216B">
        <w:rPr>
          <w:rFonts w:ascii="Arial" w:hAnsi="Arial" w:cs="Arial"/>
        </w:rPr>
        <w:t>szczególności:</w:t>
      </w:r>
      <w:r w:rsidR="00D35023" w:rsidRPr="00EA216B">
        <w:rPr>
          <w:rFonts w:ascii="Arial" w:hAnsi="Arial" w:cs="Arial"/>
          <w:szCs w:val="22"/>
        </w:rPr>
        <w:t xml:space="preserve">  </w:t>
      </w:r>
    </w:p>
    <w:p w:rsidR="00CF5D70" w:rsidRPr="00EA216B" w:rsidRDefault="007E1526" w:rsidP="00292C1F">
      <w:pPr>
        <w:numPr>
          <w:ilvl w:val="0"/>
          <w:numId w:val="39"/>
        </w:numPr>
        <w:ind w:left="782" w:hanging="357"/>
        <w:jc w:val="both"/>
        <w:rPr>
          <w:rFonts w:ascii="Arial" w:hAnsi="Arial" w:cs="Arial"/>
          <w:iCs/>
        </w:rPr>
      </w:pPr>
      <w:bookmarkStart w:id="8" w:name="_Hlk521658798"/>
      <w:r w:rsidRPr="00EA216B">
        <w:rPr>
          <w:rFonts w:ascii="Arial" w:hAnsi="Arial" w:cs="Arial"/>
          <w:iCs/>
        </w:rPr>
        <w:t xml:space="preserve">roboty ziemne i </w:t>
      </w:r>
      <w:r w:rsidR="00CF5D70" w:rsidRPr="00EA216B">
        <w:rPr>
          <w:rFonts w:ascii="Arial" w:hAnsi="Arial" w:cs="Arial"/>
          <w:iCs/>
        </w:rPr>
        <w:t xml:space="preserve">wykonanie </w:t>
      </w:r>
      <w:r w:rsidRPr="00EA216B">
        <w:rPr>
          <w:rFonts w:ascii="Arial" w:hAnsi="Arial" w:cs="Arial"/>
          <w:iCs/>
        </w:rPr>
        <w:t>nawierzchni z kostki bruk</w:t>
      </w:r>
      <w:r w:rsidR="00CF5D70" w:rsidRPr="00EA216B">
        <w:rPr>
          <w:rFonts w:ascii="Arial" w:hAnsi="Arial" w:cs="Arial"/>
          <w:iCs/>
        </w:rPr>
        <w:t>owej pod urządzenia</w:t>
      </w:r>
      <w:r w:rsidR="00EB0715" w:rsidRPr="00EA216B">
        <w:rPr>
          <w:rFonts w:ascii="Arial" w:hAnsi="Arial" w:cs="Arial"/>
          <w:iCs/>
        </w:rPr>
        <w:t>,</w:t>
      </w:r>
      <w:r w:rsidR="00CF5D70" w:rsidRPr="00EA216B">
        <w:rPr>
          <w:rFonts w:ascii="Arial" w:hAnsi="Arial" w:cs="Arial"/>
          <w:iCs/>
        </w:rPr>
        <w:t xml:space="preserve"> </w:t>
      </w:r>
    </w:p>
    <w:p w:rsidR="007E1526" w:rsidRPr="00EA216B" w:rsidRDefault="00FB35CB" w:rsidP="00292C1F">
      <w:pPr>
        <w:numPr>
          <w:ilvl w:val="0"/>
          <w:numId w:val="39"/>
        </w:numPr>
        <w:ind w:left="782" w:hanging="357"/>
        <w:jc w:val="both"/>
        <w:rPr>
          <w:rFonts w:ascii="Arial" w:hAnsi="Arial" w:cs="Arial"/>
          <w:iCs/>
        </w:rPr>
      </w:pPr>
      <w:bookmarkStart w:id="9" w:name="_Hlk520974005"/>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bookmarkEnd w:id="9"/>
      <w:r w:rsidR="007E1526" w:rsidRPr="00EA216B">
        <w:rPr>
          <w:rFonts w:ascii="Arial" w:hAnsi="Arial" w:cs="Arial"/>
          <w:iCs/>
        </w:rPr>
        <w:t xml:space="preserve">montaż urządzeń siłowni: </w:t>
      </w:r>
      <w:proofErr w:type="spellStart"/>
      <w:r w:rsidR="007E1526" w:rsidRPr="00EA216B">
        <w:rPr>
          <w:rFonts w:ascii="Arial" w:hAnsi="Arial" w:cs="Arial"/>
          <w:iCs/>
        </w:rPr>
        <w:t>orbitrek</w:t>
      </w:r>
      <w:proofErr w:type="spellEnd"/>
      <w:r w:rsidR="007E1526" w:rsidRPr="00EA216B">
        <w:rPr>
          <w:rFonts w:ascii="Arial" w:hAnsi="Arial" w:cs="Arial"/>
          <w:iCs/>
        </w:rPr>
        <w:t xml:space="preserve">, biegacz, dolny i </w:t>
      </w:r>
      <w:r w:rsidRPr="00EA216B">
        <w:rPr>
          <w:rFonts w:ascii="Arial" w:hAnsi="Arial" w:cs="Arial"/>
          <w:iCs/>
        </w:rPr>
        <w:t xml:space="preserve">wyciąg </w:t>
      </w:r>
      <w:r w:rsidR="007E1526" w:rsidRPr="00EA216B">
        <w:rPr>
          <w:rFonts w:ascii="Arial" w:hAnsi="Arial" w:cs="Arial"/>
          <w:iCs/>
        </w:rPr>
        <w:t>górny, prostownik pleców</w:t>
      </w:r>
      <w:r w:rsidR="00EB0715" w:rsidRPr="00EA216B">
        <w:rPr>
          <w:rFonts w:ascii="Arial" w:hAnsi="Arial" w:cs="Arial"/>
          <w:iCs/>
        </w:rPr>
        <w:t>,</w:t>
      </w:r>
      <w:r w:rsidR="007E1526" w:rsidRPr="00EA216B">
        <w:rPr>
          <w:rFonts w:ascii="Arial" w:hAnsi="Arial" w:cs="Arial"/>
          <w:iCs/>
        </w:rPr>
        <w:t xml:space="preserve"> </w:t>
      </w:r>
    </w:p>
    <w:p w:rsidR="007E1526" w:rsidRPr="00EA216B" w:rsidRDefault="00E40CCF" w:rsidP="00292C1F">
      <w:pPr>
        <w:numPr>
          <w:ilvl w:val="0"/>
          <w:numId w:val="39"/>
        </w:numPr>
        <w:ind w:left="782" w:hanging="357"/>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7E1526" w:rsidRPr="00EA216B">
        <w:rPr>
          <w:rFonts w:ascii="Arial" w:hAnsi="Arial" w:cs="Arial"/>
          <w:iCs/>
        </w:rPr>
        <w:t xml:space="preserve">montaż ławek 5 </w:t>
      </w:r>
      <w:proofErr w:type="spellStart"/>
      <w:r w:rsidR="007E1526" w:rsidRPr="00EA216B">
        <w:rPr>
          <w:rFonts w:ascii="Arial" w:hAnsi="Arial" w:cs="Arial"/>
          <w:iCs/>
        </w:rPr>
        <w:t>szt</w:t>
      </w:r>
      <w:proofErr w:type="spellEnd"/>
      <w:r w:rsidR="007E1526" w:rsidRPr="00EA216B">
        <w:rPr>
          <w:rFonts w:ascii="Arial" w:hAnsi="Arial" w:cs="Arial"/>
          <w:iCs/>
        </w:rPr>
        <w:t xml:space="preserve">, </w:t>
      </w:r>
    </w:p>
    <w:p w:rsidR="007E1526" w:rsidRPr="00EA216B" w:rsidRDefault="00E40CCF" w:rsidP="00292C1F">
      <w:pPr>
        <w:numPr>
          <w:ilvl w:val="0"/>
          <w:numId w:val="39"/>
        </w:numPr>
        <w:ind w:left="782" w:hanging="357"/>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7E1526" w:rsidRPr="00EA216B">
        <w:rPr>
          <w:rFonts w:ascii="Arial" w:hAnsi="Arial" w:cs="Arial"/>
          <w:iCs/>
        </w:rPr>
        <w:t xml:space="preserve">montaż koszy na śmieci 2 </w:t>
      </w:r>
      <w:proofErr w:type="spellStart"/>
      <w:r w:rsidR="007E1526" w:rsidRPr="00EA216B">
        <w:rPr>
          <w:rFonts w:ascii="Arial" w:hAnsi="Arial" w:cs="Arial"/>
          <w:iCs/>
        </w:rPr>
        <w:t>szt</w:t>
      </w:r>
      <w:proofErr w:type="spellEnd"/>
      <w:r w:rsidR="007E1526" w:rsidRPr="00EA216B">
        <w:rPr>
          <w:rFonts w:ascii="Arial" w:hAnsi="Arial" w:cs="Arial"/>
          <w:iCs/>
        </w:rPr>
        <w:t xml:space="preserve">, </w:t>
      </w:r>
    </w:p>
    <w:p w:rsidR="007E1526" w:rsidRPr="00EA216B" w:rsidRDefault="00E40CCF" w:rsidP="00292C1F">
      <w:pPr>
        <w:numPr>
          <w:ilvl w:val="0"/>
          <w:numId w:val="39"/>
        </w:numPr>
        <w:ind w:left="782" w:hanging="357"/>
        <w:jc w:val="both"/>
        <w:rPr>
          <w:rFonts w:ascii="Arial" w:hAnsi="Arial" w:cs="Arial"/>
          <w:iCs/>
        </w:rPr>
      </w:pPr>
      <w:bookmarkStart w:id="10" w:name="_Hlk520973532"/>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7E1526" w:rsidRPr="00EA216B">
        <w:rPr>
          <w:rFonts w:ascii="Arial" w:hAnsi="Arial" w:cs="Arial"/>
          <w:iCs/>
        </w:rPr>
        <w:t>montaż tablicy informacyjnej i regulaminu</w:t>
      </w:r>
      <w:r w:rsidR="00EB0715" w:rsidRPr="00EA216B">
        <w:rPr>
          <w:rFonts w:ascii="Arial" w:hAnsi="Arial" w:cs="Arial"/>
          <w:iCs/>
        </w:rPr>
        <w:t>,</w:t>
      </w:r>
    </w:p>
    <w:bookmarkEnd w:id="10"/>
    <w:p w:rsidR="007E1526" w:rsidRPr="00976E51" w:rsidRDefault="007E1526" w:rsidP="00292C1F">
      <w:pPr>
        <w:numPr>
          <w:ilvl w:val="0"/>
          <w:numId w:val="39"/>
        </w:numPr>
        <w:ind w:left="782" w:hanging="357"/>
        <w:jc w:val="both"/>
        <w:rPr>
          <w:rFonts w:ascii="Arial" w:hAnsi="Arial" w:cs="Arial"/>
          <w:iCs/>
        </w:rPr>
      </w:pPr>
      <w:r w:rsidRPr="00EA216B">
        <w:rPr>
          <w:rFonts w:ascii="Arial" w:hAnsi="Arial" w:cs="Arial"/>
          <w:iCs/>
        </w:rPr>
        <w:t>rozbiórk</w:t>
      </w:r>
      <w:r w:rsidR="00F2132E" w:rsidRPr="00EA216B">
        <w:rPr>
          <w:rFonts w:ascii="Arial" w:hAnsi="Arial" w:cs="Arial"/>
          <w:iCs/>
        </w:rPr>
        <w:t>ę</w:t>
      </w:r>
      <w:r w:rsidRPr="00EA216B">
        <w:rPr>
          <w:rFonts w:ascii="Arial" w:hAnsi="Arial" w:cs="Arial"/>
          <w:iCs/>
        </w:rPr>
        <w:t xml:space="preserve"> starego </w:t>
      </w:r>
      <w:r w:rsidRPr="00976E51">
        <w:rPr>
          <w:rFonts w:ascii="Arial" w:hAnsi="Arial" w:cs="Arial"/>
          <w:iCs/>
        </w:rPr>
        <w:t>ogrodzenia i wykonanie nowego ogrodzenia.</w:t>
      </w:r>
    </w:p>
    <w:bookmarkEnd w:id="8"/>
    <w:p w:rsidR="00520AB7" w:rsidRPr="000639BD" w:rsidRDefault="00520AB7" w:rsidP="00292C1F">
      <w:pPr>
        <w:pStyle w:val="Nagwek"/>
        <w:tabs>
          <w:tab w:val="clear" w:pos="4536"/>
          <w:tab w:val="clear" w:pos="9072"/>
          <w:tab w:val="center" w:pos="378"/>
          <w:tab w:val="right" w:pos="1134"/>
        </w:tabs>
        <w:spacing w:before="120"/>
        <w:ind w:left="426" w:hanging="284"/>
        <w:jc w:val="both"/>
        <w:rPr>
          <w:rFonts w:ascii="Arial" w:hAnsi="Arial" w:cs="Arial"/>
          <w:bCs/>
          <w:strike/>
        </w:rPr>
      </w:pPr>
      <w:r>
        <w:rPr>
          <w:rFonts w:ascii="Arial" w:hAnsi="Arial" w:cs="Arial"/>
          <w:b/>
        </w:rPr>
        <w:t>Zadanie nr </w:t>
      </w:r>
      <w:r w:rsidR="00C25461">
        <w:rPr>
          <w:rFonts w:ascii="Arial" w:hAnsi="Arial" w:cs="Arial"/>
          <w:b/>
        </w:rPr>
        <w:t>6</w:t>
      </w:r>
      <w:r>
        <w:rPr>
          <w:rFonts w:ascii="Arial" w:hAnsi="Arial" w:cs="Arial"/>
          <w:b/>
        </w:rPr>
        <w:t xml:space="preserve"> - </w:t>
      </w:r>
      <w:r w:rsidR="00C25461" w:rsidRPr="009B4073">
        <w:rPr>
          <w:rFonts w:ascii="Arial" w:hAnsi="Arial" w:cs="Arial"/>
          <w:szCs w:val="22"/>
        </w:rPr>
        <w:t>Siłownia pod chmurką przy Szkole Podstawowej nr 16 ul. Lompy 78 w Zabrzu</w:t>
      </w:r>
      <w:r w:rsidR="00C25461" w:rsidRPr="00C25461">
        <w:rPr>
          <w:rFonts w:ascii="Arial" w:hAnsi="Arial" w:cs="Arial"/>
        </w:rPr>
        <w:t xml:space="preserve"> </w:t>
      </w:r>
      <w:r w:rsidR="00C25461" w:rsidRPr="00FC0532">
        <w:rPr>
          <w:rFonts w:ascii="Arial" w:hAnsi="Arial" w:cs="Arial"/>
        </w:rPr>
        <w:t xml:space="preserve">obejmuje </w:t>
      </w:r>
      <w:r w:rsidR="00C25461">
        <w:rPr>
          <w:rFonts w:ascii="Arial" w:hAnsi="Arial" w:cs="Arial"/>
        </w:rPr>
        <w:t>w </w:t>
      </w:r>
      <w:r w:rsidR="00D35023" w:rsidRPr="00520AB7">
        <w:rPr>
          <w:rFonts w:ascii="Arial" w:hAnsi="Arial" w:cs="Arial"/>
        </w:rPr>
        <w:t>szczególności</w:t>
      </w:r>
      <w:r w:rsidR="00D35023">
        <w:rPr>
          <w:rFonts w:ascii="Arial" w:hAnsi="Arial" w:cs="Arial"/>
        </w:rPr>
        <w:t>:</w:t>
      </w:r>
      <w:r w:rsidR="00D35023" w:rsidRPr="009B4073">
        <w:rPr>
          <w:rFonts w:ascii="Arial" w:hAnsi="Arial" w:cs="Arial"/>
          <w:szCs w:val="22"/>
        </w:rPr>
        <w:t xml:space="preserve">  </w:t>
      </w:r>
    </w:p>
    <w:p w:rsidR="000639BD" w:rsidRPr="00976E51" w:rsidRDefault="000639BD" w:rsidP="00292C1F">
      <w:pPr>
        <w:numPr>
          <w:ilvl w:val="0"/>
          <w:numId w:val="39"/>
        </w:numPr>
        <w:ind w:left="782" w:hanging="357"/>
        <w:jc w:val="both"/>
        <w:rPr>
          <w:rFonts w:ascii="Arial" w:hAnsi="Arial" w:cs="Arial"/>
          <w:iCs/>
        </w:rPr>
      </w:pPr>
      <w:r w:rsidRPr="00976E51">
        <w:rPr>
          <w:rFonts w:ascii="Arial" w:hAnsi="Arial" w:cs="Arial"/>
          <w:iCs/>
        </w:rPr>
        <w:t xml:space="preserve">roboty ziemne i wykonanie nawierzchni </w:t>
      </w:r>
      <w:r w:rsidR="007F5773">
        <w:rPr>
          <w:rFonts w:ascii="Arial" w:hAnsi="Arial" w:cs="Arial"/>
          <w:iCs/>
        </w:rPr>
        <w:t xml:space="preserve">chodnika </w:t>
      </w:r>
      <w:r w:rsidRPr="00976E51">
        <w:rPr>
          <w:rFonts w:ascii="Arial" w:hAnsi="Arial" w:cs="Arial"/>
          <w:iCs/>
        </w:rPr>
        <w:t>z kostki brukowej</w:t>
      </w:r>
      <w:r w:rsidR="007F5773">
        <w:rPr>
          <w:rFonts w:ascii="Arial" w:hAnsi="Arial" w:cs="Arial"/>
          <w:iCs/>
        </w:rPr>
        <w:t xml:space="preserve"> oraz nawierzchni </w:t>
      </w:r>
      <w:r w:rsidRPr="00976E51">
        <w:rPr>
          <w:rFonts w:ascii="Arial" w:hAnsi="Arial" w:cs="Arial"/>
          <w:iCs/>
        </w:rPr>
        <w:t xml:space="preserve"> </w:t>
      </w:r>
      <w:r w:rsidR="007F5773">
        <w:rPr>
          <w:rFonts w:ascii="Arial" w:hAnsi="Arial" w:cs="Arial"/>
          <w:iCs/>
        </w:rPr>
        <w:t xml:space="preserve">bezpiecznej </w:t>
      </w:r>
      <w:r w:rsidRPr="00976E51">
        <w:rPr>
          <w:rFonts w:ascii="Arial" w:hAnsi="Arial" w:cs="Arial"/>
          <w:iCs/>
        </w:rPr>
        <w:t>pod urządzenia</w:t>
      </w:r>
      <w:r w:rsidR="00AB0455">
        <w:rPr>
          <w:rFonts w:ascii="Arial" w:hAnsi="Arial" w:cs="Arial"/>
          <w:iCs/>
        </w:rPr>
        <w:t xml:space="preserve"> z mączki ceglanej grubej</w:t>
      </w:r>
      <w:r w:rsidRPr="00976E51">
        <w:rPr>
          <w:rFonts w:ascii="Arial" w:hAnsi="Arial" w:cs="Arial"/>
          <w:iCs/>
        </w:rPr>
        <w:t>,</w:t>
      </w:r>
    </w:p>
    <w:p w:rsidR="000639BD" w:rsidRPr="00EA216B" w:rsidRDefault="000639BD" w:rsidP="00292C1F">
      <w:pPr>
        <w:numPr>
          <w:ilvl w:val="0"/>
          <w:numId w:val="39"/>
        </w:numPr>
        <w:ind w:left="782" w:hanging="357"/>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montaż urządzeń siłowni: </w:t>
      </w:r>
      <w:r w:rsidR="009B6483" w:rsidRPr="00EA216B">
        <w:rPr>
          <w:rFonts w:ascii="Arial" w:hAnsi="Arial" w:cs="Arial"/>
          <w:iCs/>
        </w:rPr>
        <w:t xml:space="preserve">A. zestaw: </w:t>
      </w:r>
      <w:r w:rsidR="0009438F" w:rsidRPr="00EA216B">
        <w:rPr>
          <w:rFonts w:ascii="Arial" w:hAnsi="Arial" w:cs="Arial"/>
          <w:iCs/>
        </w:rPr>
        <w:t>ławka</w:t>
      </w:r>
      <w:r w:rsidR="009B6483" w:rsidRPr="00EA216B">
        <w:rPr>
          <w:rFonts w:ascii="Arial" w:hAnsi="Arial" w:cs="Arial"/>
          <w:iCs/>
        </w:rPr>
        <w:t xml:space="preserve"> </w:t>
      </w:r>
      <w:r w:rsidR="0009438F" w:rsidRPr="00EA216B">
        <w:rPr>
          <w:rFonts w:ascii="Arial" w:hAnsi="Arial" w:cs="Arial"/>
          <w:iCs/>
        </w:rPr>
        <w:t>-</w:t>
      </w:r>
      <w:r w:rsidR="009B6483" w:rsidRPr="00EA216B">
        <w:rPr>
          <w:rFonts w:ascii="Arial" w:hAnsi="Arial" w:cs="Arial"/>
          <w:iCs/>
        </w:rPr>
        <w:t xml:space="preserve"> wahadło</w:t>
      </w:r>
      <w:r w:rsidRPr="00EA216B">
        <w:rPr>
          <w:rFonts w:ascii="Arial" w:hAnsi="Arial" w:cs="Arial"/>
          <w:iCs/>
        </w:rPr>
        <w:t xml:space="preserve">, </w:t>
      </w:r>
      <w:r w:rsidR="009B6483" w:rsidRPr="00EA216B">
        <w:rPr>
          <w:rFonts w:ascii="Arial" w:hAnsi="Arial" w:cs="Arial"/>
          <w:iCs/>
        </w:rPr>
        <w:t xml:space="preserve">B. zestaw: </w:t>
      </w:r>
      <w:proofErr w:type="spellStart"/>
      <w:r w:rsidR="009B6483" w:rsidRPr="00EA216B">
        <w:rPr>
          <w:rFonts w:ascii="Arial" w:hAnsi="Arial" w:cs="Arial"/>
          <w:iCs/>
        </w:rPr>
        <w:t>orbitek</w:t>
      </w:r>
      <w:proofErr w:type="spellEnd"/>
      <w:r w:rsidR="009B6483" w:rsidRPr="00EA216B">
        <w:rPr>
          <w:rFonts w:ascii="Arial" w:hAnsi="Arial" w:cs="Arial"/>
          <w:iCs/>
        </w:rPr>
        <w:t xml:space="preserve"> - podciąg nóg, C. zestaw: wyciskanie siedząc – rowerek, D. zestaw: twister - wioślarz</w:t>
      </w:r>
    </w:p>
    <w:p w:rsidR="000639BD" w:rsidRPr="00EA216B" w:rsidRDefault="000639BD" w:rsidP="00292C1F">
      <w:pPr>
        <w:numPr>
          <w:ilvl w:val="0"/>
          <w:numId w:val="39"/>
        </w:numPr>
        <w:ind w:left="782" w:hanging="357"/>
        <w:jc w:val="both"/>
        <w:rPr>
          <w:rFonts w:ascii="Arial" w:hAnsi="Arial" w:cs="Arial"/>
          <w:iCs/>
        </w:rPr>
      </w:pPr>
      <w:bookmarkStart w:id="11" w:name="_Hlk521661155"/>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montaż</w:t>
      </w:r>
      <w:r w:rsidR="00AB0455" w:rsidRPr="00EA216B">
        <w:rPr>
          <w:rFonts w:ascii="Arial" w:hAnsi="Arial" w:cs="Arial"/>
          <w:iCs/>
        </w:rPr>
        <w:t xml:space="preserve"> ławek 2</w:t>
      </w:r>
      <w:r w:rsidRPr="00EA216B">
        <w:rPr>
          <w:rFonts w:ascii="Arial" w:hAnsi="Arial" w:cs="Arial"/>
          <w:iCs/>
        </w:rPr>
        <w:t xml:space="preserve"> </w:t>
      </w:r>
      <w:proofErr w:type="spellStart"/>
      <w:r w:rsidRPr="00EA216B">
        <w:rPr>
          <w:rFonts w:ascii="Arial" w:hAnsi="Arial" w:cs="Arial"/>
          <w:iCs/>
        </w:rPr>
        <w:t>szt</w:t>
      </w:r>
      <w:proofErr w:type="spellEnd"/>
      <w:r w:rsidRPr="00EA216B">
        <w:rPr>
          <w:rFonts w:ascii="Arial" w:hAnsi="Arial" w:cs="Arial"/>
          <w:iCs/>
        </w:rPr>
        <w:t xml:space="preserve">, </w:t>
      </w:r>
    </w:p>
    <w:bookmarkEnd w:id="11"/>
    <w:p w:rsidR="00AB0455" w:rsidRPr="00EA216B" w:rsidRDefault="00AB0455" w:rsidP="00AB0455">
      <w:pPr>
        <w:pStyle w:val="Akapitzlist"/>
        <w:numPr>
          <w:ilvl w:val="0"/>
          <w:numId w:val="39"/>
        </w:numPr>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montaż lamp solarnych 2 </w:t>
      </w:r>
      <w:proofErr w:type="spellStart"/>
      <w:r w:rsidRPr="00EA216B">
        <w:rPr>
          <w:rFonts w:ascii="Arial" w:hAnsi="Arial" w:cs="Arial"/>
          <w:iCs/>
        </w:rPr>
        <w:t>szt</w:t>
      </w:r>
      <w:proofErr w:type="spellEnd"/>
      <w:r w:rsidRPr="00EA216B">
        <w:rPr>
          <w:rFonts w:ascii="Arial" w:hAnsi="Arial" w:cs="Arial"/>
          <w:iCs/>
        </w:rPr>
        <w:t xml:space="preserve">, </w:t>
      </w:r>
    </w:p>
    <w:p w:rsidR="000639BD" w:rsidRPr="00EA216B" w:rsidRDefault="000639BD" w:rsidP="00292C1F">
      <w:pPr>
        <w:numPr>
          <w:ilvl w:val="0"/>
          <w:numId w:val="39"/>
        </w:numPr>
        <w:ind w:left="782" w:hanging="357"/>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montaż</w:t>
      </w:r>
      <w:r w:rsidR="00AB0455" w:rsidRPr="00EA216B">
        <w:rPr>
          <w:rFonts w:ascii="Arial" w:hAnsi="Arial" w:cs="Arial"/>
          <w:iCs/>
        </w:rPr>
        <w:t xml:space="preserve"> koszy na śmieci 1</w:t>
      </w:r>
      <w:r w:rsidRPr="00EA216B">
        <w:rPr>
          <w:rFonts w:ascii="Arial" w:hAnsi="Arial" w:cs="Arial"/>
          <w:iCs/>
        </w:rPr>
        <w:t xml:space="preserve"> </w:t>
      </w:r>
      <w:proofErr w:type="spellStart"/>
      <w:r w:rsidRPr="00EA216B">
        <w:rPr>
          <w:rFonts w:ascii="Arial" w:hAnsi="Arial" w:cs="Arial"/>
          <w:iCs/>
        </w:rPr>
        <w:t>szt</w:t>
      </w:r>
      <w:proofErr w:type="spellEnd"/>
      <w:r w:rsidRPr="00EA216B">
        <w:rPr>
          <w:rFonts w:ascii="Arial" w:hAnsi="Arial" w:cs="Arial"/>
          <w:iCs/>
        </w:rPr>
        <w:t xml:space="preserve">, </w:t>
      </w:r>
    </w:p>
    <w:p w:rsidR="000639BD" w:rsidRPr="00EA216B" w:rsidRDefault="000639BD" w:rsidP="00292C1F">
      <w:pPr>
        <w:numPr>
          <w:ilvl w:val="0"/>
          <w:numId w:val="39"/>
        </w:numPr>
        <w:ind w:left="782" w:hanging="357"/>
        <w:jc w:val="both"/>
        <w:rPr>
          <w:rFonts w:ascii="Arial" w:hAnsi="Arial" w:cs="Arial"/>
          <w:iCs/>
        </w:rPr>
      </w:pPr>
      <w:bookmarkStart w:id="12" w:name="_Hlk521661079"/>
      <w:r w:rsidRPr="00EA216B">
        <w:rPr>
          <w:rFonts w:ascii="Arial" w:hAnsi="Arial" w:cs="Arial"/>
          <w:iCs/>
        </w:rPr>
        <w:lastRenderedPageBreak/>
        <w:t>dostaw</w:t>
      </w:r>
      <w:r w:rsidR="00F2132E" w:rsidRPr="00EA216B">
        <w:rPr>
          <w:rFonts w:ascii="Arial" w:hAnsi="Arial" w:cs="Arial"/>
          <w:iCs/>
        </w:rPr>
        <w:t>ę</w:t>
      </w:r>
      <w:r w:rsidRPr="00EA216B">
        <w:rPr>
          <w:rFonts w:ascii="Arial" w:hAnsi="Arial" w:cs="Arial"/>
          <w:iCs/>
        </w:rPr>
        <w:t xml:space="preserve"> i montaż</w:t>
      </w:r>
      <w:bookmarkEnd w:id="12"/>
      <w:r w:rsidRPr="00EA216B">
        <w:rPr>
          <w:rFonts w:ascii="Arial" w:hAnsi="Arial" w:cs="Arial"/>
          <w:iCs/>
        </w:rPr>
        <w:t xml:space="preserve"> tablicy informacyjnej i regulaminu,</w:t>
      </w:r>
    </w:p>
    <w:p w:rsidR="000639BD" w:rsidRPr="00EA216B" w:rsidRDefault="00AB0455" w:rsidP="00AB0455">
      <w:pPr>
        <w:numPr>
          <w:ilvl w:val="0"/>
          <w:numId w:val="39"/>
        </w:numPr>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montaż stojaka na rowery</w:t>
      </w:r>
      <w:r w:rsidR="000639BD" w:rsidRPr="00EA216B">
        <w:rPr>
          <w:rFonts w:ascii="Arial" w:hAnsi="Arial" w:cs="Arial"/>
          <w:iCs/>
        </w:rPr>
        <w:t>.</w:t>
      </w:r>
    </w:p>
    <w:p w:rsidR="00C25461" w:rsidRPr="00EA216B" w:rsidRDefault="00C25461" w:rsidP="005349A7">
      <w:pPr>
        <w:pStyle w:val="Nagwek"/>
        <w:tabs>
          <w:tab w:val="clear" w:pos="4536"/>
          <w:tab w:val="clear" w:pos="9072"/>
          <w:tab w:val="right" w:pos="1134"/>
        </w:tabs>
        <w:spacing w:before="120"/>
        <w:ind w:left="142"/>
        <w:jc w:val="both"/>
        <w:rPr>
          <w:rFonts w:ascii="Arial" w:hAnsi="Arial" w:cs="Arial"/>
          <w:bCs/>
          <w:strike/>
        </w:rPr>
      </w:pPr>
      <w:r w:rsidRPr="00EA216B">
        <w:rPr>
          <w:rFonts w:ascii="Arial" w:hAnsi="Arial" w:cs="Arial"/>
          <w:b/>
        </w:rPr>
        <w:t xml:space="preserve">Zadanie nr 7 - </w:t>
      </w:r>
      <w:r w:rsidRPr="00EA216B">
        <w:rPr>
          <w:rFonts w:ascii="Arial" w:hAnsi="Arial" w:cs="Arial"/>
          <w:szCs w:val="22"/>
        </w:rPr>
        <w:t>Plac zabaw na terenie Przedszkola nr 6, przy ul. Jordana 59 w Zabrzu</w:t>
      </w:r>
      <w:r w:rsidRPr="00EA216B">
        <w:rPr>
          <w:rFonts w:ascii="Arial" w:hAnsi="Arial" w:cs="Arial"/>
        </w:rPr>
        <w:t xml:space="preserve"> obejmuje w </w:t>
      </w:r>
      <w:r w:rsidR="00D35023" w:rsidRPr="00EA216B">
        <w:rPr>
          <w:rFonts w:ascii="Arial" w:hAnsi="Arial" w:cs="Arial"/>
        </w:rPr>
        <w:t>szczególności:</w:t>
      </w:r>
      <w:r w:rsidR="00D35023" w:rsidRPr="00EA216B">
        <w:rPr>
          <w:rFonts w:ascii="Arial" w:hAnsi="Arial" w:cs="Arial"/>
          <w:szCs w:val="22"/>
        </w:rPr>
        <w:t xml:space="preserve">  </w:t>
      </w:r>
    </w:p>
    <w:p w:rsidR="00C25461" w:rsidRPr="00EA216B" w:rsidRDefault="00C25461" w:rsidP="005349A7">
      <w:pPr>
        <w:numPr>
          <w:ilvl w:val="0"/>
          <w:numId w:val="39"/>
        </w:numPr>
        <w:ind w:left="709" w:hanging="284"/>
        <w:jc w:val="both"/>
        <w:rPr>
          <w:rFonts w:ascii="Arial" w:hAnsi="Arial" w:cs="Arial"/>
          <w:iCs/>
        </w:rPr>
      </w:pPr>
      <w:r w:rsidRPr="00EA216B">
        <w:rPr>
          <w:rFonts w:ascii="Arial" w:hAnsi="Arial" w:cs="Arial"/>
          <w:iCs/>
        </w:rPr>
        <w:t>demontaż starych urządzeń zabawowych (drewniany szałas, huśtawka, piaskownica) i utylizacja odpadów</w:t>
      </w:r>
      <w:r w:rsidR="00EB0715" w:rsidRPr="00EA216B">
        <w:rPr>
          <w:rFonts w:ascii="Arial" w:hAnsi="Arial" w:cs="Arial"/>
          <w:iCs/>
        </w:rPr>
        <w:t>,</w:t>
      </w:r>
    </w:p>
    <w:p w:rsidR="00C25461" w:rsidRPr="00EA216B" w:rsidRDefault="00E40CCF" w:rsidP="005349A7">
      <w:pPr>
        <w:numPr>
          <w:ilvl w:val="0"/>
          <w:numId w:val="39"/>
        </w:numPr>
        <w:ind w:left="709" w:hanging="284"/>
        <w:jc w:val="both"/>
        <w:rPr>
          <w:rFonts w:ascii="Arial" w:hAnsi="Arial" w:cs="Arial"/>
          <w:iCs/>
        </w:rPr>
      </w:pPr>
      <w:bookmarkStart w:id="13" w:name="_Hlk519853398"/>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C25461" w:rsidRPr="00EA216B">
        <w:rPr>
          <w:rFonts w:ascii="Arial" w:hAnsi="Arial" w:cs="Arial"/>
          <w:iCs/>
        </w:rPr>
        <w:t xml:space="preserve">montaż urządzeń zabawowych </w:t>
      </w:r>
      <w:bookmarkEnd w:id="13"/>
      <w:r w:rsidR="00C25461" w:rsidRPr="00EA216B">
        <w:rPr>
          <w:rFonts w:ascii="Arial" w:hAnsi="Arial" w:cs="Arial"/>
          <w:iCs/>
        </w:rPr>
        <w:t xml:space="preserve">na podłożu trawy: domek wspinaczkowy, wagonik otwarty metalowy, ciuchcia metalowa, huśtawka pałąkowa bocianie gniazdo, bujak pies, bujak koniczynka, </w:t>
      </w:r>
      <w:bookmarkStart w:id="14" w:name="_Hlk519771542"/>
      <w:r w:rsidR="00C25461" w:rsidRPr="00EA216B">
        <w:rPr>
          <w:rFonts w:ascii="Arial" w:hAnsi="Arial" w:cs="Arial"/>
          <w:iCs/>
        </w:rPr>
        <w:t>mały zestaw zabawowy</w:t>
      </w:r>
      <w:bookmarkEnd w:id="14"/>
      <w:r w:rsidR="00C25461" w:rsidRPr="00EA216B">
        <w:rPr>
          <w:rFonts w:ascii="Arial" w:hAnsi="Arial" w:cs="Arial"/>
          <w:iCs/>
        </w:rPr>
        <w:t>, zestaw muzyczny, mały zestaw zabawowy ze zjeżdżalnią,</w:t>
      </w:r>
    </w:p>
    <w:p w:rsidR="00C25461" w:rsidRPr="00EA216B" w:rsidRDefault="00E40CCF" w:rsidP="005349A7">
      <w:pPr>
        <w:numPr>
          <w:ilvl w:val="0"/>
          <w:numId w:val="39"/>
        </w:numPr>
        <w:ind w:left="709" w:hanging="284"/>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C25461" w:rsidRPr="00EA216B">
        <w:rPr>
          <w:rFonts w:ascii="Arial" w:hAnsi="Arial" w:cs="Arial"/>
          <w:iCs/>
        </w:rPr>
        <w:t>montaż kopalni piasku wraz  z wykonaniem podbudowy piaskowej</w:t>
      </w:r>
      <w:r w:rsidR="00EB0715" w:rsidRPr="00EA216B">
        <w:rPr>
          <w:rFonts w:ascii="Arial" w:hAnsi="Arial" w:cs="Arial"/>
          <w:iCs/>
        </w:rPr>
        <w:t>,</w:t>
      </w:r>
    </w:p>
    <w:p w:rsidR="00C25461" w:rsidRPr="00EA216B" w:rsidRDefault="00E40CCF" w:rsidP="005349A7">
      <w:pPr>
        <w:numPr>
          <w:ilvl w:val="0"/>
          <w:numId w:val="39"/>
        </w:numPr>
        <w:ind w:left="709" w:hanging="284"/>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C25461" w:rsidRPr="00EA216B">
        <w:rPr>
          <w:rFonts w:ascii="Arial" w:hAnsi="Arial" w:cs="Arial"/>
          <w:iCs/>
        </w:rPr>
        <w:t>montaż ławek metalowo drewnianych z oparciem, szt. 4</w:t>
      </w:r>
      <w:r w:rsidR="00EB0715" w:rsidRPr="00EA216B">
        <w:rPr>
          <w:rFonts w:ascii="Arial" w:hAnsi="Arial" w:cs="Arial"/>
          <w:iCs/>
        </w:rPr>
        <w:t>,</w:t>
      </w:r>
    </w:p>
    <w:p w:rsidR="00C25461" w:rsidRPr="00EA216B" w:rsidRDefault="00E40CCF" w:rsidP="005349A7">
      <w:pPr>
        <w:numPr>
          <w:ilvl w:val="0"/>
          <w:numId w:val="39"/>
        </w:numPr>
        <w:ind w:left="709" w:hanging="284"/>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C25461" w:rsidRPr="00EA216B">
        <w:rPr>
          <w:rFonts w:ascii="Arial" w:hAnsi="Arial" w:cs="Arial"/>
          <w:iCs/>
        </w:rPr>
        <w:t>montaż  metalowych koszów na śmieci, szt. 2</w:t>
      </w:r>
      <w:r w:rsidR="00EB0715" w:rsidRPr="00EA216B">
        <w:rPr>
          <w:rFonts w:ascii="Arial" w:hAnsi="Arial" w:cs="Arial"/>
          <w:iCs/>
        </w:rPr>
        <w:t>,</w:t>
      </w:r>
    </w:p>
    <w:p w:rsidR="00EB0715" w:rsidRPr="00EA216B" w:rsidRDefault="00E40CCF" w:rsidP="005349A7">
      <w:pPr>
        <w:numPr>
          <w:ilvl w:val="0"/>
          <w:numId w:val="39"/>
        </w:numPr>
        <w:ind w:left="782" w:hanging="357"/>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FB35CB" w:rsidRPr="00EA216B">
        <w:rPr>
          <w:rFonts w:ascii="Arial" w:hAnsi="Arial" w:cs="Arial"/>
          <w:iCs/>
        </w:rPr>
        <w:t>montaż tablicy informacyjnej i regulaminu</w:t>
      </w:r>
      <w:r w:rsidR="00EB0715" w:rsidRPr="00EA216B">
        <w:rPr>
          <w:rFonts w:ascii="Arial" w:hAnsi="Arial" w:cs="Arial"/>
          <w:iCs/>
        </w:rPr>
        <w:t>,</w:t>
      </w:r>
    </w:p>
    <w:p w:rsidR="00EB0715" w:rsidRPr="00EA216B" w:rsidRDefault="00EB0715" w:rsidP="005349A7">
      <w:pPr>
        <w:numPr>
          <w:ilvl w:val="0"/>
          <w:numId w:val="39"/>
        </w:numPr>
        <w:ind w:left="782" w:hanging="357"/>
        <w:rPr>
          <w:rFonts w:ascii="Arial" w:hAnsi="Arial" w:cs="Arial"/>
          <w:iCs/>
        </w:rPr>
      </w:pPr>
      <w:r w:rsidRPr="00EA216B">
        <w:rPr>
          <w:rFonts w:ascii="Arial" w:hAnsi="Arial" w:cs="Arial"/>
          <w:iCs/>
        </w:rPr>
        <w:t>wykonanie podłoża z trawy.</w:t>
      </w:r>
    </w:p>
    <w:p w:rsidR="00D35023" w:rsidRPr="00EA216B" w:rsidRDefault="00C25461" w:rsidP="005349A7">
      <w:pPr>
        <w:pStyle w:val="Nagwek"/>
        <w:tabs>
          <w:tab w:val="clear" w:pos="4536"/>
          <w:tab w:val="clear" w:pos="9072"/>
          <w:tab w:val="center" w:pos="284"/>
          <w:tab w:val="right" w:pos="1134"/>
        </w:tabs>
        <w:spacing w:before="120"/>
        <w:ind w:left="142"/>
        <w:jc w:val="both"/>
        <w:rPr>
          <w:rFonts w:ascii="Arial" w:hAnsi="Arial" w:cs="Arial"/>
          <w:bCs/>
          <w:strike/>
        </w:rPr>
      </w:pPr>
      <w:r w:rsidRPr="00EA216B">
        <w:rPr>
          <w:rFonts w:ascii="Arial" w:hAnsi="Arial" w:cs="Arial"/>
          <w:b/>
        </w:rPr>
        <w:t xml:space="preserve">Zadanie nr 8 - </w:t>
      </w:r>
      <w:r w:rsidRPr="00EA216B">
        <w:rPr>
          <w:rFonts w:ascii="Arial" w:hAnsi="Arial" w:cs="Arial"/>
          <w:szCs w:val="22"/>
        </w:rPr>
        <w:t xml:space="preserve">Plac zabaw na terenie Przedszkola nr 38, przy ul. Zamenhofa 4A w Zabrzu </w:t>
      </w:r>
      <w:r w:rsidRPr="00EA216B">
        <w:rPr>
          <w:rFonts w:ascii="Arial" w:hAnsi="Arial" w:cs="Arial"/>
        </w:rPr>
        <w:t>obejmuje w </w:t>
      </w:r>
      <w:r w:rsidR="00D35023" w:rsidRPr="00EA216B">
        <w:rPr>
          <w:rFonts w:ascii="Arial" w:hAnsi="Arial" w:cs="Arial"/>
        </w:rPr>
        <w:t>szczególności:</w:t>
      </w:r>
    </w:p>
    <w:p w:rsidR="00C25461" w:rsidRPr="00EA216B" w:rsidRDefault="00C25461" w:rsidP="005349A7">
      <w:pPr>
        <w:numPr>
          <w:ilvl w:val="0"/>
          <w:numId w:val="41"/>
        </w:numPr>
        <w:ind w:left="709" w:hanging="283"/>
        <w:jc w:val="both"/>
        <w:rPr>
          <w:rFonts w:ascii="Arial" w:hAnsi="Arial" w:cs="Arial"/>
          <w:iCs/>
        </w:rPr>
      </w:pPr>
      <w:r w:rsidRPr="00EA216B">
        <w:rPr>
          <w:rFonts w:ascii="Arial" w:hAnsi="Arial" w:cs="Arial"/>
          <w:iCs/>
        </w:rPr>
        <w:t>demontaż i ponowny montaż istniejących urządzeń zabawowych (zestaw zabawowy, drewniana lokomotywa z wagonem)</w:t>
      </w:r>
      <w:r w:rsidR="00EB0715" w:rsidRPr="00EA216B">
        <w:rPr>
          <w:rFonts w:ascii="Arial" w:hAnsi="Arial" w:cs="Arial"/>
          <w:iCs/>
        </w:rPr>
        <w:t>,</w:t>
      </w:r>
      <w:r w:rsidRPr="00EA216B">
        <w:rPr>
          <w:rFonts w:ascii="Arial" w:hAnsi="Arial" w:cs="Arial"/>
          <w:iCs/>
        </w:rPr>
        <w:t xml:space="preserve"> </w:t>
      </w:r>
    </w:p>
    <w:p w:rsidR="00C25461" w:rsidRPr="00EA216B" w:rsidRDefault="00C25461" w:rsidP="005349A7">
      <w:pPr>
        <w:numPr>
          <w:ilvl w:val="0"/>
          <w:numId w:val="39"/>
        </w:numPr>
        <w:ind w:left="709" w:hanging="284"/>
        <w:jc w:val="both"/>
        <w:rPr>
          <w:rFonts w:ascii="Arial" w:hAnsi="Arial" w:cs="Arial"/>
          <w:iCs/>
        </w:rPr>
      </w:pPr>
      <w:r w:rsidRPr="00EA216B">
        <w:rPr>
          <w:rFonts w:ascii="Arial" w:hAnsi="Arial" w:cs="Arial"/>
          <w:iCs/>
        </w:rPr>
        <w:t>demontaż starej piaskownicy i utylizacja odpadów</w:t>
      </w:r>
      <w:r w:rsidR="00EB0715" w:rsidRPr="00EA216B">
        <w:rPr>
          <w:rFonts w:ascii="Arial" w:hAnsi="Arial" w:cs="Arial"/>
          <w:iCs/>
        </w:rPr>
        <w:t>,</w:t>
      </w:r>
    </w:p>
    <w:p w:rsidR="00C25461" w:rsidRPr="00EA216B" w:rsidRDefault="00E40CCF" w:rsidP="005349A7">
      <w:pPr>
        <w:numPr>
          <w:ilvl w:val="0"/>
          <w:numId w:val="39"/>
        </w:numPr>
        <w:ind w:left="709" w:hanging="284"/>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C25461" w:rsidRPr="00EA216B">
        <w:rPr>
          <w:rFonts w:ascii="Arial" w:hAnsi="Arial" w:cs="Arial"/>
          <w:iCs/>
        </w:rPr>
        <w:t>montaż urządzeń zabawowych na podłożu trawy: domek wspinaczkowy, wagonik otwarty metalowy, ciuchcia metalowa, huśtawka pałąkowa bocianie gniazdo, bujak pies, bujak koniczynka, mały zestaw zabawowy, zestaw muzyczny, mały zestaw zabawowy ze zjeżdżalnią,</w:t>
      </w:r>
    </w:p>
    <w:p w:rsidR="00C25461" w:rsidRPr="00EA216B" w:rsidRDefault="00E40CCF" w:rsidP="005349A7">
      <w:pPr>
        <w:numPr>
          <w:ilvl w:val="0"/>
          <w:numId w:val="39"/>
        </w:numPr>
        <w:ind w:left="709" w:hanging="284"/>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C25461" w:rsidRPr="00EA216B">
        <w:rPr>
          <w:rFonts w:ascii="Arial" w:hAnsi="Arial" w:cs="Arial"/>
          <w:iCs/>
        </w:rPr>
        <w:t>montaż kopalni piasku wraz  z wykonaniem podbudowy piaskowej</w:t>
      </w:r>
      <w:r w:rsidR="00EB0715" w:rsidRPr="00EA216B">
        <w:rPr>
          <w:rFonts w:ascii="Arial" w:hAnsi="Arial" w:cs="Arial"/>
          <w:iCs/>
        </w:rPr>
        <w:t>,</w:t>
      </w:r>
    </w:p>
    <w:p w:rsidR="00C25461" w:rsidRPr="00EA216B" w:rsidRDefault="00E40CCF" w:rsidP="005349A7">
      <w:pPr>
        <w:numPr>
          <w:ilvl w:val="0"/>
          <w:numId w:val="39"/>
        </w:numPr>
        <w:ind w:left="709" w:hanging="284"/>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C25461" w:rsidRPr="00EA216B">
        <w:rPr>
          <w:rFonts w:ascii="Arial" w:hAnsi="Arial" w:cs="Arial"/>
          <w:iCs/>
        </w:rPr>
        <w:t>montaż ławek metalowo drewnianych z oparciem, szt. 4</w:t>
      </w:r>
      <w:r w:rsidR="00EB0715" w:rsidRPr="00EA216B">
        <w:rPr>
          <w:rFonts w:ascii="Arial" w:hAnsi="Arial" w:cs="Arial"/>
          <w:iCs/>
        </w:rPr>
        <w:t>,</w:t>
      </w:r>
    </w:p>
    <w:p w:rsidR="00C25461" w:rsidRPr="00EA216B" w:rsidRDefault="00E40CCF" w:rsidP="005349A7">
      <w:pPr>
        <w:numPr>
          <w:ilvl w:val="0"/>
          <w:numId w:val="39"/>
        </w:numPr>
        <w:ind w:left="709" w:hanging="284"/>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C25461" w:rsidRPr="00EA216B">
        <w:rPr>
          <w:rFonts w:ascii="Arial" w:hAnsi="Arial" w:cs="Arial"/>
          <w:iCs/>
        </w:rPr>
        <w:t>montaż  met</w:t>
      </w:r>
      <w:r w:rsidR="00FB35CB" w:rsidRPr="00EA216B">
        <w:rPr>
          <w:rFonts w:ascii="Arial" w:hAnsi="Arial" w:cs="Arial"/>
          <w:iCs/>
        </w:rPr>
        <w:t>alowych koszów na śmieci, szt.</w:t>
      </w:r>
      <w:r w:rsidR="00EB0715" w:rsidRPr="00EA216B">
        <w:rPr>
          <w:rFonts w:ascii="Arial" w:hAnsi="Arial" w:cs="Arial"/>
          <w:iCs/>
        </w:rPr>
        <w:t>,</w:t>
      </w:r>
      <w:r w:rsidR="00FB35CB" w:rsidRPr="00EA216B">
        <w:rPr>
          <w:rFonts w:ascii="Arial" w:hAnsi="Arial" w:cs="Arial"/>
          <w:iCs/>
        </w:rPr>
        <w:t xml:space="preserve"> </w:t>
      </w:r>
    </w:p>
    <w:p w:rsidR="00FB35CB" w:rsidRPr="00EA216B" w:rsidRDefault="00E40CCF" w:rsidP="005349A7">
      <w:pPr>
        <w:numPr>
          <w:ilvl w:val="0"/>
          <w:numId w:val="39"/>
        </w:numPr>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FB35CB" w:rsidRPr="00EA216B">
        <w:rPr>
          <w:rFonts w:ascii="Arial" w:hAnsi="Arial" w:cs="Arial"/>
          <w:iCs/>
        </w:rPr>
        <w:t>montaż tablicy informacyjnej i regulaminu</w:t>
      </w:r>
      <w:r w:rsidR="00EB0715" w:rsidRPr="00EA216B">
        <w:rPr>
          <w:rFonts w:ascii="Arial" w:hAnsi="Arial" w:cs="Arial"/>
          <w:iCs/>
        </w:rPr>
        <w:t>,</w:t>
      </w:r>
    </w:p>
    <w:p w:rsidR="00EB0715" w:rsidRPr="00EA216B" w:rsidRDefault="00EB0715" w:rsidP="005349A7">
      <w:pPr>
        <w:numPr>
          <w:ilvl w:val="0"/>
          <w:numId w:val="39"/>
        </w:numPr>
        <w:spacing w:after="120"/>
        <w:ind w:left="782" w:hanging="357"/>
        <w:rPr>
          <w:rFonts w:ascii="Arial" w:hAnsi="Arial" w:cs="Arial"/>
          <w:iCs/>
        </w:rPr>
      </w:pPr>
      <w:r w:rsidRPr="00EA216B">
        <w:rPr>
          <w:rFonts w:ascii="Arial" w:hAnsi="Arial" w:cs="Arial"/>
          <w:iCs/>
        </w:rPr>
        <w:t>wykonanie podłoża z trawy.</w:t>
      </w:r>
    </w:p>
    <w:p w:rsidR="00C25461" w:rsidRPr="00EA216B" w:rsidRDefault="00C25461" w:rsidP="005349A7">
      <w:pPr>
        <w:ind w:left="142"/>
        <w:jc w:val="both"/>
        <w:rPr>
          <w:rFonts w:ascii="Arial" w:hAnsi="Arial" w:cs="Arial"/>
          <w:szCs w:val="22"/>
        </w:rPr>
      </w:pPr>
      <w:r w:rsidRPr="00EA216B">
        <w:rPr>
          <w:rFonts w:ascii="Arial" w:hAnsi="Arial" w:cs="Arial"/>
          <w:b/>
        </w:rPr>
        <w:t xml:space="preserve">Zadanie nr 9 - </w:t>
      </w:r>
      <w:r w:rsidRPr="00EA216B">
        <w:rPr>
          <w:rFonts w:ascii="Arial" w:hAnsi="Arial" w:cs="Arial"/>
          <w:szCs w:val="22"/>
        </w:rPr>
        <w:t>Plac zabaw na terenie Szkoły Podstawowej nr 33 przy ul. Zamenhofa 56</w:t>
      </w:r>
      <w:r w:rsidRPr="00EA216B">
        <w:rPr>
          <w:rFonts w:ascii="Arial" w:hAnsi="Arial" w:cs="Arial"/>
        </w:rPr>
        <w:t xml:space="preserve"> obejmuje w szczególności</w:t>
      </w:r>
      <w:r w:rsidR="00D35023" w:rsidRPr="00EA216B">
        <w:rPr>
          <w:rFonts w:ascii="Arial" w:hAnsi="Arial" w:cs="Arial"/>
        </w:rPr>
        <w:t>:</w:t>
      </w:r>
      <w:r w:rsidRPr="00EA216B">
        <w:rPr>
          <w:rFonts w:ascii="Arial" w:hAnsi="Arial" w:cs="Arial"/>
          <w:szCs w:val="22"/>
        </w:rPr>
        <w:t xml:space="preserve">  </w:t>
      </w:r>
    </w:p>
    <w:p w:rsidR="00D35023" w:rsidRPr="00EA216B" w:rsidRDefault="00D35023" w:rsidP="005349A7">
      <w:pPr>
        <w:numPr>
          <w:ilvl w:val="0"/>
          <w:numId w:val="39"/>
        </w:numPr>
        <w:ind w:left="709" w:hanging="284"/>
        <w:jc w:val="both"/>
        <w:rPr>
          <w:rFonts w:ascii="Arial" w:hAnsi="Arial" w:cs="Arial"/>
          <w:iCs/>
        </w:rPr>
      </w:pPr>
      <w:r w:rsidRPr="00EA216B">
        <w:rPr>
          <w:rFonts w:ascii="Arial" w:hAnsi="Arial" w:cs="Arial"/>
          <w:iCs/>
        </w:rPr>
        <w:t xml:space="preserve">demontaż </w:t>
      </w:r>
      <w:r w:rsidR="00651B80" w:rsidRPr="00EA216B">
        <w:rPr>
          <w:rFonts w:ascii="Arial" w:hAnsi="Arial" w:cs="Arial"/>
          <w:iCs/>
        </w:rPr>
        <w:t>nawierzchni z betonowych płyt chodnikowych</w:t>
      </w:r>
      <w:r w:rsidR="00EB0715" w:rsidRPr="00EA216B">
        <w:rPr>
          <w:rFonts w:ascii="Arial" w:hAnsi="Arial" w:cs="Arial"/>
          <w:iCs/>
        </w:rPr>
        <w:t>,</w:t>
      </w:r>
    </w:p>
    <w:p w:rsidR="00651B80" w:rsidRPr="00EA216B" w:rsidRDefault="00651B80" w:rsidP="005349A7">
      <w:pPr>
        <w:numPr>
          <w:ilvl w:val="0"/>
          <w:numId w:val="39"/>
        </w:numPr>
        <w:jc w:val="both"/>
        <w:rPr>
          <w:rFonts w:ascii="Arial" w:hAnsi="Arial" w:cs="Arial"/>
          <w:iCs/>
        </w:rPr>
      </w:pPr>
      <w:r w:rsidRPr="00EA216B">
        <w:rPr>
          <w:rFonts w:ascii="Arial" w:hAnsi="Arial" w:cs="Arial"/>
          <w:iCs/>
        </w:rPr>
        <w:t>roboty ziemne i wykonanie podbudowy piaskowej pod urządzenia zabawowe</w:t>
      </w:r>
    </w:p>
    <w:p w:rsidR="00D35023" w:rsidRPr="00EA216B" w:rsidRDefault="00E40CCF" w:rsidP="005349A7">
      <w:pPr>
        <w:numPr>
          <w:ilvl w:val="0"/>
          <w:numId w:val="39"/>
        </w:numPr>
        <w:ind w:left="709" w:hanging="284"/>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D35023" w:rsidRPr="00EA216B">
        <w:rPr>
          <w:rFonts w:ascii="Arial" w:hAnsi="Arial" w:cs="Arial"/>
          <w:iCs/>
        </w:rPr>
        <w:t xml:space="preserve">montaż urządzeń zabawowych: </w:t>
      </w:r>
      <w:r w:rsidR="009D1964" w:rsidRPr="00EA216B">
        <w:rPr>
          <w:rFonts w:ascii="Arial" w:hAnsi="Arial" w:cs="Arial"/>
          <w:iCs/>
        </w:rPr>
        <w:t xml:space="preserve">zestaw sprawnościowy, </w:t>
      </w:r>
      <w:r w:rsidR="00D35023" w:rsidRPr="00EA216B">
        <w:rPr>
          <w:rFonts w:ascii="Arial" w:hAnsi="Arial" w:cs="Arial"/>
          <w:iCs/>
        </w:rPr>
        <w:t xml:space="preserve">pałąkowa bocianie gniazdo, zestaw </w:t>
      </w:r>
      <w:r w:rsidR="009D1964" w:rsidRPr="00EA216B">
        <w:rPr>
          <w:rFonts w:ascii="Arial" w:hAnsi="Arial" w:cs="Arial"/>
          <w:iCs/>
        </w:rPr>
        <w:t>szy</w:t>
      </w:r>
      <w:r w:rsidR="00D35023" w:rsidRPr="00EA216B">
        <w:rPr>
          <w:rFonts w:ascii="Arial" w:hAnsi="Arial" w:cs="Arial"/>
          <w:iCs/>
        </w:rPr>
        <w:t>n</w:t>
      </w:r>
      <w:r w:rsidR="009D1964" w:rsidRPr="00EA216B">
        <w:rPr>
          <w:rFonts w:ascii="Arial" w:hAnsi="Arial" w:cs="Arial"/>
          <w:iCs/>
        </w:rPr>
        <w:t>ow</w:t>
      </w:r>
      <w:r w:rsidR="00D35023" w:rsidRPr="00EA216B">
        <w:rPr>
          <w:rFonts w:ascii="Arial" w:hAnsi="Arial" w:cs="Arial"/>
          <w:iCs/>
        </w:rPr>
        <w:t xml:space="preserve">y, </w:t>
      </w:r>
      <w:r w:rsidR="009D1964" w:rsidRPr="00EA216B">
        <w:rPr>
          <w:rFonts w:ascii="Arial" w:hAnsi="Arial" w:cs="Arial"/>
          <w:iCs/>
        </w:rPr>
        <w:t>huśtawka wagowa z oparciami</w:t>
      </w:r>
      <w:r w:rsidR="00D35023" w:rsidRPr="00EA216B">
        <w:rPr>
          <w:rFonts w:ascii="Arial" w:hAnsi="Arial" w:cs="Arial"/>
          <w:iCs/>
        </w:rPr>
        <w:t>,</w:t>
      </w:r>
      <w:r w:rsidR="009D1964" w:rsidRPr="00EA216B">
        <w:rPr>
          <w:rFonts w:ascii="Arial" w:hAnsi="Arial" w:cs="Arial"/>
          <w:iCs/>
        </w:rPr>
        <w:t xml:space="preserve"> zestaw zabawowy ze zjeżdżalnią, bujak </w:t>
      </w:r>
      <w:r w:rsidR="00EF3D9A" w:rsidRPr="00EA216B">
        <w:rPr>
          <w:rFonts w:ascii="Arial" w:hAnsi="Arial" w:cs="Arial"/>
          <w:iCs/>
        </w:rPr>
        <w:t>foka</w:t>
      </w:r>
      <w:r w:rsidR="009D1964" w:rsidRPr="00EA216B">
        <w:rPr>
          <w:rFonts w:ascii="Arial" w:hAnsi="Arial" w:cs="Arial"/>
          <w:iCs/>
        </w:rPr>
        <w:t xml:space="preserve">, bujak </w:t>
      </w:r>
      <w:r w:rsidR="00EF3D9A" w:rsidRPr="00EA216B">
        <w:rPr>
          <w:rFonts w:ascii="Arial" w:hAnsi="Arial" w:cs="Arial"/>
          <w:iCs/>
        </w:rPr>
        <w:t>rekin</w:t>
      </w:r>
    </w:p>
    <w:p w:rsidR="00D35023" w:rsidRPr="00EA216B" w:rsidRDefault="00E40CCF" w:rsidP="005349A7">
      <w:pPr>
        <w:numPr>
          <w:ilvl w:val="0"/>
          <w:numId w:val="39"/>
        </w:numPr>
        <w:ind w:left="709" w:hanging="284"/>
        <w:jc w:val="both"/>
        <w:rPr>
          <w:rFonts w:ascii="Arial" w:hAnsi="Arial" w:cs="Arial"/>
          <w:iCs/>
        </w:rPr>
      </w:pPr>
      <w:bookmarkStart w:id="15" w:name="_Hlk521917919"/>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D35023" w:rsidRPr="00EA216B">
        <w:rPr>
          <w:rFonts w:ascii="Arial" w:hAnsi="Arial" w:cs="Arial"/>
          <w:iCs/>
        </w:rPr>
        <w:t>montaż</w:t>
      </w:r>
      <w:bookmarkEnd w:id="15"/>
      <w:r w:rsidR="00D35023" w:rsidRPr="00EA216B">
        <w:rPr>
          <w:rFonts w:ascii="Arial" w:hAnsi="Arial" w:cs="Arial"/>
          <w:iCs/>
        </w:rPr>
        <w:t xml:space="preserve"> ławek metalowo drewnianych z oparciem, szt. </w:t>
      </w:r>
      <w:r w:rsidR="00787E67" w:rsidRPr="00EA216B">
        <w:rPr>
          <w:rFonts w:ascii="Arial" w:hAnsi="Arial" w:cs="Arial"/>
          <w:iCs/>
        </w:rPr>
        <w:t>2</w:t>
      </w:r>
    </w:p>
    <w:p w:rsidR="00D35023" w:rsidRPr="00EA216B" w:rsidRDefault="00E40CCF" w:rsidP="005349A7">
      <w:pPr>
        <w:numPr>
          <w:ilvl w:val="0"/>
          <w:numId w:val="39"/>
        </w:numPr>
        <w:ind w:left="709" w:hanging="284"/>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D35023" w:rsidRPr="00EA216B">
        <w:rPr>
          <w:rFonts w:ascii="Arial" w:hAnsi="Arial" w:cs="Arial"/>
          <w:iCs/>
        </w:rPr>
        <w:t>montaż  metalowych koszów na śmieci, szt.</w:t>
      </w:r>
      <w:r w:rsidR="00787E67" w:rsidRPr="00EA216B">
        <w:rPr>
          <w:rFonts w:ascii="Arial" w:hAnsi="Arial" w:cs="Arial"/>
          <w:iCs/>
        </w:rPr>
        <w:t>1</w:t>
      </w:r>
    </w:p>
    <w:p w:rsidR="00FB35CB" w:rsidRPr="000639BD" w:rsidRDefault="00E40CCF" w:rsidP="005349A7">
      <w:pPr>
        <w:numPr>
          <w:ilvl w:val="0"/>
          <w:numId w:val="39"/>
        </w:numPr>
        <w:jc w:val="both"/>
        <w:rPr>
          <w:rFonts w:ascii="Arial" w:hAnsi="Arial" w:cs="Arial"/>
          <w:iCs/>
        </w:rPr>
      </w:pPr>
      <w:bookmarkStart w:id="16" w:name="_Hlk520974087"/>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FB35CB" w:rsidRPr="00EA216B">
        <w:rPr>
          <w:rFonts w:ascii="Arial" w:hAnsi="Arial" w:cs="Arial"/>
          <w:iCs/>
        </w:rPr>
        <w:t xml:space="preserve">montaż tablicy informacyjnej </w:t>
      </w:r>
      <w:r w:rsidR="00FB35CB" w:rsidRPr="000639BD">
        <w:rPr>
          <w:rFonts w:ascii="Arial" w:hAnsi="Arial" w:cs="Arial"/>
          <w:iCs/>
        </w:rPr>
        <w:t>i regulaminu</w:t>
      </w:r>
      <w:r w:rsidR="00AD4EB4" w:rsidRPr="000639BD">
        <w:rPr>
          <w:rFonts w:ascii="Arial" w:hAnsi="Arial" w:cs="Arial"/>
          <w:iCs/>
        </w:rPr>
        <w:t>.</w:t>
      </w:r>
    </w:p>
    <w:bookmarkEnd w:id="16"/>
    <w:p w:rsidR="000E5A4E" w:rsidRPr="00D35023" w:rsidRDefault="000E5A4E" w:rsidP="005349A7">
      <w:pPr>
        <w:spacing w:before="120"/>
        <w:ind w:left="142"/>
        <w:jc w:val="both"/>
        <w:rPr>
          <w:rFonts w:ascii="Arial" w:hAnsi="Arial" w:cs="Arial"/>
          <w:iCs/>
        </w:rPr>
      </w:pPr>
      <w:r>
        <w:rPr>
          <w:rFonts w:ascii="Arial" w:hAnsi="Arial" w:cs="Arial"/>
          <w:b/>
        </w:rPr>
        <w:t>Zadanie nr </w:t>
      </w:r>
      <w:r w:rsidR="003F322C">
        <w:rPr>
          <w:rFonts w:ascii="Arial" w:hAnsi="Arial" w:cs="Arial"/>
          <w:b/>
        </w:rPr>
        <w:t>1</w:t>
      </w:r>
      <w:r w:rsidR="00520AB7">
        <w:rPr>
          <w:rFonts w:ascii="Arial" w:hAnsi="Arial" w:cs="Arial"/>
          <w:b/>
        </w:rPr>
        <w:t>0 -</w:t>
      </w:r>
      <w:r w:rsidR="0057216C">
        <w:rPr>
          <w:rFonts w:ascii="Arial" w:hAnsi="Arial" w:cs="Arial"/>
          <w:b/>
        </w:rPr>
        <w:t xml:space="preserve"> </w:t>
      </w:r>
      <w:r w:rsidR="00520AB7" w:rsidRPr="009B4073">
        <w:rPr>
          <w:rFonts w:ascii="Arial" w:hAnsi="Arial" w:cs="Arial"/>
          <w:szCs w:val="22"/>
        </w:rPr>
        <w:t xml:space="preserve">Plac zabaw na terenie Rodzinnego Ogrodu Działkowego „Wiśnia”, przy ul. Paderewskiego 10 </w:t>
      </w:r>
      <w:r w:rsidR="00520AB7">
        <w:rPr>
          <w:rFonts w:ascii="Arial" w:hAnsi="Arial" w:cs="Arial"/>
        </w:rPr>
        <w:t>–</w:t>
      </w:r>
      <w:r w:rsidRPr="00F159EB">
        <w:rPr>
          <w:rFonts w:ascii="Arial" w:hAnsi="Arial" w:cs="Arial"/>
        </w:rPr>
        <w:t xml:space="preserve"> obejmuje</w:t>
      </w:r>
      <w:r w:rsidR="00520AB7" w:rsidRPr="00520AB7">
        <w:rPr>
          <w:rFonts w:ascii="Arial" w:hAnsi="Arial" w:cs="Arial"/>
        </w:rPr>
        <w:t xml:space="preserve"> </w:t>
      </w:r>
      <w:r w:rsidR="00F159EB" w:rsidRPr="00520AB7">
        <w:rPr>
          <w:rFonts w:ascii="Arial" w:hAnsi="Arial" w:cs="Arial"/>
        </w:rPr>
        <w:t xml:space="preserve">w </w:t>
      </w:r>
      <w:r w:rsidR="00F159EB" w:rsidRPr="00D35023">
        <w:rPr>
          <w:rFonts w:ascii="Arial" w:hAnsi="Arial" w:cs="Arial"/>
        </w:rPr>
        <w:t>szczególności</w:t>
      </w:r>
      <w:bookmarkEnd w:id="5"/>
      <w:r w:rsidR="00520AB7" w:rsidRPr="00D35023">
        <w:rPr>
          <w:rFonts w:ascii="Arial" w:hAnsi="Arial" w:cs="Arial"/>
          <w:bCs/>
        </w:rPr>
        <w:t>:</w:t>
      </w:r>
    </w:p>
    <w:p w:rsidR="00BC6BE3" w:rsidRPr="00520AB7" w:rsidRDefault="00F159EB" w:rsidP="005349A7">
      <w:pPr>
        <w:numPr>
          <w:ilvl w:val="0"/>
          <w:numId w:val="39"/>
        </w:numPr>
        <w:ind w:left="709" w:hanging="283"/>
        <w:jc w:val="both"/>
        <w:rPr>
          <w:rFonts w:ascii="Arial" w:hAnsi="Arial" w:cs="Arial"/>
          <w:iCs/>
        </w:rPr>
      </w:pPr>
      <w:r w:rsidRPr="00520AB7">
        <w:rPr>
          <w:rFonts w:ascii="Arial" w:hAnsi="Arial" w:cs="Arial"/>
          <w:iCs/>
        </w:rPr>
        <w:t>wykonanie nawierzchni bezpiecznej ze żwiru otoczkowego płukanego</w:t>
      </w:r>
    </w:p>
    <w:p w:rsidR="00F159EB" w:rsidRPr="00520AB7" w:rsidRDefault="00F159EB" w:rsidP="005349A7">
      <w:pPr>
        <w:numPr>
          <w:ilvl w:val="0"/>
          <w:numId w:val="39"/>
        </w:numPr>
        <w:ind w:left="709" w:hanging="283"/>
        <w:jc w:val="both"/>
        <w:rPr>
          <w:rFonts w:ascii="Arial" w:hAnsi="Arial" w:cs="Arial"/>
          <w:iCs/>
        </w:rPr>
      </w:pPr>
      <w:r w:rsidRPr="00520AB7">
        <w:rPr>
          <w:rFonts w:ascii="Arial" w:hAnsi="Arial" w:cs="Arial"/>
          <w:iCs/>
        </w:rPr>
        <w:t>wykonanie nawierzchni chodnikowej z kostki brukowej</w:t>
      </w:r>
    </w:p>
    <w:p w:rsidR="006E1A20" w:rsidRPr="00520AB7" w:rsidRDefault="00EA216B" w:rsidP="005349A7">
      <w:pPr>
        <w:numPr>
          <w:ilvl w:val="0"/>
          <w:numId w:val="39"/>
        </w:numPr>
        <w:ind w:left="709" w:hanging="283"/>
        <w:jc w:val="both"/>
        <w:rPr>
          <w:rFonts w:ascii="Arial" w:hAnsi="Arial" w:cs="Arial"/>
          <w:iCs/>
        </w:rPr>
      </w:pPr>
      <w:r w:rsidRPr="00EA216B">
        <w:rPr>
          <w:rFonts w:ascii="Arial" w:hAnsi="Arial" w:cs="Arial"/>
          <w:iCs/>
        </w:rPr>
        <w:t>dostawę i montaż</w:t>
      </w:r>
      <w:r w:rsidR="006E1A20" w:rsidRPr="00520AB7">
        <w:rPr>
          <w:rFonts w:ascii="Arial" w:hAnsi="Arial" w:cs="Arial"/>
          <w:iCs/>
        </w:rPr>
        <w:t xml:space="preserve"> ławek szt. 3</w:t>
      </w:r>
    </w:p>
    <w:p w:rsidR="006E1A20" w:rsidRPr="00520AB7" w:rsidRDefault="00EA216B" w:rsidP="005349A7">
      <w:pPr>
        <w:numPr>
          <w:ilvl w:val="0"/>
          <w:numId w:val="39"/>
        </w:numPr>
        <w:ind w:left="709" w:hanging="283"/>
        <w:jc w:val="both"/>
        <w:rPr>
          <w:rFonts w:ascii="Arial" w:hAnsi="Arial" w:cs="Arial"/>
          <w:iCs/>
        </w:rPr>
      </w:pPr>
      <w:r w:rsidRPr="00EA216B">
        <w:rPr>
          <w:rFonts w:ascii="Arial" w:hAnsi="Arial" w:cs="Arial"/>
          <w:iCs/>
        </w:rPr>
        <w:t>dostawę i montaż</w:t>
      </w:r>
      <w:r w:rsidR="006E1A20" w:rsidRPr="00520AB7">
        <w:rPr>
          <w:rFonts w:ascii="Arial" w:hAnsi="Arial" w:cs="Arial"/>
          <w:iCs/>
        </w:rPr>
        <w:t xml:space="preserve"> urządzeń zabawowych szt. 5</w:t>
      </w:r>
    </w:p>
    <w:p w:rsidR="006E1A20" w:rsidRPr="00520AB7" w:rsidRDefault="00EA216B" w:rsidP="005349A7">
      <w:pPr>
        <w:numPr>
          <w:ilvl w:val="0"/>
          <w:numId w:val="39"/>
        </w:numPr>
        <w:ind w:left="709" w:hanging="283"/>
        <w:jc w:val="both"/>
        <w:rPr>
          <w:rFonts w:ascii="Arial" w:hAnsi="Arial" w:cs="Arial"/>
          <w:iCs/>
        </w:rPr>
      </w:pPr>
      <w:r w:rsidRPr="00EA216B">
        <w:rPr>
          <w:rFonts w:ascii="Arial" w:hAnsi="Arial" w:cs="Arial"/>
          <w:iCs/>
        </w:rPr>
        <w:t>dostawę i montaż</w:t>
      </w:r>
      <w:r w:rsidR="006E1A20" w:rsidRPr="00520AB7">
        <w:rPr>
          <w:rFonts w:ascii="Arial" w:hAnsi="Arial" w:cs="Arial"/>
          <w:iCs/>
        </w:rPr>
        <w:t xml:space="preserve"> altany</w:t>
      </w:r>
    </w:p>
    <w:p w:rsidR="006E1A20" w:rsidRPr="00520AB7" w:rsidRDefault="00EA216B" w:rsidP="005349A7">
      <w:pPr>
        <w:numPr>
          <w:ilvl w:val="0"/>
          <w:numId w:val="39"/>
        </w:numPr>
        <w:ind w:left="709" w:hanging="283"/>
        <w:jc w:val="both"/>
        <w:rPr>
          <w:rFonts w:ascii="Arial" w:hAnsi="Arial" w:cs="Arial"/>
          <w:iCs/>
        </w:rPr>
      </w:pPr>
      <w:r w:rsidRPr="00EA216B">
        <w:rPr>
          <w:rFonts w:ascii="Arial" w:hAnsi="Arial" w:cs="Arial"/>
          <w:iCs/>
        </w:rPr>
        <w:t>dostawę i montaż</w:t>
      </w:r>
      <w:r w:rsidR="006E1A20" w:rsidRPr="00520AB7">
        <w:rPr>
          <w:rFonts w:ascii="Arial" w:hAnsi="Arial" w:cs="Arial"/>
          <w:iCs/>
        </w:rPr>
        <w:t xml:space="preserve"> stołu do szachów</w:t>
      </w:r>
    </w:p>
    <w:p w:rsidR="006E1A20" w:rsidRPr="00520AB7" w:rsidRDefault="00EA216B" w:rsidP="005349A7">
      <w:pPr>
        <w:numPr>
          <w:ilvl w:val="0"/>
          <w:numId w:val="39"/>
        </w:numPr>
        <w:ind w:left="709" w:hanging="283"/>
        <w:jc w:val="both"/>
        <w:rPr>
          <w:rFonts w:ascii="Arial" w:hAnsi="Arial" w:cs="Arial"/>
          <w:iCs/>
        </w:rPr>
      </w:pPr>
      <w:r w:rsidRPr="00EA216B">
        <w:rPr>
          <w:rFonts w:ascii="Arial" w:hAnsi="Arial" w:cs="Arial"/>
          <w:iCs/>
        </w:rPr>
        <w:t>dostawę i montaż</w:t>
      </w:r>
      <w:r w:rsidR="006E1A20" w:rsidRPr="00520AB7">
        <w:rPr>
          <w:rFonts w:ascii="Arial" w:hAnsi="Arial" w:cs="Arial"/>
          <w:iCs/>
        </w:rPr>
        <w:t xml:space="preserve"> tablicy regulaminowej </w:t>
      </w:r>
    </w:p>
    <w:p w:rsidR="000E5A4E" w:rsidRPr="003675D1" w:rsidRDefault="000E5A4E" w:rsidP="005349A7">
      <w:pPr>
        <w:pStyle w:val="Nagwek"/>
        <w:tabs>
          <w:tab w:val="clear" w:pos="4536"/>
          <w:tab w:val="clear" w:pos="9072"/>
          <w:tab w:val="center" w:pos="142"/>
          <w:tab w:val="right" w:pos="1134"/>
        </w:tabs>
        <w:spacing w:before="120"/>
        <w:ind w:left="142"/>
        <w:jc w:val="both"/>
        <w:rPr>
          <w:rFonts w:ascii="Arial" w:hAnsi="Arial" w:cs="Arial"/>
          <w:bCs/>
          <w:strike/>
          <w:color w:val="FF0000"/>
        </w:rPr>
      </w:pPr>
      <w:r>
        <w:rPr>
          <w:rFonts w:ascii="Arial" w:hAnsi="Arial" w:cs="Arial"/>
          <w:b/>
        </w:rPr>
        <w:t>Zadanie nr </w:t>
      </w:r>
      <w:r w:rsidR="00520AB7">
        <w:rPr>
          <w:rFonts w:ascii="Arial" w:hAnsi="Arial" w:cs="Arial"/>
          <w:b/>
        </w:rPr>
        <w:t>11</w:t>
      </w:r>
      <w:r w:rsidR="0057216C">
        <w:rPr>
          <w:rFonts w:ascii="Arial" w:hAnsi="Arial" w:cs="Arial"/>
          <w:b/>
        </w:rPr>
        <w:t xml:space="preserve"> </w:t>
      </w:r>
      <w:r w:rsidRPr="001F4A60">
        <w:rPr>
          <w:rFonts w:ascii="Arial" w:hAnsi="Arial" w:cs="Arial"/>
        </w:rPr>
        <w:t xml:space="preserve">- </w:t>
      </w:r>
      <w:bookmarkStart w:id="17" w:name="_Hlk519157160"/>
      <w:r w:rsidR="00520AB7" w:rsidRPr="009B4073">
        <w:rPr>
          <w:rFonts w:ascii="Arial" w:hAnsi="Arial" w:cs="Arial"/>
          <w:szCs w:val="22"/>
        </w:rPr>
        <w:t xml:space="preserve">Plac zabaw na terenie Przedszkola nr 29, przy ul. Paderewskiego 53 </w:t>
      </w:r>
      <w:r w:rsidRPr="00FC0532">
        <w:rPr>
          <w:rFonts w:ascii="Arial" w:hAnsi="Arial" w:cs="Arial"/>
        </w:rPr>
        <w:t xml:space="preserve">obejmuje </w:t>
      </w:r>
      <w:r w:rsidR="00520AB7">
        <w:rPr>
          <w:rFonts w:ascii="Arial" w:hAnsi="Arial" w:cs="Arial"/>
        </w:rPr>
        <w:t>w </w:t>
      </w:r>
      <w:bookmarkEnd w:id="17"/>
      <w:r w:rsidR="00D35023" w:rsidRPr="00520AB7">
        <w:rPr>
          <w:rFonts w:ascii="Arial" w:hAnsi="Arial" w:cs="Arial"/>
        </w:rPr>
        <w:t>szczególności</w:t>
      </w:r>
      <w:r w:rsidR="00D35023">
        <w:rPr>
          <w:rFonts w:ascii="Arial" w:hAnsi="Arial" w:cs="Arial"/>
        </w:rPr>
        <w:t>:</w:t>
      </w:r>
      <w:r w:rsidR="00D35023" w:rsidRPr="009B4073">
        <w:rPr>
          <w:rFonts w:ascii="Arial" w:hAnsi="Arial" w:cs="Arial"/>
          <w:szCs w:val="22"/>
        </w:rPr>
        <w:t xml:space="preserve">  </w:t>
      </w:r>
    </w:p>
    <w:p w:rsidR="00BC6BE3" w:rsidRPr="00520AB7" w:rsidRDefault="00BC6BE3" w:rsidP="005349A7">
      <w:pPr>
        <w:numPr>
          <w:ilvl w:val="0"/>
          <w:numId w:val="39"/>
        </w:numPr>
        <w:ind w:left="709" w:hanging="283"/>
        <w:jc w:val="both"/>
        <w:rPr>
          <w:rFonts w:ascii="Arial" w:hAnsi="Arial" w:cs="Arial"/>
          <w:iCs/>
        </w:rPr>
      </w:pPr>
      <w:r w:rsidRPr="00520AB7">
        <w:rPr>
          <w:rFonts w:ascii="Arial" w:hAnsi="Arial" w:cs="Arial"/>
          <w:iCs/>
        </w:rPr>
        <w:t>wykonanie nawierzchni bezpiecznej</w:t>
      </w:r>
      <w:r w:rsidR="003675D1" w:rsidRPr="00520AB7">
        <w:rPr>
          <w:rFonts w:ascii="Arial" w:hAnsi="Arial" w:cs="Arial"/>
          <w:iCs/>
        </w:rPr>
        <w:t xml:space="preserve"> mineralno-poliuretanowej ok.163m</w:t>
      </w:r>
      <w:r w:rsidR="003675D1" w:rsidRPr="00520AB7">
        <w:rPr>
          <w:rFonts w:ascii="Arial" w:hAnsi="Arial" w:cs="Arial"/>
          <w:iCs/>
          <w:vertAlign w:val="superscript"/>
        </w:rPr>
        <w:t>2</w:t>
      </w:r>
    </w:p>
    <w:p w:rsidR="00BC6BE3" w:rsidRPr="00520AB7" w:rsidRDefault="00EA216B" w:rsidP="005349A7">
      <w:pPr>
        <w:numPr>
          <w:ilvl w:val="0"/>
          <w:numId w:val="39"/>
        </w:numPr>
        <w:ind w:left="709" w:hanging="283"/>
        <w:jc w:val="both"/>
        <w:rPr>
          <w:rFonts w:ascii="Arial" w:hAnsi="Arial" w:cs="Arial"/>
          <w:iCs/>
        </w:rPr>
      </w:pPr>
      <w:r w:rsidRPr="00EA216B">
        <w:rPr>
          <w:rFonts w:ascii="Arial" w:hAnsi="Arial" w:cs="Arial"/>
          <w:iCs/>
        </w:rPr>
        <w:t>dostawę i montaż</w:t>
      </w:r>
      <w:r w:rsidR="00BC6BE3" w:rsidRPr="00520AB7">
        <w:rPr>
          <w:rFonts w:ascii="Arial" w:hAnsi="Arial" w:cs="Arial"/>
          <w:iCs/>
        </w:rPr>
        <w:t xml:space="preserve"> urządzeń zabawowych zgodnie z projektem</w:t>
      </w:r>
      <w:r w:rsidR="003675D1" w:rsidRPr="00520AB7">
        <w:rPr>
          <w:rFonts w:ascii="Arial" w:hAnsi="Arial" w:cs="Arial"/>
          <w:iCs/>
        </w:rPr>
        <w:t xml:space="preserve"> – 6 szt. </w:t>
      </w:r>
    </w:p>
    <w:p w:rsidR="00BC6BE3" w:rsidRPr="00520AB7" w:rsidRDefault="00EA216B" w:rsidP="005349A7">
      <w:pPr>
        <w:numPr>
          <w:ilvl w:val="0"/>
          <w:numId w:val="39"/>
        </w:numPr>
        <w:ind w:left="709" w:hanging="283"/>
        <w:jc w:val="both"/>
        <w:rPr>
          <w:rFonts w:ascii="Arial" w:hAnsi="Arial" w:cs="Arial"/>
          <w:iCs/>
        </w:rPr>
      </w:pPr>
      <w:r w:rsidRPr="00EA216B">
        <w:rPr>
          <w:rFonts w:ascii="Arial" w:hAnsi="Arial" w:cs="Arial"/>
          <w:iCs/>
        </w:rPr>
        <w:lastRenderedPageBreak/>
        <w:t>dostawę i montaż</w:t>
      </w:r>
      <w:r w:rsidR="00BC6BE3" w:rsidRPr="00520AB7">
        <w:rPr>
          <w:rFonts w:ascii="Arial" w:hAnsi="Arial" w:cs="Arial"/>
          <w:iCs/>
        </w:rPr>
        <w:t xml:space="preserve"> kompletu znaków drogowych</w:t>
      </w:r>
      <w:r w:rsidR="003675D1" w:rsidRPr="00520AB7">
        <w:rPr>
          <w:rFonts w:ascii="Arial" w:hAnsi="Arial" w:cs="Arial"/>
          <w:iCs/>
        </w:rPr>
        <w:t xml:space="preserve"> – 12 szt.</w:t>
      </w:r>
    </w:p>
    <w:p w:rsidR="00567956" w:rsidRPr="00520AB7" w:rsidRDefault="00567956" w:rsidP="005349A7">
      <w:pPr>
        <w:numPr>
          <w:ilvl w:val="0"/>
          <w:numId w:val="39"/>
        </w:numPr>
        <w:ind w:left="709" w:hanging="283"/>
        <w:jc w:val="both"/>
        <w:rPr>
          <w:rFonts w:ascii="Arial" w:hAnsi="Arial" w:cs="Arial"/>
          <w:iCs/>
        </w:rPr>
      </w:pPr>
      <w:r w:rsidRPr="00520AB7">
        <w:rPr>
          <w:rFonts w:ascii="Arial" w:hAnsi="Arial" w:cs="Arial"/>
          <w:iCs/>
        </w:rPr>
        <w:t>obsianie terenu trawą ok. 1205m</w:t>
      </w:r>
      <w:r w:rsidRPr="00520AB7">
        <w:rPr>
          <w:rFonts w:ascii="Arial" w:hAnsi="Arial" w:cs="Arial"/>
          <w:iCs/>
          <w:vertAlign w:val="superscript"/>
        </w:rPr>
        <w:t>2</w:t>
      </w:r>
      <w:r w:rsidRPr="00520AB7">
        <w:rPr>
          <w:rFonts w:ascii="Arial" w:hAnsi="Arial" w:cs="Arial"/>
          <w:iCs/>
        </w:rPr>
        <w:t xml:space="preserve"> </w:t>
      </w:r>
    </w:p>
    <w:p w:rsidR="00BC6BE3" w:rsidRDefault="00EA216B" w:rsidP="005349A7">
      <w:pPr>
        <w:numPr>
          <w:ilvl w:val="0"/>
          <w:numId w:val="39"/>
        </w:numPr>
        <w:ind w:left="709" w:hanging="283"/>
        <w:jc w:val="both"/>
        <w:rPr>
          <w:rFonts w:ascii="Arial" w:hAnsi="Arial" w:cs="Arial"/>
          <w:iCs/>
        </w:rPr>
      </w:pPr>
      <w:r w:rsidRPr="00EA216B">
        <w:rPr>
          <w:rFonts w:ascii="Arial" w:hAnsi="Arial" w:cs="Arial"/>
          <w:iCs/>
        </w:rPr>
        <w:t>dostawę i montaż</w:t>
      </w:r>
      <w:r w:rsidR="00BC6BE3" w:rsidRPr="00520AB7">
        <w:rPr>
          <w:rFonts w:ascii="Arial" w:hAnsi="Arial" w:cs="Arial"/>
          <w:iCs/>
        </w:rPr>
        <w:t xml:space="preserve"> tablicy regulaminowej </w:t>
      </w:r>
    </w:p>
    <w:p w:rsidR="00C25461" w:rsidRPr="00D35023" w:rsidRDefault="00C25461" w:rsidP="005349A7">
      <w:pPr>
        <w:pStyle w:val="Nagwek"/>
        <w:tabs>
          <w:tab w:val="clear" w:pos="4536"/>
          <w:tab w:val="clear" w:pos="9072"/>
          <w:tab w:val="center" w:pos="142"/>
          <w:tab w:val="right" w:pos="1134"/>
        </w:tabs>
        <w:spacing w:before="120"/>
        <w:ind w:left="142"/>
        <w:jc w:val="both"/>
        <w:rPr>
          <w:rFonts w:ascii="Arial" w:hAnsi="Arial" w:cs="Arial"/>
          <w:bCs/>
          <w:strike/>
          <w:color w:val="FF0000"/>
        </w:rPr>
      </w:pPr>
      <w:r>
        <w:rPr>
          <w:rFonts w:ascii="Arial" w:hAnsi="Arial" w:cs="Arial"/>
          <w:b/>
        </w:rPr>
        <w:t xml:space="preserve">Zadanie nr 12 - </w:t>
      </w:r>
      <w:r w:rsidR="000639BD" w:rsidRPr="000639BD">
        <w:rPr>
          <w:rFonts w:ascii="Arial" w:hAnsi="Arial" w:cs="Arial"/>
          <w:szCs w:val="22"/>
        </w:rPr>
        <w:t>Szkolny plac zabaw przy Szkole Podstawowej nr 8 ul. Ks. Józefa Wajdy 7 w Zabrzu</w:t>
      </w:r>
      <w:r w:rsidR="00D35023" w:rsidRPr="00D35023">
        <w:rPr>
          <w:rFonts w:ascii="Arial" w:hAnsi="Arial" w:cs="Arial"/>
        </w:rPr>
        <w:t xml:space="preserve"> </w:t>
      </w:r>
      <w:r w:rsidR="00D35023">
        <w:rPr>
          <w:rFonts w:ascii="Arial" w:hAnsi="Arial" w:cs="Arial"/>
        </w:rPr>
        <w:t xml:space="preserve">obejmuje </w:t>
      </w:r>
      <w:r w:rsidR="00D35023" w:rsidRPr="00520AB7">
        <w:rPr>
          <w:rFonts w:ascii="Arial" w:hAnsi="Arial" w:cs="Arial"/>
        </w:rPr>
        <w:t>szczególności</w:t>
      </w:r>
      <w:r w:rsidR="00D35023">
        <w:rPr>
          <w:rFonts w:ascii="Arial" w:hAnsi="Arial" w:cs="Arial"/>
        </w:rPr>
        <w:t>:</w:t>
      </w:r>
      <w:r w:rsidR="00D35023" w:rsidRPr="009B4073">
        <w:rPr>
          <w:rFonts w:ascii="Arial" w:hAnsi="Arial" w:cs="Arial"/>
          <w:szCs w:val="22"/>
        </w:rPr>
        <w:t xml:space="preserve">  </w:t>
      </w:r>
    </w:p>
    <w:p w:rsidR="001E38E0" w:rsidRPr="007F5773" w:rsidRDefault="001E38E0" w:rsidP="005349A7">
      <w:pPr>
        <w:numPr>
          <w:ilvl w:val="0"/>
          <w:numId w:val="39"/>
        </w:numPr>
        <w:jc w:val="both"/>
        <w:rPr>
          <w:rFonts w:ascii="Arial" w:hAnsi="Arial" w:cs="Arial"/>
          <w:iCs/>
        </w:rPr>
      </w:pPr>
      <w:r w:rsidRPr="007F5773">
        <w:rPr>
          <w:rFonts w:ascii="Arial" w:hAnsi="Arial" w:cs="Arial"/>
          <w:iCs/>
        </w:rPr>
        <w:t>ostrożny demontaż ławek</w:t>
      </w:r>
      <w:r w:rsidR="00A0417E" w:rsidRPr="007F5773">
        <w:rPr>
          <w:rFonts w:ascii="Arial" w:hAnsi="Arial" w:cs="Arial"/>
          <w:iCs/>
        </w:rPr>
        <w:t xml:space="preserve"> </w:t>
      </w:r>
      <w:r w:rsidRPr="007F5773">
        <w:rPr>
          <w:rFonts w:ascii="Arial" w:hAnsi="Arial" w:cs="Arial"/>
          <w:iCs/>
        </w:rPr>
        <w:t>10 szt. (</w:t>
      </w:r>
      <w:r w:rsidR="00A0417E" w:rsidRPr="007F5773">
        <w:rPr>
          <w:rFonts w:ascii="Arial" w:hAnsi="Arial" w:cs="Arial"/>
          <w:iCs/>
        </w:rPr>
        <w:t xml:space="preserve">4 </w:t>
      </w:r>
      <w:r w:rsidRPr="007F5773">
        <w:rPr>
          <w:rFonts w:ascii="Arial" w:hAnsi="Arial" w:cs="Arial"/>
          <w:iCs/>
        </w:rPr>
        <w:t xml:space="preserve">ławki zaplanowane do przeniesienia </w:t>
      </w:r>
      <w:r w:rsidR="00A0417E" w:rsidRPr="007F5773">
        <w:rPr>
          <w:rFonts w:ascii="Arial" w:hAnsi="Arial" w:cs="Arial"/>
          <w:iCs/>
        </w:rPr>
        <w:t>na Zadanie nr 4)</w:t>
      </w:r>
      <w:r w:rsidRPr="007F5773">
        <w:rPr>
          <w:rFonts w:ascii="Arial" w:hAnsi="Arial" w:cs="Arial"/>
          <w:iCs/>
        </w:rPr>
        <w:t xml:space="preserve"> i koszy na śmieci</w:t>
      </w:r>
    </w:p>
    <w:p w:rsidR="00C01826" w:rsidRPr="007F5773" w:rsidRDefault="00A0417E" w:rsidP="005349A7">
      <w:pPr>
        <w:numPr>
          <w:ilvl w:val="0"/>
          <w:numId w:val="39"/>
        </w:numPr>
        <w:jc w:val="both"/>
        <w:rPr>
          <w:rFonts w:ascii="Arial" w:hAnsi="Arial" w:cs="Arial"/>
          <w:iCs/>
        </w:rPr>
      </w:pPr>
      <w:r w:rsidRPr="007F5773">
        <w:rPr>
          <w:rFonts w:ascii="Arial" w:hAnsi="Arial" w:cs="Arial"/>
          <w:iCs/>
        </w:rPr>
        <w:t>rozebranie nawierzchni z kostki brukowej wraz z podbudową, krawężnikami i fundamentami krawężników</w:t>
      </w:r>
    </w:p>
    <w:p w:rsidR="00A0417E" w:rsidRPr="007F5773" w:rsidRDefault="00A0417E" w:rsidP="005349A7">
      <w:pPr>
        <w:numPr>
          <w:ilvl w:val="0"/>
          <w:numId w:val="39"/>
        </w:numPr>
        <w:jc w:val="both"/>
        <w:rPr>
          <w:rFonts w:ascii="Arial" w:hAnsi="Arial" w:cs="Arial"/>
          <w:iCs/>
        </w:rPr>
      </w:pPr>
      <w:r w:rsidRPr="007F5773">
        <w:rPr>
          <w:rFonts w:ascii="Arial" w:hAnsi="Arial" w:cs="Arial"/>
          <w:iCs/>
        </w:rPr>
        <w:t>roboty ziemne i wykonanie podbudowy piaskowej pod urządzenia zabawowe</w:t>
      </w:r>
    </w:p>
    <w:p w:rsidR="00C01826" w:rsidRPr="00EA216B" w:rsidRDefault="00C01826" w:rsidP="005349A7">
      <w:pPr>
        <w:numPr>
          <w:ilvl w:val="0"/>
          <w:numId w:val="39"/>
        </w:numPr>
        <w:ind w:left="709" w:hanging="284"/>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montaż urządzeń zabawowych na podłożu piaskowym: zest</w:t>
      </w:r>
      <w:r w:rsidR="00A0417E" w:rsidRPr="00EA216B">
        <w:rPr>
          <w:rFonts w:ascii="Arial" w:hAnsi="Arial" w:cs="Arial"/>
          <w:iCs/>
        </w:rPr>
        <w:t>aw zabawowy ze zjeżdżalnią</w:t>
      </w:r>
      <w:r w:rsidRPr="00EA216B">
        <w:rPr>
          <w:rFonts w:ascii="Arial" w:hAnsi="Arial" w:cs="Arial"/>
          <w:iCs/>
        </w:rPr>
        <w:t xml:space="preserve">, </w:t>
      </w:r>
      <w:r w:rsidR="00A0417E" w:rsidRPr="00EA216B">
        <w:rPr>
          <w:rFonts w:ascii="Arial" w:hAnsi="Arial" w:cs="Arial"/>
          <w:iCs/>
        </w:rPr>
        <w:t>sześciobok wielofunkcyjny</w:t>
      </w:r>
      <w:r w:rsidRPr="00EA216B">
        <w:rPr>
          <w:rFonts w:ascii="Arial" w:hAnsi="Arial" w:cs="Arial"/>
          <w:iCs/>
        </w:rPr>
        <w:t xml:space="preserve">, </w:t>
      </w:r>
      <w:r w:rsidR="00A0417E" w:rsidRPr="00EA216B">
        <w:rPr>
          <w:rFonts w:ascii="Arial" w:hAnsi="Arial" w:cs="Arial"/>
          <w:iCs/>
        </w:rPr>
        <w:t xml:space="preserve">równoważnia, </w:t>
      </w:r>
      <w:r w:rsidRPr="00EA216B">
        <w:rPr>
          <w:rFonts w:ascii="Arial" w:hAnsi="Arial" w:cs="Arial"/>
          <w:iCs/>
        </w:rPr>
        <w:t xml:space="preserve">huśtawka </w:t>
      </w:r>
      <w:r w:rsidR="00A0417E" w:rsidRPr="00EA216B">
        <w:rPr>
          <w:rFonts w:ascii="Arial" w:hAnsi="Arial" w:cs="Arial"/>
          <w:iCs/>
        </w:rPr>
        <w:t>dwuosobowa</w:t>
      </w:r>
      <w:r w:rsidRPr="00EA216B">
        <w:rPr>
          <w:rFonts w:ascii="Arial" w:hAnsi="Arial" w:cs="Arial"/>
          <w:iCs/>
        </w:rPr>
        <w:t>,</w:t>
      </w:r>
    </w:p>
    <w:p w:rsidR="00C01826" w:rsidRPr="007F5773" w:rsidRDefault="00C01826" w:rsidP="005349A7">
      <w:pPr>
        <w:numPr>
          <w:ilvl w:val="0"/>
          <w:numId w:val="39"/>
        </w:numPr>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montaż </w:t>
      </w:r>
      <w:r w:rsidRPr="007F5773">
        <w:rPr>
          <w:rFonts w:ascii="Arial" w:hAnsi="Arial" w:cs="Arial"/>
          <w:iCs/>
        </w:rPr>
        <w:t>tablicy informacyjnej i regulaminu;</w:t>
      </w:r>
    </w:p>
    <w:p w:rsidR="00C01826" w:rsidRPr="007F5773" w:rsidRDefault="00C01826" w:rsidP="005349A7">
      <w:pPr>
        <w:numPr>
          <w:ilvl w:val="0"/>
          <w:numId w:val="39"/>
        </w:numPr>
        <w:ind w:left="709" w:hanging="284"/>
        <w:jc w:val="both"/>
        <w:rPr>
          <w:rFonts w:ascii="Arial" w:hAnsi="Arial" w:cs="Arial"/>
          <w:iCs/>
        </w:rPr>
      </w:pPr>
      <w:r w:rsidRPr="007F5773">
        <w:rPr>
          <w:rFonts w:ascii="Arial" w:hAnsi="Arial" w:cs="Arial"/>
          <w:iCs/>
        </w:rPr>
        <w:t>wykonanie podłoża z trawy</w:t>
      </w:r>
    </w:p>
    <w:p w:rsidR="00520AB7" w:rsidRPr="00D35023" w:rsidRDefault="007F5773" w:rsidP="00EA216B">
      <w:pPr>
        <w:spacing w:before="120" w:line="276" w:lineRule="auto"/>
        <w:ind w:left="142"/>
        <w:jc w:val="both"/>
        <w:rPr>
          <w:rFonts w:ascii="Arial" w:hAnsi="Arial" w:cs="Arial"/>
          <w:iCs/>
        </w:rPr>
      </w:pPr>
      <w:r w:rsidRPr="007F5773">
        <w:rPr>
          <w:rFonts w:ascii="Arial" w:hAnsi="Arial" w:cs="Arial"/>
          <w:b/>
          <w:iCs/>
        </w:rPr>
        <w:t>D</w:t>
      </w:r>
      <w:r w:rsidR="00520AB7" w:rsidRPr="007F5773">
        <w:rPr>
          <w:rFonts w:ascii="Arial" w:hAnsi="Arial" w:cs="Arial"/>
          <w:b/>
          <w:iCs/>
        </w:rPr>
        <w:t>la zadań od 1-12</w:t>
      </w:r>
      <w:r w:rsidR="00520AB7">
        <w:rPr>
          <w:rFonts w:ascii="Arial" w:hAnsi="Arial" w:cs="Arial"/>
          <w:iCs/>
        </w:rPr>
        <w:t xml:space="preserve"> - </w:t>
      </w:r>
      <w:r w:rsidR="00EA216B" w:rsidRPr="00EA216B">
        <w:rPr>
          <w:rFonts w:ascii="Arial" w:hAnsi="Arial" w:cs="Arial"/>
          <w:iCs/>
        </w:rPr>
        <w:t>dostawę i montaż</w:t>
      </w:r>
      <w:r w:rsidR="00520AB7" w:rsidRPr="00520AB7">
        <w:rPr>
          <w:rFonts w:ascii="Arial" w:hAnsi="Arial" w:cs="Arial"/>
          <w:iCs/>
        </w:rPr>
        <w:t xml:space="preserve"> tablicy informacyjnej – informującej, że obiekt został  zrealizowany ze środków Miasta Zabrze w ramach Zabrzańskiego Budżetu Partycypacyjnego</w:t>
      </w:r>
    </w:p>
    <w:p w:rsidR="004D69A2" w:rsidRPr="002A2CF6" w:rsidRDefault="004D69A2" w:rsidP="00AB0455">
      <w:pPr>
        <w:pStyle w:val="NormalnyWeb"/>
        <w:numPr>
          <w:ilvl w:val="0"/>
          <w:numId w:val="16"/>
        </w:numPr>
        <w:tabs>
          <w:tab w:val="clear" w:pos="720"/>
          <w:tab w:val="num" w:pos="360"/>
          <w:tab w:val="num" w:pos="502"/>
        </w:tabs>
        <w:spacing w:before="120" w:beforeAutospacing="0" w:after="0" w:line="276" w:lineRule="auto"/>
        <w:ind w:left="357" w:right="23" w:hanging="357"/>
        <w:rPr>
          <w:rFonts w:ascii="Arial" w:hAnsi="Arial" w:cs="Arial"/>
          <w:sz w:val="20"/>
          <w:szCs w:val="22"/>
        </w:rPr>
      </w:pPr>
      <w:r w:rsidRPr="002A2CF6">
        <w:rPr>
          <w:rFonts w:ascii="Arial" w:hAnsi="Arial" w:cs="Arial"/>
          <w:sz w:val="20"/>
          <w:szCs w:val="22"/>
        </w:rPr>
        <w:t xml:space="preserve">W przypadku zastosowania urządzeń zabawowych równoważnych w stosunku do </w:t>
      </w:r>
      <w:r w:rsidR="00CC44A2" w:rsidRPr="000B7530">
        <w:rPr>
          <w:rFonts w:ascii="Arial" w:hAnsi="Arial" w:cs="Arial"/>
          <w:sz w:val="20"/>
          <w:szCs w:val="22"/>
        </w:rPr>
        <w:t xml:space="preserve">projektowanych  </w:t>
      </w:r>
      <w:r w:rsidRPr="002A2CF6">
        <w:rPr>
          <w:rFonts w:ascii="Arial" w:hAnsi="Arial" w:cs="Arial"/>
          <w:sz w:val="20"/>
          <w:szCs w:val="22"/>
        </w:rPr>
        <w:t>muszą spełniać n/w wymogi:</w:t>
      </w:r>
    </w:p>
    <w:p w:rsidR="004D69A2" w:rsidRPr="002A2CF6" w:rsidRDefault="004D69A2" w:rsidP="007F5773">
      <w:pPr>
        <w:pStyle w:val="Tekstpodstawowywcity"/>
        <w:numPr>
          <w:ilvl w:val="0"/>
          <w:numId w:val="36"/>
        </w:numPr>
        <w:spacing w:line="276" w:lineRule="auto"/>
        <w:ind w:left="714" w:hanging="357"/>
        <w:jc w:val="both"/>
        <w:rPr>
          <w:rFonts w:ascii="Arial" w:hAnsi="Arial" w:cs="Arial"/>
          <w:sz w:val="20"/>
          <w:szCs w:val="22"/>
        </w:rPr>
      </w:pPr>
      <w:r w:rsidRPr="002A2CF6">
        <w:rPr>
          <w:rFonts w:ascii="Arial" w:hAnsi="Arial" w:cs="Arial"/>
          <w:sz w:val="20"/>
          <w:szCs w:val="22"/>
        </w:rPr>
        <w:t>spełniać warunki funkcjonalne przypisane urządzeniu</w:t>
      </w:r>
      <w:r w:rsidR="00762F4F">
        <w:rPr>
          <w:rFonts w:ascii="Arial" w:hAnsi="Arial" w:cs="Arial"/>
          <w:sz w:val="20"/>
          <w:szCs w:val="22"/>
        </w:rPr>
        <w:t>,</w:t>
      </w:r>
    </w:p>
    <w:p w:rsidR="004D69A2" w:rsidRPr="002A2CF6" w:rsidRDefault="004D69A2" w:rsidP="007F5773">
      <w:pPr>
        <w:pStyle w:val="Tekstpodstawowywcity"/>
        <w:numPr>
          <w:ilvl w:val="0"/>
          <w:numId w:val="36"/>
        </w:numPr>
        <w:spacing w:line="276" w:lineRule="auto"/>
        <w:ind w:left="714" w:hanging="357"/>
        <w:jc w:val="both"/>
        <w:rPr>
          <w:rFonts w:ascii="Arial" w:hAnsi="Arial" w:cs="Arial"/>
          <w:sz w:val="20"/>
          <w:szCs w:val="22"/>
        </w:rPr>
      </w:pPr>
      <w:r w:rsidRPr="002A2CF6">
        <w:rPr>
          <w:rFonts w:ascii="Arial" w:hAnsi="Arial" w:cs="Arial"/>
          <w:sz w:val="20"/>
          <w:szCs w:val="22"/>
        </w:rPr>
        <w:t>wysokość upadkowa nie może być wyższa niż założona w dokumentacji</w:t>
      </w:r>
      <w:r w:rsidR="00762F4F">
        <w:rPr>
          <w:rFonts w:ascii="Arial" w:hAnsi="Arial" w:cs="Arial"/>
          <w:sz w:val="20"/>
          <w:szCs w:val="22"/>
        </w:rPr>
        <w:t>,</w:t>
      </w:r>
    </w:p>
    <w:p w:rsidR="00762F4F" w:rsidRPr="00CB4203" w:rsidRDefault="00CC44A2" w:rsidP="007F5773">
      <w:pPr>
        <w:pStyle w:val="Tekstpodstawowywcity"/>
        <w:numPr>
          <w:ilvl w:val="0"/>
          <w:numId w:val="36"/>
        </w:numPr>
        <w:spacing w:line="276" w:lineRule="auto"/>
        <w:ind w:left="714" w:hanging="357"/>
        <w:jc w:val="both"/>
        <w:rPr>
          <w:rFonts w:ascii="Arial" w:hAnsi="Arial" w:cs="Arial"/>
          <w:sz w:val="20"/>
          <w:szCs w:val="22"/>
        </w:rPr>
      </w:pPr>
      <w:r w:rsidRPr="000B7530">
        <w:rPr>
          <w:rFonts w:ascii="Arial" w:hAnsi="Arial" w:cs="Arial"/>
          <w:sz w:val="20"/>
          <w:szCs w:val="22"/>
        </w:rPr>
        <w:t>strefy bezpieczeństwa urządzeń równoważnych nie mogą wychodzić poza obrys strefy bezpieczeństwa urządzeń projektowanych</w:t>
      </w:r>
      <w:r w:rsidR="008174BF" w:rsidRPr="000B7530">
        <w:rPr>
          <w:rFonts w:ascii="Arial" w:hAnsi="Arial" w:cs="Arial"/>
          <w:sz w:val="20"/>
          <w:szCs w:val="22"/>
        </w:rPr>
        <w:t>.</w:t>
      </w:r>
    </w:p>
    <w:p w:rsidR="004D69A2" w:rsidRPr="005E4F41" w:rsidRDefault="004D69A2" w:rsidP="007F5773">
      <w:pPr>
        <w:pStyle w:val="Tekstpodstawowywcity"/>
        <w:numPr>
          <w:ilvl w:val="0"/>
          <w:numId w:val="16"/>
        </w:numPr>
        <w:tabs>
          <w:tab w:val="clear" w:pos="720"/>
          <w:tab w:val="num" w:pos="360"/>
          <w:tab w:val="num" w:pos="502"/>
        </w:tabs>
        <w:spacing w:before="120" w:line="276" w:lineRule="auto"/>
        <w:ind w:left="360" w:right="22"/>
        <w:jc w:val="both"/>
        <w:rPr>
          <w:rFonts w:ascii="Arial" w:hAnsi="Arial" w:cs="Arial"/>
          <w:sz w:val="20"/>
          <w:szCs w:val="20"/>
          <w:u w:val="single"/>
        </w:rPr>
      </w:pPr>
      <w:r w:rsidRPr="005E4F41">
        <w:rPr>
          <w:rFonts w:ascii="Arial" w:hAnsi="Arial" w:cs="Arial"/>
          <w:sz w:val="20"/>
          <w:szCs w:val="20"/>
          <w:u w:val="single"/>
        </w:rPr>
        <w:t>Zakres zadania obejmuje również:</w:t>
      </w:r>
    </w:p>
    <w:p w:rsidR="00CB4203" w:rsidRDefault="00CB4203" w:rsidP="007F5773">
      <w:pPr>
        <w:pStyle w:val="Nagwek"/>
        <w:numPr>
          <w:ilvl w:val="0"/>
          <w:numId w:val="24"/>
        </w:numPr>
        <w:spacing w:line="276" w:lineRule="auto"/>
        <w:ind w:right="22"/>
        <w:jc w:val="both"/>
        <w:rPr>
          <w:rFonts w:ascii="Arial" w:hAnsi="Arial" w:cs="Arial"/>
        </w:rPr>
      </w:pPr>
      <w:r>
        <w:rPr>
          <w:rFonts w:ascii="Arial" w:hAnsi="Arial" w:cs="Arial"/>
        </w:rPr>
        <w:t>dostawę urządzeń zabawowych na plac budowy,</w:t>
      </w:r>
    </w:p>
    <w:p w:rsidR="004D69A2" w:rsidRPr="00C70359" w:rsidRDefault="004D69A2" w:rsidP="007F5773">
      <w:pPr>
        <w:pStyle w:val="Nagwek"/>
        <w:numPr>
          <w:ilvl w:val="0"/>
          <w:numId w:val="24"/>
        </w:numPr>
        <w:spacing w:line="276" w:lineRule="auto"/>
        <w:ind w:right="22"/>
        <w:jc w:val="both"/>
        <w:rPr>
          <w:rFonts w:ascii="Arial" w:hAnsi="Arial" w:cs="Arial"/>
        </w:rPr>
      </w:pPr>
      <w:r w:rsidRPr="00C70359">
        <w:rPr>
          <w:rFonts w:ascii="Arial" w:hAnsi="Arial" w:cs="Arial"/>
        </w:rPr>
        <w:t>organizację placu i zaplecza budow</w:t>
      </w:r>
      <w:r>
        <w:rPr>
          <w:rFonts w:ascii="Arial" w:hAnsi="Arial" w:cs="Arial"/>
        </w:rPr>
        <w:t>y (socjalnego i magazynowego),</w:t>
      </w:r>
      <w:r w:rsidRPr="00C70359">
        <w:rPr>
          <w:rFonts w:ascii="Arial" w:hAnsi="Arial" w:cs="Arial"/>
        </w:rPr>
        <w:t xml:space="preserve"> </w:t>
      </w:r>
    </w:p>
    <w:p w:rsidR="004D69A2" w:rsidRPr="00C70359" w:rsidRDefault="004D69A2" w:rsidP="007F5773">
      <w:pPr>
        <w:pStyle w:val="Nagwek"/>
        <w:numPr>
          <w:ilvl w:val="0"/>
          <w:numId w:val="24"/>
        </w:numPr>
        <w:spacing w:line="276" w:lineRule="auto"/>
        <w:ind w:right="22"/>
        <w:jc w:val="both"/>
        <w:rPr>
          <w:rFonts w:ascii="Arial" w:hAnsi="Arial" w:cs="Arial"/>
        </w:rPr>
      </w:pPr>
      <w:r w:rsidRPr="00C70359">
        <w:rPr>
          <w:rFonts w:ascii="Arial" w:hAnsi="Arial" w:cs="Arial"/>
        </w:rPr>
        <w:t xml:space="preserve">zabezpieczenie terenu budowy i zapewnienie bezpieczeństwa osobom trzecim oraz dbanie o stan techniczny i prawidłowość oznakowania placu budowy przez cały </w:t>
      </w:r>
      <w:r>
        <w:rPr>
          <w:rFonts w:ascii="Arial" w:hAnsi="Arial" w:cs="Arial"/>
        </w:rPr>
        <w:t>czas trwania realizacji zadania,</w:t>
      </w:r>
    </w:p>
    <w:p w:rsidR="00782174" w:rsidRPr="0012737D" w:rsidRDefault="004D69A2" w:rsidP="007F5773">
      <w:pPr>
        <w:pStyle w:val="Tekstpodstawowywcity"/>
        <w:numPr>
          <w:ilvl w:val="0"/>
          <w:numId w:val="24"/>
        </w:numPr>
        <w:spacing w:line="276" w:lineRule="auto"/>
        <w:ind w:right="22"/>
        <w:jc w:val="both"/>
        <w:rPr>
          <w:rFonts w:ascii="Arial" w:hAnsi="Arial" w:cs="Arial"/>
          <w:sz w:val="20"/>
          <w:szCs w:val="20"/>
        </w:rPr>
      </w:pPr>
      <w:r w:rsidRPr="00C70359">
        <w:rPr>
          <w:rFonts w:ascii="Arial" w:hAnsi="Arial" w:cs="Arial"/>
          <w:sz w:val="20"/>
          <w:szCs w:val="20"/>
        </w:rPr>
        <w:t>ubezpieczenie w pełnym zakresie od odpowiedzialności cywilnej</w:t>
      </w:r>
      <w:r w:rsidR="00C6341A">
        <w:rPr>
          <w:rFonts w:ascii="Arial" w:hAnsi="Arial" w:cs="Arial"/>
          <w:sz w:val="20"/>
          <w:szCs w:val="20"/>
        </w:rPr>
        <w:t>,</w:t>
      </w:r>
      <w:r w:rsidRPr="00C70359">
        <w:rPr>
          <w:rFonts w:ascii="Arial" w:hAnsi="Arial" w:cs="Arial"/>
          <w:sz w:val="20"/>
          <w:szCs w:val="20"/>
        </w:rPr>
        <w:t xml:space="preserve"> za szkody wyrządzone osobom trzecim</w:t>
      </w:r>
      <w:r w:rsidR="00C6341A">
        <w:rPr>
          <w:rFonts w:ascii="Arial" w:hAnsi="Arial" w:cs="Arial"/>
          <w:sz w:val="20"/>
          <w:szCs w:val="20"/>
        </w:rPr>
        <w:t>,</w:t>
      </w:r>
      <w:r w:rsidRPr="00C70359">
        <w:rPr>
          <w:rFonts w:ascii="Arial" w:hAnsi="Arial" w:cs="Arial"/>
          <w:sz w:val="20"/>
          <w:szCs w:val="20"/>
        </w:rPr>
        <w:t xml:space="preserve"> w związku z </w:t>
      </w:r>
      <w:r>
        <w:rPr>
          <w:rFonts w:ascii="Arial" w:hAnsi="Arial" w:cs="Arial"/>
          <w:sz w:val="20"/>
          <w:szCs w:val="20"/>
        </w:rPr>
        <w:t>prowadzoną działalnością gospodarczą</w:t>
      </w:r>
      <w:r w:rsidR="00C6341A">
        <w:rPr>
          <w:rFonts w:ascii="Arial" w:hAnsi="Arial" w:cs="Arial"/>
          <w:sz w:val="20"/>
          <w:szCs w:val="20"/>
        </w:rPr>
        <w:t>,</w:t>
      </w:r>
      <w:r>
        <w:rPr>
          <w:rFonts w:ascii="Arial" w:hAnsi="Arial" w:cs="Arial"/>
          <w:sz w:val="20"/>
          <w:szCs w:val="20"/>
        </w:rPr>
        <w:t xml:space="preserve"> na kwotę nie mniejszą niż </w:t>
      </w:r>
      <w:r w:rsidR="00D35023">
        <w:rPr>
          <w:rFonts w:ascii="Arial" w:hAnsi="Arial" w:cs="Arial"/>
          <w:b/>
          <w:sz w:val="20"/>
          <w:szCs w:val="20"/>
        </w:rPr>
        <w:t>150</w:t>
      </w:r>
      <w:r>
        <w:rPr>
          <w:rFonts w:ascii="Arial" w:hAnsi="Arial" w:cs="Arial"/>
          <w:b/>
          <w:sz w:val="20"/>
          <w:szCs w:val="20"/>
        </w:rPr>
        <w:t> </w:t>
      </w:r>
      <w:r w:rsidRPr="003B3E5E">
        <w:rPr>
          <w:rFonts w:ascii="Arial" w:hAnsi="Arial" w:cs="Arial"/>
          <w:b/>
          <w:sz w:val="20"/>
          <w:szCs w:val="20"/>
        </w:rPr>
        <w:t>000</w:t>
      </w:r>
      <w:r w:rsidRPr="00B53A29">
        <w:rPr>
          <w:rFonts w:ascii="Arial" w:hAnsi="Arial" w:cs="Arial"/>
          <w:b/>
          <w:sz w:val="20"/>
          <w:szCs w:val="20"/>
        </w:rPr>
        <w:t>,00</w:t>
      </w:r>
      <w:r>
        <w:rPr>
          <w:rFonts w:ascii="Arial" w:hAnsi="Arial" w:cs="Arial"/>
          <w:sz w:val="20"/>
          <w:szCs w:val="20"/>
        </w:rPr>
        <w:t> </w:t>
      </w:r>
      <w:r w:rsidRPr="00D051A3">
        <w:rPr>
          <w:rFonts w:ascii="Arial" w:hAnsi="Arial" w:cs="Arial"/>
          <w:sz w:val="20"/>
          <w:szCs w:val="20"/>
        </w:rPr>
        <w:t>zł. przez cały okres realizacji zadania,</w:t>
      </w:r>
    </w:p>
    <w:p w:rsidR="004D69A2" w:rsidRPr="00C70359" w:rsidRDefault="004D69A2" w:rsidP="007F5773">
      <w:pPr>
        <w:pStyle w:val="Nagwek"/>
        <w:numPr>
          <w:ilvl w:val="0"/>
          <w:numId w:val="24"/>
        </w:numPr>
        <w:spacing w:line="276" w:lineRule="auto"/>
        <w:ind w:right="22"/>
        <w:jc w:val="both"/>
        <w:rPr>
          <w:rFonts w:ascii="Arial" w:hAnsi="Arial" w:cs="Arial"/>
        </w:rPr>
      </w:pPr>
      <w:r w:rsidRPr="00C70359">
        <w:rPr>
          <w:rFonts w:ascii="Arial" w:hAnsi="Arial" w:cs="Arial"/>
        </w:rPr>
        <w:t>uzyskanie wymaganych zezwoleń, przeprowadzenie wymaganych prób, badań i odbiorów wraz z dok</w:t>
      </w:r>
      <w:r>
        <w:rPr>
          <w:rFonts w:ascii="Arial" w:hAnsi="Arial" w:cs="Arial"/>
        </w:rPr>
        <w:t>onaniem stosownych opłat,</w:t>
      </w:r>
    </w:p>
    <w:p w:rsidR="004D69A2" w:rsidRPr="00C70359" w:rsidRDefault="004D69A2" w:rsidP="007F5773">
      <w:pPr>
        <w:pStyle w:val="Nagwek"/>
        <w:numPr>
          <w:ilvl w:val="0"/>
          <w:numId w:val="24"/>
        </w:numPr>
        <w:spacing w:line="276" w:lineRule="auto"/>
        <w:ind w:right="22"/>
        <w:jc w:val="both"/>
        <w:rPr>
          <w:rFonts w:ascii="Arial" w:hAnsi="Arial" w:cs="Arial"/>
        </w:rPr>
      </w:pPr>
      <w:r>
        <w:rPr>
          <w:rFonts w:ascii="Arial" w:hAnsi="Arial" w:cs="Arial"/>
        </w:rPr>
        <w:t>obsługę geodezyjną</w:t>
      </w:r>
      <w:r w:rsidRPr="00C70359">
        <w:rPr>
          <w:rFonts w:ascii="Arial" w:hAnsi="Arial" w:cs="Arial"/>
        </w:rPr>
        <w:t xml:space="preserve"> od pierwszego wytyczenia do wykonania dokumentacji powykonawczej geodezyjnej z naniesieniem na mapy w zasobie geodezyjnym miasta</w:t>
      </w:r>
      <w:r>
        <w:rPr>
          <w:rFonts w:ascii="Arial" w:hAnsi="Arial" w:cs="Arial"/>
        </w:rPr>
        <w:t>,</w:t>
      </w:r>
    </w:p>
    <w:p w:rsidR="004D69A2" w:rsidRPr="00C70359" w:rsidRDefault="004D69A2" w:rsidP="007F5773">
      <w:pPr>
        <w:pStyle w:val="Nagwek"/>
        <w:numPr>
          <w:ilvl w:val="0"/>
          <w:numId w:val="24"/>
        </w:numPr>
        <w:spacing w:line="276" w:lineRule="auto"/>
        <w:ind w:right="22"/>
        <w:jc w:val="both"/>
        <w:rPr>
          <w:rFonts w:ascii="Arial" w:hAnsi="Arial" w:cs="Arial"/>
        </w:rPr>
      </w:pPr>
      <w:r w:rsidRPr="00C70359">
        <w:rPr>
          <w:rFonts w:ascii="Arial" w:hAnsi="Arial" w:cs="Arial"/>
        </w:rPr>
        <w:t>wywóz materiałów z rozbiórki do miejsca ich składowania i utylizacji wraz z uiszczeniem wymaganych opłat</w:t>
      </w:r>
      <w:r>
        <w:rPr>
          <w:rFonts w:ascii="Arial" w:hAnsi="Arial" w:cs="Arial"/>
        </w:rPr>
        <w:t>,</w:t>
      </w:r>
    </w:p>
    <w:p w:rsidR="00762F4F" w:rsidRPr="00D35023" w:rsidRDefault="004D69A2" w:rsidP="007F5773">
      <w:pPr>
        <w:pStyle w:val="Nagwek"/>
        <w:numPr>
          <w:ilvl w:val="0"/>
          <w:numId w:val="24"/>
        </w:numPr>
        <w:spacing w:line="276" w:lineRule="auto"/>
        <w:ind w:right="22"/>
        <w:jc w:val="both"/>
        <w:rPr>
          <w:rFonts w:ascii="Arial" w:hAnsi="Arial" w:cs="Arial"/>
          <w:bCs/>
          <w:szCs w:val="22"/>
        </w:rPr>
      </w:pPr>
      <w:r w:rsidRPr="00C70359">
        <w:rPr>
          <w:rFonts w:ascii="Arial" w:hAnsi="Arial" w:cs="Arial"/>
        </w:rPr>
        <w:t>wykonanie dokumentacji zdjęciowej inwestycji od mome</w:t>
      </w:r>
      <w:r>
        <w:rPr>
          <w:rFonts w:ascii="Arial" w:hAnsi="Arial" w:cs="Arial"/>
        </w:rPr>
        <w:t>ntu przekazania placu budowy do </w:t>
      </w:r>
      <w:r w:rsidRPr="00C70359">
        <w:rPr>
          <w:rFonts w:ascii="Arial" w:hAnsi="Arial" w:cs="Arial"/>
        </w:rPr>
        <w:t>dokonania odbioru końcowego zadania</w:t>
      </w:r>
      <w:r>
        <w:rPr>
          <w:rFonts w:ascii="Arial" w:hAnsi="Arial" w:cs="Arial"/>
        </w:rPr>
        <w:t>.</w:t>
      </w:r>
      <w:r w:rsidR="00DF46E7">
        <w:rPr>
          <w:rFonts w:ascii="Arial" w:hAnsi="Arial" w:cs="Arial"/>
        </w:rPr>
        <w:t xml:space="preserve"> </w:t>
      </w:r>
      <w:r w:rsidR="00DF46E7" w:rsidRPr="00D35023">
        <w:rPr>
          <w:rFonts w:ascii="Arial" w:hAnsi="Arial" w:cs="Arial"/>
        </w:rPr>
        <w:t>Dokumentacja</w:t>
      </w:r>
      <w:r w:rsidR="00DF46E7" w:rsidRPr="00D35023">
        <w:rPr>
          <w:rFonts w:ascii="Arial" w:hAnsi="Arial" w:cs="Arial"/>
          <w:b/>
          <w:bCs/>
          <w:szCs w:val="22"/>
        </w:rPr>
        <w:t xml:space="preserve"> </w:t>
      </w:r>
      <w:r w:rsidR="00DF46E7" w:rsidRPr="00D35023">
        <w:rPr>
          <w:rFonts w:ascii="Arial" w:hAnsi="Arial" w:cs="Arial"/>
        </w:rPr>
        <w:t>między innymi będzie</w:t>
      </w:r>
      <w:r w:rsidR="00DF46E7" w:rsidRPr="00D35023">
        <w:rPr>
          <w:rFonts w:ascii="Arial" w:hAnsi="Arial" w:cs="Arial"/>
          <w:b/>
          <w:bCs/>
          <w:szCs w:val="22"/>
        </w:rPr>
        <w:t xml:space="preserve"> </w:t>
      </w:r>
      <w:r w:rsidR="006E1A20" w:rsidRPr="00D35023">
        <w:rPr>
          <w:rFonts w:ascii="Arial" w:hAnsi="Arial" w:cs="Arial"/>
          <w:bCs/>
          <w:szCs w:val="22"/>
        </w:rPr>
        <w:t>stanowiła materiał dowodowy w przypadku zaistnienia sytuacji spornych w trakcie realizacji zadania i w okresie gwarancyjnym. Dokumentacja zdjęciowa zostanie przekazana Zamawiającemu wraz z dokumentami do odbioru końcowego.</w:t>
      </w:r>
      <w:r w:rsidR="00DF46E7" w:rsidRPr="00D35023">
        <w:rPr>
          <w:rFonts w:ascii="Arial" w:hAnsi="Arial" w:cs="Arial"/>
          <w:bCs/>
          <w:szCs w:val="22"/>
        </w:rPr>
        <w:t xml:space="preserve"> </w:t>
      </w:r>
    </w:p>
    <w:p w:rsidR="004D69A2" w:rsidRDefault="004D69A2" w:rsidP="007141E4">
      <w:pPr>
        <w:pStyle w:val="Tekstpodstawowywcity"/>
        <w:spacing w:line="276" w:lineRule="auto"/>
        <w:ind w:left="709" w:right="22" w:hanging="709"/>
        <w:jc w:val="center"/>
        <w:rPr>
          <w:rFonts w:ascii="Arial" w:hAnsi="Arial" w:cs="Arial"/>
          <w:b/>
          <w:bCs/>
          <w:sz w:val="20"/>
          <w:szCs w:val="22"/>
        </w:rPr>
      </w:pPr>
      <w:r>
        <w:rPr>
          <w:rFonts w:ascii="Arial" w:hAnsi="Arial" w:cs="Arial"/>
          <w:b/>
          <w:bCs/>
          <w:sz w:val="20"/>
          <w:szCs w:val="22"/>
        </w:rPr>
        <w:t>§ 2</w:t>
      </w:r>
    </w:p>
    <w:p w:rsidR="004D69A2" w:rsidRDefault="004D69A2" w:rsidP="007141E4">
      <w:pPr>
        <w:pStyle w:val="Tekstpodstawowywcity"/>
        <w:spacing w:line="276" w:lineRule="auto"/>
        <w:ind w:left="120" w:right="202"/>
        <w:jc w:val="center"/>
        <w:rPr>
          <w:rFonts w:ascii="Arial" w:hAnsi="Arial" w:cs="Arial"/>
          <w:b/>
          <w:bCs/>
          <w:sz w:val="20"/>
          <w:szCs w:val="22"/>
        </w:rPr>
      </w:pPr>
      <w:r>
        <w:rPr>
          <w:rFonts w:ascii="Arial" w:hAnsi="Arial" w:cs="Arial"/>
          <w:b/>
          <w:bCs/>
          <w:sz w:val="20"/>
          <w:szCs w:val="22"/>
        </w:rPr>
        <w:t>Podstawa realizacji</w:t>
      </w:r>
    </w:p>
    <w:p w:rsidR="004D69A2" w:rsidRDefault="004D69A2" w:rsidP="007F5773">
      <w:pPr>
        <w:pStyle w:val="Tekstpodstawowywcity"/>
        <w:numPr>
          <w:ilvl w:val="0"/>
          <w:numId w:val="23"/>
        </w:numPr>
        <w:tabs>
          <w:tab w:val="num" w:pos="360"/>
        </w:tabs>
        <w:spacing w:line="276" w:lineRule="auto"/>
        <w:ind w:left="357" w:right="-108" w:hanging="357"/>
        <w:jc w:val="both"/>
        <w:rPr>
          <w:rFonts w:ascii="Arial" w:hAnsi="Arial" w:cs="Arial"/>
          <w:sz w:val="20"/>
          <w:szCs w:val="22"/>
        </w:rPr>
      </w:pPr>
      <w:r>
        <w:rPr>
          <w:rFonts w:ascii="Arial" w:hAnsi="Arial" w:cs="Arial"/>
          <w:sz w:val="20"/>
          <w:szCs w:val="22"/>
        </w:rPr>
        <w:t>Wykonawca zobowiązuje się zrealizować przedmiot umowy zgodnie z opisem zawartym w niniejszej umowie oraz zgodnie z:</w:t>
      </w:r>
    </w:p>
    <w:p w:rsidR="004D69A2" w:rsidRDefault="004D69A2" w:rsidP="007F5773">
      <w:pPr>
        <w:pStyle w:val="Tekstpodstawowywcity"/>
        <w:numPr>
          <w:ilvl w:val="1"/>
          <w:numId w:val="1"/>
        </w:numPr>
        <w:tabs>
          <w:tab w:val="clear" w:pos="1260"/>
          <w:tab w:val="num" w:pos="720"/>
        </w:tabs>
        <w:spacing w:line="276" w:lineRule="auto"/>
        <w:ind w:left="720" w:right="-110"/>
        <w:jc w:val="both"/>
        <w:rPr>
          <w:rFonts w:ascii="Arial" w:hAnsi="Arial" w:cs="Arial"/>
          <w:sz w:val="20"/>
          <w:szCs w:val="22"/>
        </w:rPr>
      </w:pPr>
      <w:r>
        <w:rPr>
          <w:rFonts w:ascii="Arial" w:hAnsi="Arial" w:cs="Arial"/>
          <w:sz w:val="20"/>
          <w:szCs w:val="22"/>
        </w:rPr>
        <w:t>ofertą Wykonawcy</w:t>
      </w:r>
      <w:r w:rsidR="00762F4F">
        <w:rPr>
          <w:rFonts w:ascii="Arial" w:hAnsi="Arial" w:cs="Arial"/>
          <w:sz w:val="20"/>
          <w:szCs w:val="22"/>
        </w:rPr>
        <w:t>;</w:t>
      </w:r>
    </w:p>
    <w:p w:rsidR="004D69A2" w:rsidRDefault="004D69A2" w:rsidP="007F5773">
      <w:pPr>
        <w:pStyle w:val="Tekstpodstawowywcity"/>
        <w:numPr>
          <w:ilvl w:val="1"/>
          <w:numId w:val="1"/>
        </w:numPr>
        <w:tabs>
          <w:tab w:val="clear" w:pos="1260"/>
          <w:tab w:val="num" w:pos="720"/>
        </w:tabs>
        <w:spacing w:line="276" w:lineRule="auto"/>
        <w:ind w:left="720" w:right="-110"/>
        <w:jc w:val="both"/>
        <w:rPr>
          <w:rFonts w:ascii="Arial" w:hAnsi="Arial" w:cs="Arial"/>
          <w:sz w:val="20"/>
          <w:szCs w:val="22"/>
        </w:rPr>
      </w:pPr>
      <w:r>
        <w:rPr>
          <w:rFonts w:ascii="Arial" w:hAnsi="Arial" w:cs="Arial"/>
          <w:sz w:val="20"/>
          <w:szCs w:val="22"/>
        </w:rPr>
        <w:lastRenderedPageBreak/>
        <w:t>warunkami określonymi w Specyfikacji Istotnych Warunków Zamówienia</w:t>
      </w:r>
      <w:r w:rsidR="00762F4F">
        <w:rPr>
          <w:rFonts w:ascii="Arial" w:hAnsi="Arial" w:cs="Arial"/>
          <w:sz w:val="20"/>
          <w:szCs w:val="22"/>
        </w:rPr>
        <w:t>;</w:t>
      </w:r>
    </w:p>
    <w:p w:rsidR="009D5687" w:rsidRPr="009D5687" w:rsidRDefault="004D69A2" w:rsidP="007F5773">
      <w:pPr>
        <w:pStyle w:val="Tekstpodstawowywcity"/>
        <w:numPr>
          <w:ilvl w:val="1"/>
          <w:numId w:val="1"/>
        </w:numPr>
        <w:tabs>
          <w:tab w:val="clear" w:pos="1260"/>
          <w:tab w:val="num" w:pos="720"/>
        </w:tabs>
        <w:spacing w:line="276" w:lineRule="auto"/>
        <w:ind w:left="720" w:right="-110"/>
        <w:jc w:val="both"/>
        <w:rPr>
          <w:rFonts w:ascii="Arial" w:hAnsi="Arial"/>
        </w:rPr>
      </w:pPr>
      <w:r>
        <w:rPr>
          <w:rFonts w:ascii="Arial" w:hAnsi="Arial" w:cs="Arial"/>
          <w:sz w:val="20"/>
          <w:szCs w:val="22"/>
        </w:rPr>
        <w:t>dokumentacją projektową</w:t>
      </w:r>
      <w:r w:rsidR="00762F4F">
        <w:rPr>
          <w:rFonts w:ascii="Arial" w:hAnsi="Arial" w:cs="Arial"/>
          <w:sz w:val="20"/>
          <w:szCs w:val="22"/>
        </w:rPr>
        <w:t>;</w:t>
      </w:r>
      <w:r>
        <w:rPr>
          <w:rFonts w:ascii="Arial" w:hAnsi="Arial" w:cs="Arial"/>
          <w:sz w:val="20"/>
          <w:szCs w:val="22"/>
        </w:rPr>
        <w:t xml:space="preserve"> </w:t>
      </w:r>
    </w:p>
    <w:p w:rsidR="009D5687" w:rsidRPr="000B7530" w:rsidRDefault="003F322C" w:rsidP="007F5773">
      <w:pPr>
        <w:pStyle w:val="Tekstpodstawowywcity"/>
        <w:numPr>
          <w:ilvl w:val="1"/>
          <w:numId w:val="1"/>
        </w:numPr>
        <w:tabs>
          <w:tab w:val="clear" w:pos="1260"/>
          <w:tab w:val="num" w:pos="720"/>
        </w:tabs>
        <w:spacing w:line="276" w:lineRule="auto"/>
        <w:ind w:left="720" w:right="-110"/>
        <w:jc w:val="both"/>
        <w:rPr>
          <w:rFonts w:ascii="Arial" w:hAnsi="Arial" w:cs="Arial"/>
          <w:sz w:val="20"/>
          <w:szCs w:val="22"/>
        </w:rPr>
      </w:pPr>
      <w:r w:rsidRPr="003F322C">
        <w:rPr>
          <w:rFonts w:ascii="Arial" w:hAnsi="Arial" w:cs="Arial"/>
          <w:sz w:val="20"/>
          <w:szCs w:val="22"/>
        </w:rPr>
        <w:t>potwierdzeniem przyjęcia zgłoszenia robót</w:t>
      </w:r>
    </w:p>
    <w:p w:rsidR="004D69A2" w:rsidRPr="000B7530" w:rsidRDefault="004D69A2" w:rsidP="007F5773">
      <w:pPr>
        <w:pStyle w:val="Tekstpodstawowywcity"/>
        <w:numPr>
          <w:ilvl w:val="1"/>
          <w:numId w:val="1"/>
        </w:numPr>
        <w:tabs>
          <w:tab w:val="clear" w:pos="1260"/>
          <w:tab w:val="left" w:pos="180"/>
          <w:tab w:val="num" w:pos="720"/>
        </w:tabs>
        <w:spacing w:line="276" w:lineRule="auto"/>
        <w:ind w:left="720" w:right="202"/>
        <w:jc w:val="both"/>
        <w:rPr>
          <w:rFonts w:ascii="Arial" w:hAnsi="Arial" w:cs="Arial"/>
          <w:sz w:val="20"/>
          <w:szCs w:val="22"/>
        </w:rPr>
      </w:pPr>
      <w:r>
        <w:rPr>
          <w:rFonts w:ascii="Arial" w:hAnsi="Arial" w:cs="Arial"/>
          <w:sz w:val="20"/>
          <w:szCs w:val="22"/>
        </w:rPr>
        <w:t xml:space="preserve">warunkami wynikającymi z obowiązujących przepisów technicznych i Prawa </w:t>
      </w:r>
      <w:r w:rsidR="009D5687" w:rsidRPr="000B7530">
        <w:rPr>
          <w:rFonts w:ascii="Arial" w:hAnsi="Arial" w:cs="Arial"/>
          <w:sz w:val="20"/>
          <w:szCs w:val="22"/>
        </w:rPr>
        <w:t>B</w:t>
      </w:r>
      <w:r w:rsidRPr="000B7530">
        <w:rPr>
          <w:rFonts w:ascii="Arial" w:hAnsi="Arial" w:cs="Arial"/>
          <w:sz w:val="20"/>
          <w:szCs w:val="22"/>
        </w:rPr>
        <w:t>udowlanego;</w:t>
      </w:r>
    </w:p>
    <w:p w:rsidR="004D69A2" w:rsidRDefault="004D69A2" w:rsidP="007F5773">
      <w:pPr>
        <w:pStyle w:val="Tekstpodstawowywcity"/>
        <w:numPr>
          <w:ilvl w:val="1"/>
          <w:numId w:val="1"/>
        </w:numPr>
        <w:tabs>
          <w:tab w:val="clear" w:pos="1260"/>
          <w:tab w:val="left" w:pos="180"/>
          <w:tab w:val="num" w:pos="720"/>
        </w:tabs>
        <w:spacing w:line="276" w:lineRule="auto"/>
        <w:ind w:left="720" w:right="202"/>
        <w:jc w:val="both"/>
        <w:rPr>
          <w:rFonts w:ascii="Arial" w:hAnsi="Arial" w:cs="Arial"/>
          <w:sz w:val="20"/>
          <w:szCs w:val="22"/>
        </w:rPr>
      </w:pPr>
      <w:r>
        <w:rPr>
          <w:rFonts w:ascii="Arial" w:hAnsi="Arial" w:cs="Arial"/>
          <w:sz w:val="20"/>
          <w:szCs w:val="22"/>
        </w:rPr>
        <w:t>wymaganiami wynikającymi z obowiązujących przepisów prawa, Norm i aprobat technicznych;</w:t>
      </w:r>
    </w:p>
    <w:p w:rsidR="004D69A2" w:rsidRDefault="004D69A2" w:rsidP="007F5773">
      <w:pPr>
        <w:pStyle w:val="Tekstpodstawowywcity"/>
        <w:numPr>
          <w:ilvl w:val="1"/>
          <w:numId w:val="1"/>
        </w:numPr>
        <w:tabs>
          <w:tab w:val="clear" w:pos="1260"/>
          <w:tab w:val="left" w:pos="180"/>
          <w:tab w:val="num" w:pos="720"/>
        </w:tabs>
        <w:spacing w:line="276" w:lineRule="auto"/>
        <w:ind w:left="720" w:right="202"/>
        <w:jc w:val="both"/>
        <w:rPr>
          <w:rFonts w:ascii="Arial" w:hAnsi="Arial" w:cs="Arial"/>
          <w:sz w:val="20"/>
          <w:szCs w:val="22"/>
        </w:rPr>
      </w:pPr>
      <w:r>
        <w:rPr>
          <w:rFonts w:ascii="Arial" w:hAnsi="Arial" w:cs="Arial"/>
          <w:sz w:val="20"/>
          <w:szCs w:val="22"/>
        </w:rPr>
        <w:t>zasadami rzetelnej wiedzy technicznej i ustalonymi zwyczajami;</w:t>
      </w:r>
    </w:p>
    <w:p w:rsidR="004D69A2" w:rsidRDefault="004D69A2" w:rsidP="007F5773">
      <w:pPr>
        <w:pStyle w:val="Tekstpodstawowywcity"/>
        <w:numPr>
          <w:ilvl w:val="1"/>
          <w:numId w:val="1"/>
        </w:numPr>
        <w:tabs>
          <w:tab w:val="clear" w:pos="1260"/>
          <w:tab w:val="left" w:pos="180"/>
          <w:tab w:val="num" w:pos="720"/>
        </w:tabs>
        <w:spacing w:line="276" w:lineRule="auto"/>
        <w:ind w:left="720" w:right="202"/>
        <w:jc w:val="both"/>
        <w:rPr>
          <w:rFonts w:ascii="Arial" w:hAnsi="Arial" w:cs="Arial"/>
          <w:sz w:val="20"/>
          <w:szCs w:val="22"/>
        </w:rPr>
      </w:pPr>
      <w:r>
        <w:rPr>
          <w:rFonts w:ascii="Arial" w:hAnsi="Arial" w:cs="Arial"/>
          <w:sz w:val="20"/>
          <w:szCs w:val="22"/>
        </w:rPr>
        <w:t xml:space="preserve">przy realizacji przedmiotu umowy Wykonawca zobowiązuje się stosować wyroby dopuszczone do używania w budownictwie w rozumieniu przepisów Prawa </w:t>
      </w:r>
      <w:r w:rsidR="000B7530" w:rsidRPr="000B7530">
        <w:rPr>
          <w:rFonts w:ascii="Arial" w:hAnsi="Arial" w:cs="Arial"/>
          <w:sz w:val="20"/>
          <w:szCs w:val="22"/>
        </w:rPr>
        <w:t>B</w:t>
      </w:r>
      <w:r w:rsidRPr="000B7530">
        <w:rPr>
          <w:rFonts w:ascii="Arial" w:hAnsi="Arial" w:cs="Arial"/>
          <w:sz w:val="20"/>
          <w:szCs w:val="22"/>
        </w:rPr>
        <w:t>udowlanego.</w:t>
      </w:r>
    </w:p>
    <w:p w:rsidR="00E32C9F" w:rsidRPr="00D35023" w:rsidRDefault="00E32C9F" w:rsidP="007F5773">
      <w:pPr>
        <w:pStyle w:val="tyt"/>
        <w:keepNext w:val="0"/>
        <w:numPr>
          <w:ilvl w:val="0"/>
          <w:numId w:val="1"/>
        </w:numPr>
        <w:tabs>
          <w:tab w:val="clear" w:pos="720"/>
          <w:tab w:val="num" w:pos="426"/>
        </w:tabs>
        <w:spacing w:before="0" w:after="0" w:line="276" w:lineRule="auto"/>
        <w:ind w:left="425" w:hanging="425"/>
        <w:jc w:val="both"/>
        <w:rPr>
          <w:rFonts w:ascii="Arial" w:hAnsi="Arial" w:cs="Arial"/>
          <w:b w:val="0"/>
          <w:sz w:val="20"/>
          <w:szCs w:val="22"/>
        </w:rPr>
      </w:pPr>
      <w:r w:rsidRPr="00D35023">
        <w:rPr>
          <w:rFonts w:ascii="Arial" w:hAnsi="Arial" w:cs="Arial"/>
          <w:b w:val="0"/>
          <w:sz w:val="20"/>
          <w:szCs w:val="22"/>
        </w:rPr>
        <w:t xml:space="preserve">Dostarczone </w:t>
      </w:r>
      <w:r w:rsidRPr="00D35023">
        <w:rPr>
          <w:rFonts w:ascii="Arial" w:hAnsi="Arial" w:cs="Arial"/>
          <w:b w:val="0"/>
          <w:sz w:val="20"/>
        </w:rPr>
        <w:t>wyposażenie musi</w:t>
      </w:r>
      <w:r w:rsidRPr="00D35023">
        <w:rPr>
          <w:rFonts w:ascii="Arial" w:hAnsi="Arial" w:cs="Arial"/>
          <w:b w:val="0"/>
          <w:sz w:val="20"/>
          <w:szCs w:val="22"/>
        </w:rPr>
        <w:t xml:space="preserve"> być fabrycznie nowe, nieużywane, kompletne, w pełni sprawne, dopuszczone do użytkowania zgodnie z ich przeznaczeniem.</w:t>
      </w:r>
    </w:p>
    <w:p w:rsidR="004D69A2" w:rsidRDefault="004D69A2" w:rsidP="007141E4">
      <w:pPr>
        <w:pStyle w:val="Tekstpodstawowywcity"/>
        <w:spacing w:before="120" w:line="276" w:lineRule="auto"/>
        <w:ind w:left="357" w:right="204"/>
        <w:jc w:val="center"/>
        <w:rPr>
          <w:rFonts w:ascii="Arial" w:hAnsi="Arial" w:cs="Arial"/>
          <w:b/>
          <w:bCs/>
          <w:sz w:val="20"/>
          <w:szCs w:val="22"/>
        </w:rPr>
      </w:pPr>
      <w:r>
        <w:rPr>
          <w:rFonts w:ascii="Arial" w:hAnsi="Arial" w:cs="Arial"/>
          <w:b/>
          <w:bCs/>
          <w:sz w:val="20"/>
          <w:szCs w:val="22"/>
        </w:rPr>
        <w:t>§ 3</w:t>
      </w:r>
    </w:p>
    <w:p w:rsidR="004D69A2" w:rsidRDefault="004D69A2" w:rsidP="007141E4">
      <w:pPr>
        <w:pStyle w:val="Tekstpodstawowywcity"/>
        <w:spacing w:line="276" w:lineRule="auto"/>
        <w:ind w:left="0" w:right="23"/>
        <w:jc w:val="center"/>
        <w:rPr>
          <w:rFonts w:ascii="Arial" w:hAnsi="Arial" w:cs="Arial"/>
          <w:b/>
          <w:bCs/>
          <w:sz w:val="20"/>
          <w:szCs w:val="22"/>
        </w:rPr>
      </w:pPr>
      <w:r>
        <w:rPr>
          <w:rFonts w:ascii="Arial" w:hAnsi="Arial" w:cs="Arial"/>
          <w:b/>
          <w:bCs/>
          <w:sz w:val="20"/>
          <w:szCs w:val="22"/>
        </w:rPr>
        <w:t>Warunki realizacji:</w:t>
      </w:r>
    </w:p>
    <w:p w:rsidR="008B71CF" w:rsidRPr="000B7530"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2"/>
        </w:rPr>
      </w:pPr>
      <w:r w:rsidRPr="000B7530">
        <w:rPr>
          <w:rFonts w:ascii="Arial" w:hAnsi="Arial" w:cs="Arial"/>
          <w:sz w:val="20"/>
          <w:szCs w:val="22"/>
        </w:rPr>
        <w:t xml:space="preserve">Po przyjęciu </w:t>
      </w:r>
      <w:r w:rsidR="00764E1F" w:rsidRPr="000B7530">
        <w:rPr>
          <w:rFonts w:ascii="Arial" w:hAnsi="Arial" w:cs="Arial"/>
          <w:sz w:val="20"/>
          <w:szCs w:val="22"/>
        </w:rPr>
        <w:t>placu budowy</w:t>
      </w:r>
      <w:r w:rsidRPr="000B7530">
        <w:rPr>
          <w:rFonts w:ascii="Arial" w:hAnsi="Arial" w:cs="Arial"/>
          <w:sz w:val="20"/>
          <w:szCs w:val="22"/>
        </w:rPr>
        <w:t xml:space="preserve"> Wykonawca ponosi pełną odpowiedzialność za przejęty teren budowy oraz zaplecze budowy.</w:t>
      </w:r>
    </w:p>
    <w:p w:rsidR="004D69A2" w:rsidRPr="000B7530" w:rsidRDefault="004D69A2" w:rsidP="007F5773">
      <w:pPr>
        <w:pStyle w:val="Tekstpodstawowywcity"/>
        <w:numPr>
          <w:ilvl w:val="0"/>
          <w:numId w:val="8"/>
        </w:numPr>
        <w:tabs>
          <w:tab w:val="clear" w:pos="360"/>
          <w:tab w:val="num" w:pos="426"/>
        </w:tabs>
        <w:spacing w:line="276" w:lineRule="auto"/>
        <w:ind w:left="426" w:right="22" w:hanging="426"/>
        <w:jc w:val="both"/>
        <w:rPr>
          <w:rFonts w:ascii="Arial" w:hAnsi="Arial" w:cs="Arial"/>
          <w:sz w:val="20"/>
          <w:szCs w:val="22"/>
        </w:rPr>
      </w:pPr>
      <w:r w:rsidRPr="000B7530">
        <w:rPr>
          <w:rFonts w:ascii="Arial" w:hAnsi="Arial" w:cs="Arial"/>
          <w:sz w:val="20"/>
          <w:szCs w:val="22"/>
        </w:rPr>
        <w:t>Wykonawca zobowiązany jest we własnym zakresie zorganizować zaplecze budowy (pomieszczenia socjalne, pomieszczenia maga</w:t>
      </w:r>
      <w:r w:rsidR="008174BF" w:rsidRPr="000B7530">
        <w:rPr>
          <w:rFonts w:ascii="Arial" w:hAnsi="Arial" w:cs="Arial"/>
          <w:sz w:val="20"/>
          <w:szCs w:val="22"/>
        </w:rPr>
        <w:t xml:space="preserve">zynowe) w miejscu uzgodnionym </w:t>
      </w:r>
      <w:r w:rsidR="000263A5">
        <w:rPr>
          <w:rFonts w:ascii="Arial" w:hAnsi="Arial" w:cs="Arial"/>
          <w:sz w:val="20"/>
          <w:szCs w:val="22"/>
        </w:rPr>
        <w:t>Zamawiającym</w:t>
      </w:r>
      <w:r w:rsidRPr="000B7530">
        <w:rPr>
          <w:rFonts w:ascii="Arial" w:hAnsi="Arial" w:cs="Arial"/>
          <w:sz w:val="20"/>
          <w:szCs w:val="22"/>
        </w:rPr>
        <w:t>.</w:t>
      </w:r>
    </w:p>
    <w:p w:rsidR="004D69A2" w:rsidRDefault="004D69A2" w:rsidP="007F5773">
      <w:pPr>
        <w:pStyle w:val="Tekstpodstawowywcity"/>
        <w:numPr>
          <w:ilvl w:val="0"/>
          <w:numId w:val="8"/>
        </w:numPr>
        <w:tabs>
          <w:tab w:val="num" w:pos="720"/>
        </w:tabs>
        <w:spacing w:line="276" w:lineRule="auto"/>
        <w:ind w:right="22"/>
        <w:jc w:val="both"/>
        <w:rPr>
          <w:rFonts w:ascii="Arial" w:hAnsi="Arial" w:cs="Arial"/>
          <w:sz w:val="20"/>
          <w:szCs w:val="22"/>
        </w:rPr>
      </w:pPr>
      <w:r>
        <w:rPr>
          <w:rFonts w:ascii="Arial" w:hAnsi="Arial" w:cs="Arial"/>
          <w:sz w:val="20"/>
          <w:szCs w:val="22"/>
        </w:rPr>
        <w:t xml:space="preserve">Wykonawca zobowiązuje się umożliwić Zamawiającemu w każdym czasie przeprowadzenie kontroli terenu budowy, realizowanych robót budowlanych i </w:t>
      </w:r>
      <w:r w:rsidRPr="002A2CF6">
        <w:rPr>
          <w:rFonts w:ascii="Arial" w:hAnsi="Arial" w:cs="Arial"/>
          <w:sz w:val="20"/>
          <w:szCs w:val="22"/>
        </w:rPr>
        <w:t>dostaw, stosowanych</w:t>
      </w:r>
      <w:r>
        <w:rPr>
          <w:rFonts w:ascii="Arial" w:hAnsi="Arial" w:cs="Arial"/>
          <w:sz w:val="20"/>
          <w:szCs w:val="22"/>
        </w:rPr>
        <w:t xml:space="preserve"> w ich toku wyrobów oraz wszelkich okoliczności dotyczących bezpośredniej realizacji przedmiotu umowy.</w:t>
      </w:r>
    </w:p>
    <w:p w:rsidR="004D69A2" w:rsidRDefault="004D69A2" w:rsidP="007F5773">
      <w:pPr>
        <w:pStyle w:val="Tekstpodstawowywcity"/>
        <w:numPr>
          <w:ilvl w:val="0"/>
          <w:numId w:val="8"/>
        </w:numPr>
        <w:tabs>
          <w:tab w:val="num" w:pos="720"/>
        </w:tabs>
        <w:spacing w:line="276" w:lineRule="auto"/>
        <w:ind w:right="22"/>
        <w:jc w:val="both"/>
        <w:rPr>
          <w:rFonts w:ascii="Arial" w:hAnsi="Arial" w:cs="Arial"/>
          <w:sz w:val="20"/>
          <w:szCs w:val="22"/>
        </w:rPr>
      </w:pPr>
      <w:r>
        <w:rPr>
          <w:rFonts w:ascii="Arial" w:hAnsi="Arial" w:cs="Arial"/>
          <w:sz w:val="20"/>
          <w:szCs w:val="22"/>
        </w:rPr>
        <w:t>Wykonawca ma obowiązek dostarczyć urządzenia na własny koszt i ryzyko</w:t>
      </w:r>
      <w:r w:rsidR="00762F4F">
        <w:rPr>
          <w:rFonts w:ascii="Arial" w:hAnsi="Arial" w:cs="Arial"/>
          <w:sz w:val="20"/>
          <w:szCs w:val="22"/>
        </w:rPr>
        <w:t>.</w:t>
      </w:r>
      <w:r>
        <w:rPr>
          <w:rFonts w:ascii="Arial" w:hAnsi="Arial" w:cs="Arial"/>
          <w:sz w:val="20"/>
          <w:szCs w:val="22"/>
        </w:rPr>
        <w:t xml:space="preserve"> </w:t>
      </w:r>
    </w:p>
    <w:p w:rsidR="004D69A2"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2"/>
        </w:rPr>
      </w:pPr>
      <w:r>
        <w:rPr>
          <w:rFonts w:ascii="Arial" w:hAnsi="Arial" w:cs="Arial"/>
          <w:sz w:val="20"/>
          <w:szCs w:val="22"/>
        </w:rPr>
        <w:t>Wykonawca ma obowiązek przedłożenia Inspektorowi Nadzoru wszelkich materiałów umożliwiających odbiór danego zakresu.</w:t>
      </w:r>
    </w:p>
    <w:p w:rsidR="004D69A2" w:rsidRPr="00092BEB"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2"/>
        </w:rPr>
      </w:pPr>
      <w:r w:rsidRPr="00092BEB">
        <w:rPr>
          <w:rFonts w:ascii="Arial" w:hAnsi="Arial" w:cs="Arial"/>
          <w:sz w:val="20"/>
          <w:szCs w:val="22"/>
        </w:rPr>
        <w:t xml:space="preserve">Dokumentację geodezyjną powykonawcza należy wykonać w 3. </w:t>
      </w:r>
      <w:r>
        <w:rPr>
          <w:rFonts w:ascii="Arial" w:hAnsi="Arial" w:cs="Arial"/>
          <w:sz w:val="20"/>
          <w:szCs w:val="22"/>
        </w:rPr>
        <w:t>e</w:t>
      </w:r>
      <w:r w:rsidRPr="00092BEB">
        <w:rPr>
          <w:rFonts w:ascii="Arial" w:hAnsi="Arial" w:cs="Arial"/>
          <w:sz w:val="20"/>
          <w:szCs w:val="22"/>
        </w:rPr>
        <w:t>gzemplarzach</w:t>
      </w:r>
      <w:r>
        <w:rPr>
          <w:rFonts w:ascii="Arial" w:hAnsi="Arial" w:cs="Arial"/>
          <w:sz w:val="20"/>
          <w:szCs w:val="22"/>
        </w:rPr>
        <w:t>.</w:t>
      </w:r>
      <w:r w:rsidRPr="00092BEB">
        <w:rPr>
          <w:rFonts w:ascii="Arial" w:hAnsi="Arial" w:cs="Arial"/>
          <w:sz w:val="20"/>
          <w:szCs w:val="22"/>
        </w:rPr>
        <w:t xml:space="preserve"> </w:t>
      </w:r>
    </w:p>
    <w:p w:rsidR="004D69A2" w:rsidRPr="00D268BF"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Pr>
          <w:rFonts w:ascii="Arial" w:hAnsi="Arial" w:cs="Arial"/>
          <w:sz w:val="20"/>
          <w:szCs w:val="20"/>
        </w:rPr>
        <w:t>Wykonawca ma obowiązek prowadzenia na bieżąco i przechowywania dokumentów zgodnie z </w:t>
      </w:r>
      <w:r w:rsidRPr="00D268BF">
        <w:rPr>
          <w:rFonts w:ascii="Arial" w:hAnsi="Arial" w:cs="Arial"/>
          <w:sz w:val="20"/>
          <w:szCs w:val="20"/>
        </w:rPr>
        <w:t xml:space="preserve">Prawem </w:t>
      </w:r>
      <w:r w:rsidR="009A5F6A" w:rsidRPr="009F51FD">
        <w:rPr>
          <w:rFonts w:ascii="Arial" w:hAnsi="Arial" w:cs="Arial"/>
          <w:sz w:val="20"/>
          <w:szCs w:val="20"/>
        </w:rPr>
        <w:t>B</w:t>
      </w:r>
      <w:r w:rsidRPr="00D268BF">
        <w:rPr>
          <w:rFonts w:ascii="Arial" w:hAnsi="Arial" w:cs="Arial"/>
          <w:sz w:val="20"/>
          <w:szCs w:val="20"/>
        </w:rPr>
        <w:t>udowlanym.</w:t>
      </w:r>
    </w:p>
    <w:p w:rsidR="004D69A2" w:rsidRPr="00D268BF"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Pr>
          <w:rFonts w:ascii="Arial" w:hAnsi="Arial" w:cs="Arial"/>
          <w:sz w:val="20"/>
          <w:szCs w:val="20"/>
        </w:rPr>
        <w:t xml:space="preserve">Wykonawca ma obowiązek zabezpieczenia instalacji, urządzeń i obiektów na terenie robót i w jej </w:t>
      </w:r>
      <w:r w:rsidRPr="00D268BF">
        <w:rPr>
          <w:rFonts w:ascii="Arial" w:hAnsi="Arial" w:cs="Arial"/>
          <w:sz w:val="20"/>
          <w:szCs w:val="20"/>
        </w:rPr>
        <w:t>bezpośrednim otoczeniu, przed ich zniszczeniem lub uszkodzeniem w trakcie wykonywania robót</w:t>
      </w:r>
      <w:r w:rsidR="00762F4F">
        <w:rPr>
          <w:rFonts w:ascii="Arial" w:hAnsi="Arial" w:cs="Arial"/>
          <w:sz w:val="20"/>
          <w:szCs w:val="20"/>
        </w:rPr>
        <w:t>.</w:t>
      </w:r>
    </w:p>
    <w:p w:rsidR="00762F4F" w:rsidRPr="008B71CF" w:rsidRDefault="00BA722E"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Pr>
          <w:rFonts w:ascii="Arial" w:hAnsi="Arial" w:cs="Arial"/>
          <w:sz w:val="20"/>
          <w:szCs w:val="20"/>
        </w:rPr>
        <w:t xml:space="preserve">Wykonawca ponosi </w:t>
      </w:r>
      <w:r w:rsidR="004D69A2">
        <w:rPr>
          <w:rFonts w:ascii="Arial" w:hAnsi="Arial" w:cs="Arial"/>
          <w:sz w:val="20"/>
          <w:szCs w:val="20"/>
        </w:rPr>
        <w:t>pełną odp</w:t>
      </w:r>
      <w:r>
        <w:rPr>
          <w:rFonts w:ascii="Arial" w:hAnsi="Arial" w:cs="Arial"/>
          <w:sz w:val="20"/>
          <w:szCs w:val="20"/>
        </w:rPr>
        <w:t xml:space="preserve">owiedzialność za stan i </w:t>
      </w:r>
      <w:r w:rsidR="004D69A2">
        <w:rPr>
          <w:rFonts w:ascii="Arial" w:hAnsi="Arial" w:cs="Arial"/>
          <w:sz w:val="20"/>
          <w:szCs w:val="20"/>
        </w:rPr>
        <w:t>przestrzeganie przepisów bhp, ochronę p. </w:t>
      </w:r>
      <w:proofErr w:type="spellStart"/>
      <w:r w:rsidR="004D69A2" w:rsidRPr="00D268BF">
        <w:rPr>
          <w:rFonts w:ascii="Arial" w:hAnsi="Arial" w:cs="Arial"/>
          <w:sz w:val="20"/>
          <w:szCs w:val="20"/>
        </w:rPr>
        <w:t>poż</w:t>
      </w:r>
      <w:proofErr w:type="spellEnd"/>
      <w:r w:rsidR="004D69A2" w:rsidRPr="00D268BF">
        <w:rPr>
          <w:rFonts w:ascii="Arial" w:hAnsi="Arial" w:cs="Arial"/>
          <w:sz w:val="20"/>
          <w:szCs w:val="20"/>
        </w:rPr>
        <w:t>.</w:t>
      </w:r>
      <w:r w:rsidR="004D69A2">
        <w:rPr>
          <w:rFonts w:ascii="Arial" w:hAnsi="Arial" w:cs="Arial"/>
          <w:sz w:val="20"/>
          <w:szCs w:val="20"/>
        </w:rPr>
        <w:t xml:space="preserve"> i</w:t>
      </w:r>
      <w:r w:rsidR="004D69A2" w:rsidRPr="00D268BF">
        <w:rPr>
          <w:rFonts w:ascii="Arial" w:hAnsi="Arial" w:cs="Arial"/>
          <w:sz w:val="20"/>
          <w:szCs w:val="20"/>
        </w:rPr>
        <w:t> dozór mienia na terenie robót, jak i</w:t>
      </w:r>
      <w:r w:rsidR="004D69A2">
        <w:rPr>
          <w:rFonts w:ascii="Arial" w:hAnsi="Arial" w:cs="Arial"/>
          <w:sz w:val="20"/>
          <w:szCs w:val="20"/>
        </w:rPr>
        <w:t xml:space="preserve"> za wszelkie szkody powstałe w trakcie trwania</w:t>
      </w:r>
      <w:r w:rsidR="004D69A2" w:rsidRPr="00D268BF">
        <w:rPr>
          <w:rFonts w:ascii="Arial" w:hAnsi="Arial" w:cs="Arial"/>
          <w:sz w:val="20"/>
          <w:szCs w:val="20"/>
        </w:rPr>
        <w:t xml:space="preserve"> robót lub mające związek z prowadzonymi robotami.</w:t>
      </w:r>
    </w:p>
    <w:p w:rsidR="004D69A2"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Pr>
          <w:rFonts w:ascii="Arial" w:hAnsi="Arial" w:cs="Arial"/>
          <w:sz w:val="20"/>
          <w:szCs w:val="20"/>
        </w:rPr>
        <w:t>Wykonawca ponosi pełną odpowiedzialność za szkody oraz następstwa nieszczęśliwych wypadków</w:t>
      </w:r>
      <w:r w:rsidRPr="00D268BF">
        <w:rPr>
          <w:rFonts w:ascii="Arial" w:hAnsi="Arial" w:cs="Arial"/>
          <w:sz w:val="20"/>
          <w:szCs w:val="20"/>
        </w:rPr>
        <w:t xml:space="preserve"> pracowników i osób trzecich</w:t>
      </w:r>
      <w:r>
        <w:rPr>
          <w:rFonts w:ascii="Arial" w:hAnsi="Arial" w:cs="Arial"/>
          <w:sz w:val="20"/>
          <w:szCs w:val="20"/>
        </w:rPr>
        <w:t>,</w:t>
      </w:r>
      <w:r w:rsidRPr="00D268BF">
        <w:rPr>
          <w:rFonts w:ascii="Arial" w:hAnsi="Arial" w:cs="Arial"/>
          <w:sz w:val="20"/>
          <w:szCs w:val="20"/>
        </w:rPr>
        <w:t xml:space="preserve"> powstałe w związku z </w:t>
      </w:r>
      <w:r>
        <w:rPr>
          <w:rFonts w:ascii="Arial" w:hAnsi="Arial" w:cs="Arial"/>
          <w:sz w:val="20"/>
          <w:szCs w:val="20"/>
        </w:rPr>
        <w:t xml:space="preserve">prowadzonymi robotami, w tym </w:t>
      </w:r>
      <w:r w:rsidRPr="00D268BF">
        <w:rPr>
          <w:rFonts w:ascii="Arial" w:hAnsi="Arial" w:cs="Arial"/>
          <w:sz w:val="20"/>
          <w:szCs w:val="20"/>
        </w:rPr>
        <w:t>także ruchem pojazdów.</w:t>
      </w:r>
    </w:p>
    <w:p w:rsidR="004D69A2" w:rsidRPr="00D268BF"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Pr>
          <w:rFonts w:ascii="Arial" w:hAnsi="Arial" w:cs="Arial"/>
          <w:sz w:val="20"/>
          <w:szCs w:val="20"/>
        </w:rPr>
        <w:t>Wykonawca ponosi wyłączną odpowiedzialność za wszelkie szkody będące następstwem niewykonania</w:t>
      </w:r>
      <w:r w:rsidRPr="00D268BF">
        <w:rPr>
          <w:rFonts w:ascii="Arial" w:hAnsi="Arial" w:cs="Arial"/>
          <w:sz w:val="20"/>
          <w:szCs w:val="20"/>
        </w:rPr>
        <w:t xml:space="preserve"> l</w:t>
      </w:r>
      <w:r>
        <w:rPr>
          <w:rFonts w:ascii="Arial" w:hAnsi="Arial" w:cs="Arial"/>
          <w:sz w:val="20"/>
          <w:szCs w:val="20"/>
        </w:rPr>
        <w:t>ub</w:t>
      </w:r>
      <w:r w:rsidRPr="00D268BF">
        <w:rPr>
          <w:rFonts w:ascii="Arial" w:hAnsi="Arial" w:cs="Arial"/>
          <w:sz w:val="20"/>
          <w:szCs w:val="20"/>
        </w:rPr>
        <w:t xml:space="preserve"> nienależytego</w:t>
      </w:r>
      <w:r>
        <w:rPr>
          <w:rFonts w:ascii="Arial" w:hAnsi="Arial" w:cs="Arial"/>
          <w:sz w:val="20"/>
          <w:szCs w:val="20"/>
        </w:rPr>
        <w:t xml:space="preserve"> wykonania przedmiotu</w:t>
      </w:r>
      <w:r w:rsidRPr="00D268BF">
        <w:rPr>
          <w:rFonts w:ascii="Arial" w:hAnsi="Arial" w:cs="Arial"/>
          <w:sz w:val="20"/>
          <w:szCs w:val="20"/>
        </w:rPr>
        <w:t xml:space="preserve"> </w:t>
      </w:r>
      <w:r>
        <w:rPr>
          <w:rFonts w:ascii="Arial" w:hAnsi="Arial" w:cs="Arial"/>
          <w:sz w:val="20"/>
          <w:szCs w:val="20"/>
        </w:rPr>
        <w:t>u</w:t>
      </w:r>
      <w:r w:rsidR="00764E1F">
        <w:rPr>
          <w:rFonts w:ascii="Arial" w:hAnsi="Arial" w:cs="Arial"/>
          <w:sz w:val="20"/>
          <w:szCs w:val="20"/>
        </w:rPr>
        <w:t>mowy, które to szkody</w:t>
      </w:r>
      <w:r w:rsidRPr="00D268BF">
        <w:rPr>
          <w:rFonts w:ascii="Arial" w:hAnsi="Arial" w:cs="Arial"/>
          <w:sz w:val="20"/>
          <w:szCs w:val="20"/>
        </w:rPr>
        <w:t xml:space="preserve"> </w:t>
      </w:r>
      <w:r>
        <w:rPr>
          <w:rFonts w:ascii="Arial" w:hAnsi="Arial" w:cs="Arial"/>
          <w:sz w:val="20"/>
          <w:szCs w:val="20"/>
        </w:rPr>
        <w:t xml:space="preserve">Wykonawca </w:t>
      </w:r>
      <w:r w:rsidR="00764E1F">
        <w:rPr>
          <w:rFonts w:ascii="Arial" w:hAnsi="Arial" w:cs="Arial"/>
          <w:sz w:val="20"/>
          <w:szCs w:val="20"/>
        </w:rPr>
        <w:t xml:space="preserve">zobowiązuje </w:t>
      </w:r>
      <w:r w:rsidRPr="00D268BF">
        <w:rPr>
          <w:rFonts w:ascii="Arial" w:hAnsi="Arial" w:cs="Arial"/>
          <w:sz w:val="20"/>
          <w:szCs w:val="20"/>
        </w:rPr>
        <w:t>się pokryć w pełnej wysokości. Zamawiający nie będzie ponosił odpowiedzialności za materiały i sprzęt Wyk</w:t>
      </w:r>
      <w:r w:rsidR="00BA722E">
        <w:rPr>
          <w:rFonts w:ascii="Arial" w:hAnsi="Arial" w:cs="Arial"/>
          <w:sz w:val="20"/>
          <w:szCs w:val="20"/>
        </w:rPr>
        <w:t xml:space="preserve">onawcy pozostawiony na terenie placu budowy lub jego </w:t>
      </w:r>
      <w:r w:rsidRPr="00D268BF">
        <w:rPr>
          <w:rFonts w:ascii="Arial" w:hAnsi="Arial" w:cs="Arial"/>
          <w:sz w:val="20"/>
          <w:szCs w:val="20"/>
        </w:rPr>
        <w:t>sąsiedztwie.</w:t>
      </w:r>
    </w:p>
    <w:p w:rsidR="004D69A2" w:rsidRPr="000B7530" w:rsidRDefault="004D69A2" w:rsidP="007F5773">
      <w:pPr>
        <w:pStyle w:val="Tekstpodstawowywcity"/>
        <w:numPr>
          <w:ilvl w:val="0"/>
          <w:numId w:val="8"/>
        </w:numPr>
        <w:tabs>
          <w:tab w:val="num" w:pos="720"/>
        </w:tabs>
        <w:spacing w:line="276" w:lineRule="auto"/>
        <w:ind w:left="357" w:right="23" w:hanging="357"/>
        <w:jc w:val="both"/>
        <w:rPr>
          <w:rFonts w:ascii="Arial" w:hAnsi="Arial" w:cs="Arial"/>
          <w:sz w:val="20"/>
          <w:szCs w:val="20"/>
        </w:rPr>
      </w:pPr>
      <w:r>
        <w:rPr>
          <w:rFonts w:ascii="Arial" w:hAnsi="Arial" w:cs="Arial"/>
          <w:sz w:val="20"/>
          <w:szCs w:val="20"/>
        </w:rPr>
        <w:t>Wykonawc</w:t>
      </w:r>
      <w:r w:rsidR="00BA722E">
        <w:rPr>
          <w:rFonts w:ascii="Arial" w:hAnsi="Arial" w:cs="Arial"/>
          <w:sz w:val="20"/>
          <w:szCs w:val="20"/>
        </w:rPr>
        <w:t xml:space="preserve">a obowiązany jest do </w:t>
      </w:r>
      <w:r>
        <w:rPr>
          <w:rFonts w:ascii="Arial" w:hAnsi="Arial" w:cs="Arial"/>
          <w:sz w:val="20"/>
          <w:szCs w:val="20"/>
        </w:rPr>
        <w:t xml:space="preserve">pisemnego informowania Zamawiającego </w:t>
      </w:r>
      <w:r w:rsidR="00764E1F">
        <w:rPr>
          <w:rFonts w:ascii="Arial" w:hAnsi="Arial" w:cs="Arial"/>
          <w:sz w:val="20"/>
          <w:szCs w:val="20"/>
        </w:rPr>
        <w:t xml:space="preserve">(Inspektora </w:t>
      </w:r>
      <w:r w:rsidR="00DA4AF3" w:rsidRPr="000B7530">
        <w:rPr>
          <w:rFonts w:ascii="Arial" w:hAnsi="Arial" w:cs="Arial"/>
          <w:sz w:val="20"/>
          <w:szCs w:val="20"/>
        </w:rPr>
        <w:t>N</w:t>
      </w:r>
      <w:r w:rsidR="00764E1F" w:rsidRPr="000B7530">
        <w:rPr>
          <w:rFonts w:ascii="Arial" w:hAnsi="Arial" w:cs="Arial"/>
          <w:sz w:val="20"/>
          <w:szCs w:val="20"/>
        </w:rPr>
        <w:t>adzoru</w:t>
      </w:r>
      <w:r w:rsidRPr="00D268BF">
        <w:rPr>
          <w:rFonts w:ascii="Arial" w:hAnsi="Arial" w:cs="Arial"/>
          <w:sz w:val="20"/>
          <w:szCs w:val="20"/>
        </w:rPr>
        <w:t xml:space="preserve">) </w:t>
      </w:r>
      <w:r w:rsidR="000B7530">
        <w:rPr>
          <w:rFonts w:ascii="Arial" w:hAnsi="Arial" w:cs="Arial"/>
          <w:sz w:val="20"/>
          <w:szCs w:val="20"/>
        </w:rPr>
        <w:t xml:space="preserve">                    </w:t>
      </w:r>
      <w:r w:rsidRPr="00D268BF">
        <w:rPr>
          <w:rFonts w:ascii="Arial" w:hAnsi="Arial" w:cs="Arial"/>
          <w:sz w:val="20"/>
          <w:szCs w:val="20"/>
        </w:rPr>
        <w:t>o problemach techniczn</w:t>
      </w:r>
      <w:r w:rsidR="00BA722E">
        <w:rPr>
          <w:rFonts w:ascii="Arial" w:hAnsi="Arial" w:cs="Arial"/>
          <w:sz w:val="20"/>
          <w:szCs w:val="20"/>
        </w:rPr>
        <w:t xml:space="preserve">ych lub okolicznościach, które </w:t>
      </w:r>
      <w:r w:rsidRPr="00D268BF">
        <w:rPr>
          <w:rFonts w:ascii="Arial" w:hAnsi="Arial" w:cs="Arial"/>
          <w:sz w:val="20"/>
          <w:szCs w:val="20"/>
        </w:rPr>
        <w:t xml:space="preserve">mogą wpłynąć na jakość </w:t>
      </w:r>
      <w:r w:rsidR="00764E1F" w:rsidRPr="000B7530">
        <w:rPr>
          <w:rFonts w:ascii="Arial" w:hAnsi="Arial" w:cs="Arial"/>
          <w:sz w:val="20"/>
          <w:szCs w:val="20"/>
        </w:rPr>
        <w:t>dostaw/</w:t>
      </w:r>
      <w:r w:rsidRPr="000B7530">
        <w:rPr>
          <w:rFonts w:ascii="Arial" w:hAnsi="Arial" w:cs="Arial"/>
          <w:sz w:val="20"/>
          <w:szCs w:val="20"/>
        </w:rPr>
        <w:t xml:space="preserve">robót lub termin zakończenia </w:t>
      </w:r>
      <w:r w:rsidR="00764E1F" w:rsidRPr="000B7530">
        <w:rPr>
          <w:rFonts w:ascii="Arial" w:hAnsi="Arial" w:cs="Arial"/>
          <w:sz w:val="20"/>
          <w:szCs w:val="20"/>
        </w:rPr>
        <w:t>realizacji umowy</w:t>
      </w:r>
      <w:r w:rsidRPr="000B7530">
        <w:rPr>
          <w:rFonts w:ascii="Arial" w:hAnsi="Arial" w:cs="Arial"/>
          <w:sz w:val="20"/>
          <w:szCs w:val="20"/>
        </w:rPr>
        <w:t>.</w:t>
      </w:r>
    </w:p>
    <w:p w:rsidR="004D69A2" w:rsidRPr="00F051C8"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Pr>
          <w:rFonts w:ascii="Arial" w:hAnsi="Arial" w:cs="Arial"/>
          <w:sz w:val="20"/>
          <w:szCs w:val="20"/>
        </w:rPr>
        <w:t>Wykonawca nie może umieszczać żadnych reklam na terenie budowy bez zgody Zamawiającego</w:t>
      </w:r>
      <w:r w:rsidR="00762F4F">
        <w:rPr>
          <w:rFonts w:ascii="Arial" w:hAnsi="Arial" w:cs="Arial"/>
          <w:sz w:val="20"/>
          <w:szCs w:val="20"/>
        </w:rPr>
        <w:t>.</w:t>
      </w:r>
    </w:p>
    <w:p w:rsidR="004D69A2" w:rsidRDefault="004D69A2" w:rsidP="00F50253">
      <w:pPr>
        <w:pStyle w:val="Tekstpodstawowywcity"/>
        <w:spacing w:before="120" w:line="276" w:lineRule="auto"/>
        <w:ind w:left="0" w:right="23"/>
        <w:jc w:val="center"/>
        <w:rPr>
          <w:rFonts w:ascii="Arial" w:hAnsi="Arial" w:cs="Arial"/>
          <w:b/>
          <w:bCs/>
          <w:sz w:val="20"/>
          <w:szCs w:val="22"/>
        </w:rPr>
      </w:pPr>
      <w:r>
        <w:rPr>
          <w:rFonts w:ascii="Arial" w:hAnsi="Arial" w:cs="Arial"/>
          <w:b/>
          <w:bCs/>
          <w:sz w:val="20"/>
          <w:szCs w:val="22"/>
        </w:rPr>
        <w:t>§ 4</w:t>
      </w:r>
    </w:p>
    <w:p w:rsidR="004D69A2" w:rsidRDefault="004D69A2" w:rsidP="00F50253">
      <w:pPr>
        <w:pStyle w:val="Tekstpodstawowywcity"/>
        <w:spacing w:line="276" w:lineRule="auto"/>
        <w:ind w:left="0"/>
        <w:jc w:val="center"/>
        <w:rPr>
          <w:rFonts w:ascii="Arial" w:hAnsi="Arial" w:cs="Arial"/>
          <w:b/>
          <w:bCs/>
          <w:sz w:val="20"/>
          <w:szCs w:val="22"/>
        </w:rPr>
      </w:pPr>
      <w:r w:rsidRPr="00330627">
        <w:rPr>
          <w:rFonts w:ascii="Arial" w:hAnsi="Arial" w:cs="Arial"/>
          <w:b/>
          <w:bCs/>
          <w:sz w:val="20"/>
          <w:szCs w:val="22"/>
        </w:rPr>
        <w:t>Podwykonawcy</w:t>
      </w:r>
    </w:p>
    <w:p w:rsidR="004D69A2" w:rsidRPr="00330627" w:rsidRDefault="001B3536" w:rsidP="007F5773">
      <w:pPr>
        <w:pStyle w:val="Tekstpodstawowywcity"/>
        <w:numPr>
          <w:ilvl w:val="0"/>
          <w:numId w:val="2"/>
        </w:numPr>
        <w:tabs>
          <w:tab w:val="clear" w:pos="644"/>
          <w:tab w:val="num" w:pos="360"/>
        </w:tabs>
        <w:spacing w:line="276" w:lineRule="auto"/>
        <w:ind w:left="426" w:right="66" w:hanging="426"/>
        <w:jc w:val="both"/>
        <w:rPr>
          <w:rFonts w:ascii="Arial" w:hAnsi="Arial" w:cs="Arial"/>
          <w:sz w:val="20"/>
          <w:szCs w:val="20"/>
        </w:rPr>
      </w:pPr>
      <w:r w:rsidRPr="001B3536">
        <w:rPr>
          <w:rFonts w:ascii="Arial" w:hAnsi="Arial" w:cs="Arial"/>
          <w:sz w:val="20"/>
          <w:szCs w:val="22"/>
        </w:rPr>
        <w:t xml:space="preserve">Wykonawca będzie realizował przedmiot umowy wyłącznie siłami własnymi chyba, że uzyska pisemną zgodę Zamawiającego na wykonanie umowy przy pomocy osób trzecich / powierzy n/w </w:t>
      </w:r>
      <w:r w:rsidRPr="001B3536">
        <w:rPr>
          <w:rFonts w:ascii="Arial" w:hAnsi="Arial" w:cs="Arial"/>
          <w:sz w:val="20"/>
          <w:szCs w:val="22"/>
        </w:rPr>
        <w:lastRenderedPageBreak/>
        <w:t>podwykonawcom wykonanie części przedmiotu umowy w  następującym zakresie rzeczowym i finansowym:  .......................................................................................................................</w:t>
      </w:r>
    </w:p>
    <w:p w:rsidR="004D69A2" w:rsidRDefault="004D69A2" w:rsidP="007F5773">
      <w:pPr>
        <w:pStyle w:val="Tekstpodstawowywcity"/>
        <w:numPr>
          <w:ilvl w:val="0"/>
          <w:numId w:val="2"/>
        </w:numPr>
        <w:tabs>
          <w:tab w:val="clear" w:pos="644"/>
          <w:tab w:val="num" w:pos="360"/>
        </w:tabs>
        <w:spacing w:line="276" w:lineRule="auto"/>
        <w:ind w:left="426" w:right="66" w:hanging="426"/>
        <w:jc w:val="both"/>
        <w:rPr>
          <w:rFonts w:ascii="Arial" w:hAnsi="Arial" w:cs="Arial"/>
          <w:sz w:val="20"/>
          <w:szCs w:val="22"/>
        </w:rPr>
      </w:pPr>
      <w:r w:rsidRPr="00330627">
        <w:rPr>
          <w:rFonts w:ascii="Arial" w:hAnsi="Arial" w:cs="Arial"/>
          <w:sz w:val="20"/>
          <w:szCs w:val="22"/>
        </w:rPr>
        <w:t>Wykonawca ponosi odpowiedz</w:t>
      </w:r>
      <w:r>
        <w:rPr>
          <w:rFonts w:ascii="Arial" w:hAnsi="Arial" w:cs="Arial"/>
          <w:sz w:val="20"/>
          <w:szCs w:val="22"/>
        </w:rPr>
        <w:t xml:space="preserve">ialność za wszelkie zachowania </w:t>
      </w:r>
      <w:r w:rsidR="00BA722E">
        <w:rPr>
          <w:rFonts w:ascii="Arial" w:hAnsi="Arial" w:cs="Arial"/>
          <w:sz w:val="20"/>
          <w:szCs w:val="22"/>
        </w:rPr>
        <w:t>osób trzecich</w:t>
      </w:r>
      <w:r w:rsidRPr="00330627">
        <w:rPr>
          <w:rFonts w:ascii="Arial" w:hAnsi="Arial" w:cs="Arial"/>
          <w:sz w:val="20"/>
          <w:szCs w:val="22"/>
        </w:rPr>
        <w:t>, którymi się posługuje przy wykonywaniu umowy, tak jak za swoje własne działania lub zaniechania.</w:t>
      </w:r>
    </w:p>
    <w:p w:rsidR="004D69A2" w:rsidRPr="00B741F9" w:rsidRDefault="004D69A2" w:rsidP="007F5773">
      <w:pPr>
        <w:pStyle w:val="Tekstpodstawowywcity"/>
        <w:numPr>
          <w:ilvl w:val="0"/>
          <w:numId w:val="2"/>
        </w:numPr>
        <w:tabs>
          <w:tab w:val="clear" w:pos="644"/>
          <w:tab w:val="num" w:pos="360"/>
        </w:tabs>
        <w:spacing w:line="276" w:lineRule="auto"/>
        <w:ind w:left="426" w:right="66" w:hanging="426"/>
        <w:jc w:val="both"/>
        <w:rPr>
          <w:rFonts w:ascii="Arial" w:hAnsi="Arial" w:cs="Arial"/>
          <w:sz w:val="20"/>
          <w:szCs w:val="22"/>
        </w:rPr>
      </w:pPr>
      <w:r w:rsidRPr="00B741F9">
        <w:rPr>
          <w:rFonts w:ascii="Arial" w:hAnsi="Arial" w:cs="Arial"/>
          <w:sz w:val="20"/>
          <w:szCs w:val="22"/>
        </w:rPr>
        <w:t>W przypadku zmiany lub rezygnacji z Podwykonawcy, a jest to podmiot, na którego zasoby powoływał się Wykonawca na zasadach określonych w art. 2</w:t>
      </w:r>
      <w:r>
        <w:rPr>
          <w:rFonts w:ascii="Arial" w:hAnsi="Arial" w:cs="Arial"/>
          <w:sz w:val="20"/>
          <w:szCs w:val="22"/>
        </w:rPr>
        <w:t>2 a</w:t>
      </w:r>
      <w:r w:rsidRPr="00B741F9">
        <w:rPr>
          <w:rFonts w:ascii="Arial" w:hAnsi="Arial" w:cs="Arial"/>
          <w:sz w:val="20"/>
          <w:szCs w:val="22"/>
        </w:rPr>
        <w:t xml:space="preserve"> </w:t>
      </w:r>
      <w:proofErr w:type="spellStart"/>
      <w:r w:rsidRPr="00B741F9">
        <w:rPr>
          <w:rFonts w:ascii="Arial" w:hAnsi="Arial" w:cs="Arial"/>
          <w:sz w:val="20"/>
          <w:szCs w:val="22"/>
        </w:rPr>
        <w:t>p.z.p</w:t>
      </w:r>
      <w:proofErr w:type="spellEnd"/>
      <w:r w:rsidRPr="00B741F9">
        <w:rPr>
          <w:rFonts w:ascii="Arial" w:hAnsi="Arial" w:cs="Arial"/>
          <w:sz w:val="20"/>
          <w:szCs w:val="22"/>
        </w:rPr>
        <w:t xml:space="preserve">. w celu wykazania spełniania warunków udziału w postępowaniu, o których mowa w art. 22 ust. 1 </w:t>
      </w:r>
      <w:proofErr w:type="spellStart"/>
      <w:r w:rsidRPr="00B741F9">
        <w:rPr>
          <w:rFonts w:ascii="Arial" w:hAnsi="Arial" w:cs="Arial"/>
          <w:sz w:val="20"/>
          <w:szCs w:val="22"/>
        </w:rPr>
        <w:t>p.z.p</w:t>
      </w:r>
      <w:proofErr w:type="spellEnd"/>
      <w:r w:rsidRPr="00B741F9">
        <w:rPr>
          <w:rFonts w:ascii="Arial" w:hAnsi="Arial" w:cs="Arial"/>
          <w:sz w:val="20"/>
          <w:szCs w:val="22"/>
        </w:rPr>
        <w:t xml:space="preserve">., Wykonawca jest zobowiązany wykazać Zamawiającemu, iż proponowany Podwykonawca lub Wykonawca samodzielnie spełnia je </w:t>
      </w:r>
      <w:r w:rsidR="00BA722E">
        <w:rPr>
          <w:rFonts w:ascii="Arial" w:hAnsi="Arial" w:cs="Arial"/>
          <w:sz w:val="20"/>
          <w:szCs w:val="22"/>
        </w:rPr>
        <w:t>w </w:t>
      </w:r>
      <w:r w:rsidRPr="00B741F9">
        <w:rPr>
          <w:rFonts w:ascii="Arial" w:hAnsi="Arial" w:cs="Arial"/>
          <w:sz w:val="20"/>
          <w:szCs w:val="22"/>
        </w:rPr>
        <w:t>stopniu nie mniejszym niż wymagany w trakcie postępowania o udzielenie zamówienia.</w:t>
      </w:r>
    </w:p>
    <w:p w:rsidR="004D69A2" w:rsidRPr="003C4A66" w:rsidRDefault="004D69A2" w:rsidP="00F2132E">
      <w:pPr>
        <w:pStyle w:val="Tekstpodstawowywcity"/>
        <w:numPr>
          <w:ilvl w:val="0"/>
          <w:numId w:val="13"/>
        </w:numPr>
        <w:tabs>
          <w:tab w:val="clear" w:pos="644"/>
          <w:tab w:val="num" w:pos="360"/>
        </w:tabs>
        <w:spacing w:line="276" w:lineRule="auto"/>
        <w:ind w:left="357" w:right="23" w:hanging="357"/>
        <w:jc w:val="both"/>
        <w:rPr>
          <w:rFonts w:ascii="Arial" w:hAnsi="Arial" w:cs="Arial"/>
          <w:sz w:val="20"/>
          <w:szCs w:val="20"/>
        </w:rPr>
      </w:pPr>
      <w:r w:rsidRPr="00330627">
        <w:rPr>
          <w:rFonts w:ascii="Arial" w:hAnsi="Arial" w:cs="Arial"/>
          <w:sz w:val="20"/>
          <w:szCs w:val="20"/>
        </w:rPr>
        <w:t xml:space="preserve">Powierzenie przez Wykonawcę wykonania części umowy Podwykonawcy </w:t>
      </w:r>
      <w:r>
        <w:rPr>
          <w:rFonts w:ascii="Arial" w:hAnsi="Arial" w:cs="Arial"/>
          <w:sz w:val="20"/>
          <w:szCs w:val="20"/>
        </w:rPr>
        <w:t xml:space="preserve">lub </w:t>
      </w:r>
      <w:r w:rsidRPr="00B741F9">
        <w:rPr>
          <w:rFonts w:ascii="Arial" w:hAnsi="Arial" w:cs="Arial"/>
          <w:sz w:val="20"/>
          <w:szCs w:val="20"/>
        </w:rPr>
        <w:t>dalszemu Podwykonawcy</w:t>
      </w:r>
      <w:r>
        <w:rPr>
          <w:rFonts w:ascii="Arial" w:hAnsi="Arial" w:cs="Arial"/>
          <w:sz w:val="20"/>
          <w:szCs w:val="20"/>
        </w:rPr>
        <w:t xml:space="preserve"> </w:t>
      </w:r>
      <w:r w:rsidR="0010701A" w:rsidRPr="00780A13">
        <w:rPr>
          <w:rFonts w:ascii="Arial" w:hAnsi="Arial" w:cs="Arial"/>
          <w:sz w:val="20"/>
          <w:szCs w:val="20"/>
        </w:rPr>
        <w:t>w zakresie robót budowlanych</w:t>
      </w:r>
      <w:r w:rsidR="0010701A">
        <w:rPr>
          <w:rFonts w:ascii="Arial" w:hAnsi="Arial" w:cs="Arial"/>
          <w:sz w:val="20"/>
          <w:szCs w:val="20"/>
        </w:rPr>
        <w:t xml:space="preserve"> </w:t>
      </w:r>
      <w:r w:rsidRPr="00330627">
        <w:rPr>
          <w:rFonts w:ascii="Arial" w:hAnsi="Arial" w:cs="Arial"/>
          <w:sz w:val="20"/>
          <w:szCs w:val="20"/>
        </w:rPr>
        <w:t xml:space="preserve">nastąpi zgodnie z art. 647 </w:t>
      </w:r>
      <w:r w:rsidRPr="00330627">
        <w:rPr>
          <w:rFonts w:ascii="Arial" w:hAnsi="Arial" w:cs="Arial"/>
          <w:sz w:val="20"/>
          <w:szCs w:val="20"/>
          <w:vertAlign w:val="superscript"/>
        </w:rPr>
        <w:t xml:space="preserve">1 </w:t>
      </w:r>
      <w:r w:rsidRPr="00330627">
        <w:rPr>
          <w:rFonts w:ascii="Arial" w:hAnsi="Arial" w:cs="Arial"/>
          <w:sz w:val="20"/>
          <w:szCs w:val="20"/>
        </w:rPr>
        <w:t xml:space="preserve">Kodeksu Cywilnego </w:t>
      </w:r>
      <w:r w:rsidRPr="00330627">
        <w:rPr>
          <w:rFonts w:ascii="Arial" w:hAnsi="Arial" w:cs="Arial"/>
          <w:bCs/>
          <w:sz w:val="20"/>
          <w:szCs w:val="20"/>
        </w:rPr>
        <w:t>§ 1-4.</w:t>
      </w:r>
    </w:p>
    <w:p w:rsidR="00866333" w:rsidRPr="00780A13" w:rsidRDefault="00866333" w:rsidP="00F2132E">
      <w:pPr>
        <w:pStyle w:val="Tekstpodstawowywcity"/>
        <w:numPr>
          <w:ilvl w:val="0"/>
          <w:numId w:val="13"/>
        </w:numPr>
        <w:tabs>
          <w:tab w:val="clear" w:pos="644"/>
          <w:tab w:val="num" w:pos="360"/>
        </w:tabs>
        <w:spacing w:line="276" w:lineRule="auto"/>
        <w:ind w:left="357" w:right="23" w:hanging="357"/>
        <w:jc w:val="both"/>
        <w:rPr>
          <w:rFonts w:ascii="Arial" w:hAnsi="Arial" w:cs="Arial"/>
          <w:sz w:val="20"/>
          <w:szCs w:val="22"/>
        </w:rPr>
      </w:pPr>
      <w:r w:rsidRPr="00780A13">
        <w:rPr>
          <w:rFonts w:ascii="Arial" w:hAnsi="Arial" w:cs="Arial"/>
          <w:sz w:val="20"/>
          <w:szCs w:val="22"/>
        </w:rPr>
        <w:t xml:space="preserve">W celu uzyskania </w:t>
      </w:r>
      <w:r w:rsidR="0010701A" w:rsidRPr="00780A13">
        <w:rPr>
          <w:rFonts w:ascii="Arial" w:hAnsi="Arial" w:cs="Arial"/>
          <w:sz w:val="20"/>
          <w:szCs w:val="22"/>
        </w:rPr>
        <w:t xml:space="preserve">zgody Zamawiającego </w:t>
      </w:r>
      <w:r w:rsidRPr="00780A13">
        <w:rPr>
          <w:rFonts w:ascii="Arial" w:hAnsi="Arial" w:cs="Arial"/>
          <w:sz w:val="20"/>
          <w:szCs w:val="22"/>
        </w:rPr>
        <w:t xml:space="preserve">na wykonanie </w:t>
      </w:r>
      <w:r w:rsidR="009A29CE" w:rsidRPr="00780A13">
        <w:rPr>
          <w:rFonts w:ascii="Arial" w:hAnsi="Arial" w:cs="Arial"/>
          <w:sz w:val="20"/>
          <w:szCs w:val="22"/>
        </w:rPr>
        <w:t xml:space="preserve">przedmiotu </w:t>
      </w:r>
      <w:r w:rsidRPr="00780A13">
        <w:rPr>
          <w:rFonts w:ascii="Arial" w:hAnsi="Arial" w:cs="Arial"/>
          <w:sz w:val="20"/>
          <w:szCs w:val="22"/>
        </w:rPr>
        <w:t xml:space="preserve">umowy przy pomocy osób trzecich Wykonawca jest obowiązany przedłożyć Zamawiającemu projekt umowy między Wykonawcą </w:t>
      </w:r>
      <w:r w:rsidR="00780A13">
        <w:rPr>
          <w:rFonts w:ascii="Arial" w:hAnsi="Arial" w:cs="Arial"/>
          <w:sz w:val="20"/>
          <w:szCs w:val="22"/>
        </w:rPr>
        <w:t xml:space="preserve">                       </w:t>
      </w:r>
      <w:r w:rsidRPr="00780A13">
        <w:rPr>
          <w:rFonts w:ascii="Arial" w:hAnsi="Arial" w:cs="Arial"/>
          <w:sz w:val="20"/>
          <w:szCs w:val="22"/>
        </w:rPr>
        <w:t>a Podwykonawcą, którego zapisy nie mogą naruszać postanowień umowy zawartej pomiędzy Wykonawcą a Zamawiającym.</w:t>
      </w:r>
    </w:p>
    <w:p w:rsidR="004D69A2" w:rsidRPr="00780A13" w:rsidRDefault="0010701A" w:rsidP="007F5773">
      <w:pPr>
        <w:pStyle w:val="Tekstpodstawowywcity"/>
        <w:numPr>
          <w:ilvl w:val="0"/>
          <w:numId w:val="13"/>
        </w:numPr>
        <w:tabs>
          <w:tab w:val="clear" w:pos="644"/>
          <w:tab w:val="num" w:pos="360"/>
        </w:tabs>
        <w:spacing w:line="276" w:lineRule="auto"/>
        <w:ind w:left="360" w:right="22"/>
        <w:jc w:val="both"/>
        <w:rPr>
          <w:rFonts w:ascii="Arial" w:hAnsi="Arial" w:cs="Arial"/>
          <w:sz w:val="20"/>
          <w:szCs w:val="20"/>
        </w:rPr>
      </w:pPr>
      <w:r w:rsidRPr="00780A13">
        <w:rPr>
          <w:rFonts w:ascii="Arial" w:hAnsi="Arial" w:cs="Arial"/>
          <w:sz w:val="20"/>
          <w:szCs w:val="20"/>
        </w:rPr>
        <w:t>Niezgłoszenie przez Zamawiającego pisemnego sprzeciwu do przedłożone</w:t>
      </w:r>
      <w:r w:rsidR="00BE655E" w:rsidRPr="00780A13">
        <w:rPr>
          <w:rFonts w:ascii="Arial" w:hAnsi="Arial" w:cs="Arial"/>
          <w:sz w:val="20"/>
          <w:szCs w:val="20"/>
        </w:rPr>
        <w:t>go projektu</w:t>
      </w:r>
      <w:r w:rsidRPr="00780A13">
        <w:rPr>
          <w:rFonts w:ascii="Arial" w:hAnsi="Arial" w:cs="Arial"/>
          <w:sz w:val="20"/>
          <w:szCs w:val="20"/>
        </w:rPr>
        <w:t xml:space="preserve"> umowy o podwykonawstwo w terminie 14 dni od daty jej przedłożenia do Wydziału Inw</w:t>
      </w:r>
      <w:r w:rsidR="00436B5A">
        <w:rPr>
          <w:rFonts w:ascii="Arial" w:hAnsi="Arial" w:cs="Arial"/>
          <w:sz w:val="20"/>
          <w:szCs w:val="20"/>
        </w:rPr>
        <w:t xml:space="preserve">estycji i Remontów uważa się za </w:t>
      </w:r>
      <w:r w:rsidR="00436B5A" w:rsidRPr="00436B5A">
        <w:rPr>
          <w:rFonts w:ascii="Arial" w:hAnsi="Arial" w:cs="Arial"/>
          <w:color w:val="000000"/>
          <w:sz w:val="20"/>
          <w:szCs w:val="20"/>
        </w:rPr>
        <w:t>akceptację umowy przez Zamawiającego.</w:t>
      </w:r>
    </w:p>
    <w:p w:rsidR="004D69A2" w:rsidRPr="00866333" w:rsidRDefault="004D69A2" w:rsidP="007F5773">
      <w:pPr>
        <w:pStyle w:val="Tekstpodstawowywcity"/>
        <w:numPr>
          <w:ilvl w:val="0"/>
          <w:numId w:val="13"/>
        </w:numPr>
        <w:tabs>
          <w:tab w:val="clear" w:pos="644"/>
          <w:tab w:val="num" w:pos="360"/>
        </w:tabs>
        <w:spacing w:line="276" w:lineRule="auto"/>
        <w:ind w:left="360" w:right="22"/>
        <w:jc w:val="both"/>
        <w:rPr>
          <w:rFonts w:ascii="Arial" w:hAnsi="Arial" w:cs="Arial"/>
          <w:strike/>
          <w:color w:val="FF0000"/>
          <w:sz w:val="20"/>
          <w:szCs w:val="20"/>
        </w:rPr>
      </w:pPr>
      <w:r w:rsidRPr="00780A13">
        <w:rPr>
          <w:rFonts w:ascii="Arial" w:hAnsi="Arial" w:cs="Arial"/>
          <w:sz w:val="20"/>
          <w:szCs w:val="20"/>
        </w:rPr>
        <w:t xml:space="preserve">Warunkiem dopuszczenia Podwykonawcy lub dalszego Podwykonawcy do realizacji </w:t>
      </w:r>
      <w:r w:rsidR="009A29CE" w:rsidRPr="00780A13">
        <w:rPr>
          <w:rFonts w:ascii="Arial" w:hAnsi="Arial" w:cs="Arial"/>
          <w:sz w:val="20"/>
          <w:szCs w:val="20"/>
        </w:rPr>
        <w:t xml:space="preserve">przedmiotu niniejszej </w:t>
      </w:r>
      <w:r w:rsidRPr="00780A13">
        <w:rPr>
          <w:rFonts w:ascii="Arial" w:hAnsi="Arial" w:cs="Arial"/>
          <w:sz w:val="20"/>
          <w:szCs w:val="20"/>
        </w:rPr>
        <w:t>umowy jest przekazanie Zamawiającemu poświadczonej za zgodność z oryginałem kopii zawartej</w:t>
      </w:r>
      <w:r w:rsidRPr="00780A13">
        <w:rPr>
          <w:rFonts w:ascii="Arial" w:hAnsi="Arial" w:cs="Arial"/>
        </w:rPr>
        <w:t xml:space="preserve"> </w:t>
      </w:r>
      <w:r w:rsidRPr="00780A13">
        <w:rPr>
          <w:rFonts w:ascii="Arial" w:hAnsi="Arial" w:cs="Arial"/>
          <w:sz w:val="20"/>
          <w:szCs w:val="20"/>
        </w:rPr>
        <w:t>umowy o </w:t>
      </w:r>
      <w:r w:rsidR="006A7F6C" w:rsidRPr="00780A13">
        <w:rPr>
          <w:rFonts w:ascii="Arial" w:hAnsi="Arial" w:cs="Arial"/>
          <w:sz w:val="20"/>
          <w:szCs w:val="20"/>
        </w:rPr>
        <w:t>podwykonawstwo (</w:t>
      </w:r>
      <w:r w:rsidRPr="00780A13">
        <w:rPr>
          <w:rFonts w:ascii="Arial" w:hAnsi="Arial" w:cs="Arial"/>
          <w:sz w:val="20"/>
          <w:szCs w:val="20"/>
        </w:rPr>
        <w:t xml:space="preserve">zgodnej z zatwierdzonym przez Zamawiającego projektem umowy), której przedmiotem są </w:t>
      </w:r>
      <w:r w:rsidR="0010701A" w:rsidRPr="00780A13">
        <w:rPr>
          <w:rFonts w:ascii="Arial" w:hAnsi="Arial" w:cs="Arial"/>
          <w:sz w:val="20"/>
          <w:szCs w:val="20"/>
        </w:rPr>
        <w:t xml:space="preserve">dostawy lub </w:t>
      </w:r>
      <w:r w:rsidRPr="00780A13">
        <w:rPr>
          <w:rFonts w:ascii="Arial" w:hAnsi="Arial" w:cs="Arial"/>
          <w:sz w:val="20"/>
          <w:szCs w:val="20"/>
        </w:rPr>
        <w:t>roboty budowlane</w:t>
      </w:r>
      <w:r w:rsidR="00866333" w:rsidRPr="00780A13">
        <w:rPr>
          <w:rFonts w:ascii="Arial" w:hAnsi="Arial" w:cs="Arial"/>
          <w:sz w:val="20"/>
          <w:szCs w:val="20"/>
        </w:rPr>
        <w:t xml:space="preserve"> </w:t>
      </w:r>
      <w:r w:rsidR="006A7F6C" w:rsidRPr="00780A13">
        <w:rPr>
          <w:rFonts w:ascii="Arial" w:hAnsi="Arial" w:cs="Arial"/>
          <w:sz w:val="20"/>
          <w:szCs w:val="20"/>
        </w:rPr>
        <w:t xml:space="preserve">w terminie 7 dni od dnia </w:t>
      </w:r>
      <w:r w:rsidRPr="00780A13">
        <w:rPr>
          <w:rFonts w:ascii="Arial" w:hAnsi="Arial" w:cs="Arial"/>
          <w:sz w:val="20"/>
          <w:szCs w:val="20"/>
        </w:rPr>
        <w:t>jej zawarcia</w:t>
      </w:r>
      <w:r w:rsidR="00780A13">
        <w:rPr>
          <w:rFonts w:ascii="Arial" w:hAnsi="Arial" w:cs="Arial"/>
          <w:strike/>
          <w:color w:val="FF0000"/>
          <w:sz w:val="20"/>
          <w:szCs w:val="20"/>
        </w:rPr>
        <w:t>.</w:t>
      </w:r>
    </w:p>
    <w:p w:rsidR="00B32C15" w:rsidRPr="00EE7836" w:rsidRDefault="004D69A2" w:rsidP="007F5773">
      <w:pPr>
        <w:pStyle w:val="Tekstpodstawowywcity"/>
        <w:numPr>
          <w:ilvl w:val="0"/>
          <w:numId w:val="13"/>
        </w:numPr>
        <w:tabs>
          <w:tab w:val="clear" w:pos="644"/>
          <w:tab w:val="num" w:pos="360"/>
        </w:tabs>
        <w:spacing w:line="276" w:lineRule="auto"/>
        <w:ind w:left="357" w:right="23" w:hanging="357"/>
        <w:jc w:val="both"/>
        <w:rPr>
          <w:rFonts w:ascii="Arial" w:hAnsi="Arial" w:cs="Arial"/>
          <w:sz w:val="20"/>
          <w:szCs w:val="20"/>
        </w:rPr>
      </w:pPr>
      <w:r w:rsidRPr="007B4FA6">
        <w:rPr>
          <w:rFonts w:ascii="Arial" w:hAnsi="Arial" w:cs="Arial"/>
          <w:sz w:val="20"/>
          <w:szCs w:val="20"/>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 Wykonawca, Podwykonawca lub dalszy Podwykonawca niezwłocznie usunie na żądanie Zamawiającego Podwykonawcę lub dalszego </w:t>
      </w:r>
    </w:p>
    <w:p w:rsidR="00444840" w:rsidRPr="00866333" w:rsidRDefault="004D69A2" w:rsidP="007F5773">
      <w:pPr>
        <w:pStyle w:val="Tekstpodstawowywcity"/>
        <w:spacing w:line="276" w:lineRule="auto"/>
        <w:ind w:left="357" w:right="23"/>
        <w:jc w:val="both"/>
        <w:rPr>
          <w:rFonts w:ascii="Arial" w:hAnsi="Arial" w:cs="Arial"/>
          <w:sz w:val="20"/>
          <w:szCs w:val="20"/>
        </w:rPr>
      </w:pPr>
      <w:r w:rsidRPr="007B4FA6">
        <w:rPr>
          <w:rFonts w:ascii="Arial" w:hAnsi="Arial" w:cs="Arial"/>
          <w:sz w:val="20"/>
          <w:szCs w:val="20"/>
        </w:rPr>
        <w:t>Podwykonawcę z terenu budowy, jeżeli działania Podwykonawcy lub dalszego Podwykonawcy na Terenie budowy naruszają postanowienia niniejszej Umowy</w:t>
      </w:r>
      <w:r>
        <w:rPr>
          <w:rFonts w:ascii="Arial" w:hAnsi="Arial" w:cs="Arial"/>
          <w:sz w:val="20"/>
          <w:szCs w:val="20"/>
        </w:rPr>
        <w:t>.</w:t>
      </w:r>
    </w:p>
    <w:p w:rsidR="004D69A2" w:rsidRPr="00B53A29" w:rsidRDefault="004D69A2" w:rsidP="008546FA">
      <w:pPr>
        <w:pStyle w:val="Tekstpodstawowywcity"/>
        <w:spacing w:before="120" w:line="276" w:lineRule="auto"/>
        <w:ind w:left="0" w:right="23" w:firstLine="357"/>
        <w:jc w:val="center"/>
        <w:rPr>
          <w:rFonts w:ascii="Arial" w:hAnsi="Arial" w:cs="Arial"/>
          <w:b/>
          <w:bCs/>
          <w:sz w:val="20"/>
          <w:szCs w:val="22"/>
        </w:rPr>
      </w:pPr>
      <w:r w:rsidRPr="00B53A29">
        <w:rPr>
          <w:rFonts w:ascii="Arial" w:hAnsi="Arial" w:cs="Arial"/>
          <w:b/>
          <w:bCs/>
          <w:sz w:val="20"/>
          <w:szCs w:val="22"/>
        </w:rPr>
        <w:t>§ 5</w:t>
      </w:r>
    </w:p>
    <w:p w:rsidR="004D69A2" w:rsidRPr="00B53A29" w:rsidRDefault="004D69A2" w:rsidP="008546FA">
      <w:pPr>
        <w:pStyle w:val="Tekstpodstawowywcity"/>
        <w:spacing w:line="276" w:lineRule="auto"/>
        <w:ind w:left="0" w:right="23"/>
        <w:jc w:val="center"/>
        <w:rPr>
          <w:rFonts w:ascii="Arial" w:hAnsi="Arial" w:cs="Arial"/>
          <w:b/>
          <w:bCs/>
          <w:sz w:val="20"/>
          <w:szCs w:val="22"/>
        </w:rPr>
      </w:pPr>
      <w:r w:rsidRPr="00B53A29">
        <w:rPr>
          <w:rFonts w:ascii="Arial" w:hAnsi="Arial" w:cs="Arial"/>
          <w:b/>
          <w:bCs/>
          <w:sz w:val="20"/>
          <w:szCs w:val="22"/>
        </w:rPr>
        <w:t>Terminy realizacji</w:t>
      </w:r>
    </w:p>
    <w:p w:rsidR="004D69A2" w:rsidRPr="004E6D31" w:rsidRDefault="004D69A2" w:rsidP="007F5773">
      <w:pPr>
        <w:pStyle w:val="Tekstpodstawowywcity"/>
        <w:numPr>
          <w:ilvl w:val="0"/>
          <w:numId w:val="3"/>
        </w:numPr>
        <w:tabs>
          <w:tab w:val="clear" w:pos="720"/>
          <w:tab w:val="num" w:pos="360"/>
        </w:tabs>
        <w:spacing w:line="276" w:lineRule="auto"/>
        <w:ind w:left="360" w:right="22"/>
        <w:jc w:val="both"/>
        <w:rPr>
          <w:rFonts w:ascii="Arial" w:hAnsi="Arial" w:cs="Arial"/>
          <w:sz w:val="20"/>
          <w:szCs w:val="22"/>
        </w:rPr>
      </w:pPr>
      <w:r>
        <w:rPr>
          <w:rFonts w:ascii="Arial" w:hAnsi="Arial" w:cs="Arial"/>
          <w:sz w:val="20"/>
          <w:szCs w:val="22"/>
        </w:rPr>
        <w:t>Zamawiający zobowiązuje się przekazać Wykonawcy teren budowy</w:t>
      </w:r>
      <w:r w:rsidR="00866333" w:rsidRPr="007C0E82">
        <w:rPr>
          <w:rFonts w:ascii="Arial" w:hAnsi="Arial" w:cs="Arial"/>
          <w:sz w:val="20"/>
          <w:szCs w:val="22"/>
        </w:rPr>
        <w:t>/front robót</w:t>
      </w:r>
      <w:r w:rsidRPr="007C0E82">
        <w:rPr>
          <w:rFonts w:ascii="Arial" w:hAnsi="Arial" w:cs="Arial"/>
          <w:sz w:val="20"/>
          <w:szCs w:val="22"/>
        </w:rPr>
        <w:t xml:space="preserve"> w terminie </w:t>
      </w:r>
      <w:r w:rsidRPr="004E6D31">
        <w:rPr>
          <w:rFonts w:ascii="Arial" w:hAnsi="Arial" w:cs="Arial"/>
          <w:sz w:val="20"/>
          <w:szCs w:val="22"/>
        </w:rPr>
        <w:t>do 14 dni kalend</w:t>
      </w:r>
      <w:r w:rsidR="004E6D31">
        <w:rPr>
          <w:rFonts w:ascii="Arial" w:hAnsi="Arial" w:cs="Arial"/>
          <w:sz w:val="20"/>
          <w:szCs w:val="22"/>
        </w:rPr>
        <w:t>arzowych od daty zawarcia umowy, w przypadku zimy i niesprzyjających warunków atmosferycznych w terminie uzgodnionym z Wykonawcą lecz ni</w:t>
      </w:r>
      <w:r w:rsidR="00D87841">
        <w:rPr>
          <w:rFonts w:ascii="Arial" w:hAnsi="Arial" w:cs="Arial"/>
          <w:sz w:val="20"/>
          <w:szCs w:val="22"/>
        </w:rPr>
        <w:t>e później niż do dnia 22.03.2019</w:t>
      </w:r>
      <w:r w:rsidR="004E6D31">
        <w:rPr>
          <w:rFonts w:ascii="Arial" w:hAnsi="Arial" w:cs="Arial"/>
          <w:sz w:val="20"/>
          <w:szCs w:val="22"/>
        </w:rPr>
        <w:t>r.</w:t>
      </w:r>
    </w:p>
    <w:p w:rsidR="004D69A2" w:rsidRPr="007C0E82" w:rsidRDefault="004D69A2" w:rsidP="007F5773">
      <w:pPr>
        <w:pStyle w:val="Tekstpodstawowywcity"/>
        <w:numPr>
          <w:ilvl w:val="0"/>
          <w:numId w:val="3"/>
        </w:numPr>
        <w:tabs>
          <w:tab w:val="clear" w:pos="720"/>
          <w:tab w:val="num" w:pos="360"/>
        </w:tabs>
        <w:spacing w:line="276" w:lineRule="auto"/>
        <w:ind w:left="360" w:right="22"/>
        <w:jc w:val="both"/>
        <w:rPr>
          <w:rFonts w:ascii="Arial" w:hAnsi="Arial" w:cs="Arial"/>
          <w:sz w:val="20"/>
          <w:szCs w:val="22"/>
        </w:rPr>
      </w:pPr>
      <w:r w:rsidRPr="007C0E82">
        <w:rPr>
          <w:rFonts w:ascii="Arial" w:hAnsi="Arial" w:cs="Arial"/>
          <w:sz w:val="20"/>
          <w:szCs w:val="22"/>
        </w:rPr>
        <w:t>Wykonawca ma obowiązek zawiadomić Zamawiającego o wszelkich zastrzeżeniach dotyczących dokumentacji projektowej i technicznej l</w:t>
      </w:r>
      <w:r w:rsidR="004E6D31">
        <w:rPr>
          <w:rFonts w:ascii="Arial" w:hAnsi="Arial" w:cs="Arial"/>
          <w:sz w:val="20"/>
          <w:szCs w:val="22"/>
        </w:rPr>
        <w:t>ub terenu budowy w terminie do 21</w:t>
      </w:r>
      <w:r w:rsidRPr="007C0E82">
        <w:rPr>
          <w:rFonts w:ascii="Arial" w:hAnsi="Arial" w:cs="Arial"/>
          <w:sz w:val="20"/>
          <w:szCs w:val="22"/>
        </w:rPr>
        <w:t xml:space="preserve"> dni </w:t>
      </w:r>
      <w:r w:rsidRPr="004E6D31">
        <w:rPr>
          <w:rFonts w:ascii="Arial" w:hAnsi="Arial" w:cs="Arial"/>
          <w:sz w:val="20"/>
          <w:szCs w:val="22"/>
        </w:rPr>
        <w:t xml:space="preserve">od </w:t>
      </w:r>
      <w:r w:rsidR="004E6D31">
        <w:rPr>
          <w:rFonts w:ascii="Arial" w:hAnsi="Arial" w:cs="Arial"/>
          <w:sz w:val="20"/>
          <w:szCs w:val="22"/>
        </w:rPr>
        <w:t>daty podpisania umowy</w:t>
      </w:r>
      <w:r w:rsidRPr="007C0E82">
        <w:rPr>
          <w:rFonts w:ascii="Arial" w:hAnsi="Arial" w:cs="Arial"/>
          <w:sz w:val="20"/>
          <w:szCs w:val="22"/>
        </w:rPr>
        <w:t xml:space="preserve">. </w:t>
      </w:r>
    </w:p>
    <w:p w:rsidR="004D69A2" w:rsidRPr="007C0E82" w:rsidRDefault="004D69A2" w:rsidP="007F5773">
      <w:pPr>
        <w:pStyle w:val="Tekstpodstawowywcity"/>
        <w:numPr>
          <w:ilvl w:val="0"/>
          <w:numId w:val="3"/>
        </w:numPr>
        <w:tabs>
          <w:tab w:val="clear" w:pos="720"/>
          <w:tab w:val="num" w:pos="360"/>
        </w:tabs>
        <w:spacing w:line="276" w:lineRule="auto"/>
        <w:ind w:left="360" w:right="22"/>
        <w:jc w:val="both"/>
        <w:rPr>
          <w:rFonts w:ascii="Arial" w:hAnsi="Arial" w:cs="Arial"/>
          <w:sz w:val="20"/>
          <w:szCs w:val="22"/>
        </w:rPr>
      </w:pPr>
      <w:r w:rsidRPr="007C0E82">
        <w:rPr>
          <w:rFonts w:ascii="Arial" w:hAnsi="Arial" w:cs="Arial"/>
          <w:sz w:val="20"/>
          <w:szCs w:val="22"/>
        </w:rPr>
        <w:t>Rozpoczęcie wykonywan</w:t>
      </w:r>
      <w:r w:rsidR="00866333" w:rsidRPr="007C0E82">
        <w:rPr>
          <w:rFonts w:ascii="Arial" w:hAnsi="Arial" w:cs="Arial"/>
          <w:sz w:val="20"/>
          <w:szCs w:val="22"/>
        </w:rPr>
        <w:t xml:space="preserve">ia przedmiotu umowy nastąpi do </w:t>
      </w:r>
      <w:r w:rsidRPr="007C0E82">
        <w:rPr>
          <w:rFonts w:ascii="Arial" w:hAnsi="Arial" w:cs="Arial"/>
          <w:sz w:val="20"/>
          <w:szCs w:val="22"/>
        </w:rPr>
        <w:t>7 dni kalendarzowych po przekazaniu terenu budowy.</w:t>
      </w:r>
    </w:p>
    <w:p w:rsidR="004D69A2" w:rsidRPr="007C0E82" w:rsidRDefault="004D69A2" w:rsidP="007F5773">
      <w:pPr>
        <w:pStyle w:val="Tekstpodstawowywcity"/>
        <w:numPr>
          <w:ilvl w:val="0"/>
          <w:numId w:val="3"/>
        </w:numPr>
        <w:tabs>
          <w:tab w:val="clear" w:pos="720"/>
          <w:tab w:val="num" w:pos="360"/>
        </w:tabs>
        <w:spacing w:line="276" w:lineRule="auto"/>
        <w:ind w:left="360" w:right="-31"/>
        <w:jc w:val="both"/>
        <w:rPr>
          <w:rFonts w:ascii="Arial" w:hAnsi="Arial" w:cs="Arial"/>
          <w:b/>
          <w:sz w:val="20"/>
          <w:szCs w:val="20"/>
        </w:rPr>
      </w:pPr>
      <w:r w:rsidRPr="007C0E82">
        <w:rPr>
          <w:rFonts w:ascii="Arial" w:hAnsi="Arial" w:cs="Arial"/>
          <w:sz w:val="20"/>
          <w:szCs w:val="22"/>
        </w:rPr>
        <w:t xml:space="preserve">Zakończenie robót i zgłoszenie gotowości do odbioru końcowego zadania nastąpi </w:t>
      </w:r>
      <w:r w:rsidR="004E6D31">
        <w:rPr>
          <w:rFonts w:ascii="Arial" w:hAnsi="Arial" w:cs="Arial"/>
          <w:sz w:val="20"/>
          <w:szCs w:val="20"/>
        </w:rPr>
        <w:t xml:space="preserve">do 31.05.2019r. </w:t>
      </w:r>
    </w:p>
    <w:p w:rsidR="004D69A2" w:rsidRPr="007C0E82" w:rsidRDefault="004D69A2" w:rsidP="007F5773">
      <w:pPr>
        <w:pStyle w:val="Tekstpodstawowywcity"/>
        <w:numPr>
          <w:ilvl w:val="0"/>
          <w:numId w:val="3"/>
        </w:numPr>
        <w:tabs>
          <w:tab w:val="clear" w:pos="720"/>
          <w:tab w:val="num" w:pos="360"/>
        </w:tabs>
        <w:spacing w:line="276" w:lineRule="auto"/>
        <w:ind w:left="360" w:right="22"/>
        <w:jc w:val="both"/>
        <w:rPr>
          <w:rFonts w:ascii="Arial" w:hAnsi="Arial" w:cs="Arial"/>
          <w:sz w:val="20"/>
          <w:szCs w:val="22"/>
        </w:rPr>
      </w:pPr>
      <w:r w:rsidRPr="007C0E82">
        <w:rPr>
          <w:rFonts w:ascii="Arial" w:hAnsi="Arial" w:cs="Arial"/>
          <w:sz w:val="20"/>
          <w:szCs w:val="22"/>
        </w:rPr>
        <w:t xml:space="preserve">Zamawiający ustali datę rozpoczęcia czynności odbiorowych przez Komisję odbiorową w terminie 7 dni kalendarzowych od daty otrzymania pisemnego zgłoszenia Wykonawcy gotowości do odbioru i potwierdzonej przez inspektora nadzoru. </w:t>
      </w:r>
    </w:p>
    <w:p w:rsidR="004D69A2" w:rsidRPr="006C3560" w:rsidRDefault="004D69A2" w:rsidP="007F5773">
      <w:pPr>
        <w:pStyle w:val="Tekstpodstawowywcity"/>
        <w:spacing w:line="276" w:lineRule="auto"/>
        <w:ind w:left="360" w:right="22"/>
        <w:jc w:val="both"/>
        <w:rPr>
          <w:rFonts w:ascii="Arial" w:hAnsi="Arial" w:cs="Arial"/>
          <w:sz w:val="20"/>
          <w:szCs w:val="22"/>
        </w:rPr>
      </w:pPr>
      <w:r w:rsidRPr="007C0E82">
        <w:rPr>
          <w:rFonts w:ascii="Arial" w:hAnsi="Arial" w:cs="Arial"/>
          <w:sz w:val="20"/>
          <w:szCs w:val="22"/>
        </w:rPr>
        <w:lastRenderedPageBreak/>
        <w:t xml:space="preserve">Skład komisji odbiorowej zostanie podany kierownikowi </w:t>
      </w:r>
      <w:r w:rsidR="00866333" w:rsidRPr="007C0E82">
        <w:rPr>
          <w:rFonts w:ascii="Arial" w:hAnsi="Arial" w:cs="Arial"/>
          <w:sz w:val="20"/>
          <w:szCs w:val="22"/>
        </w:rPr>
        <w:t xml:space="preserve">robót </w:t>
      </w:r>
      <w:r w:rsidRPr="007C0E82">
        <w:rPr>
          <w:rFonts w:ascii="Arial" w:hAnsi="Arial" w:cs="Arial"/>
          <w:sz w:val="20"/>
          <w:szCs w:val="22"/>
        </w:rPr>
        <w:t>przed rozpoczęc</w:t>
      </w:r>
      <w:r w:rsidRPr="006C3560">
        <w:rPr>
          <w:rFonts w:ascii="Arial" w:hAnsi="Arial" w:cs="Arial"/>
          <w:sz w:val="20"/>
          <w:szCs w:val="22"/>
        </w:rPr>
        <w:t>iem czynności odbiorowych</w:t>
      </w:r>
      <w:r>
        <w:rPr>
          <w:rFonts w:ascii="Arial" w:hAnsi="Arial" w:cs="Arial"/>
          <w:sz w:val="20"/>
          <w:szCs w:val="22"/>
        </w:rPr>
        <w:t>.</w:t>
      </w:r>
    </w:p>
    <w:p w:rsidR="004D69A2" w:rsidRPr="009409AC" w:rsidRDefault="004D69A2" w:rsidP="007F5773">
      <w:pPr>
        <w:pStyle w:val="Tekstpodstawowywcity"/>
        <w:numPr>
          <w:ilvl w:val="0"/>
          <w:numId w:val="3"/>
        </w:numPr>
        <w:tabs>
          <w:tab w:val="clear" w:pos="720"/>
          <w:tab w:val="num" w:pos="360"/>
        </w:tabs>
        <w:spacing w:line="276" w:lineRule="auto"/>
        <w:ind w:left="360" w:right="22"/>
        <w:jc w:val="both"/>
        <w:rPr>
          <w:rFonts w:ascii="Arial" w:hAnsi="Arial" w:cs="Arial"/>
          <w:sz w:val="20"/>
          <w:szCs w:val="22"/>
        </w:rPr>
      </w:pPr>
      <w:r w:rsidRPr="0023648F">
        <w:rPr>
          <w:rFonts w:ascii="Arial" w:hAnsi="Arial" w:cs="Arial"/>
          <w:sz w:val="20"/>
          <w:szCs w:val="22"/>
        </w:rPr>
        <w:t xml:space="preserve">Zamawiający zobowiązany jest do dokonania lub odmowy dokonania odbioru końcowego </w:t>
      </w:r>
      <w:r>
        <w:rPr>
          <w:rFonts w:ascii="Arial" w:hAnsi="Arial" w:cs="Arial"/>
          <w:sz w:val="20"/>
          <w:szCs w:val="22"/>
        </w:rPr>
        <w:t>w </w:t>
      </w:r>
      <w:r w:rsidRPr="0023648F">
        <w:rPr>
          <w:rFonts w:ascii="Arial" w:hAnsi="Arial" w:cs="Arial"/>
          <w:sz w:val="20"/>
          <w:szCs w:val="22"/>
        </w:rPr>
        <w:t xml:space="preserve">terminie do </w:t>
      </w:r>
      <w:r w:rsidRPr="009409AC">
        <w:rPr>
          <w:rFonts w:ascii="Arial" w:hAnsi="Arial" w:cs="Arial"/>
          <w:sz w:val="20"/>
          <w:szCs w:val="22"/>
        </w:rPr>
        <w:t>15 dni od dnia rozpoczęcia odbioru.</w:t>
      </w:r>
    </w:p>
    <w:p w:rsidR="00F051C8" w:rsidRPr="009409AC" w:rsidRDefault="00251E82" w:rsidP="007F5773">
      <w:pPr>
        <w:pStyle w:val="Tekstpodstawowywcity"/>
        <w:numPr>
          <w:ilvl w:val="0"/>
          <w:numId w:val="3"/>
        </w:numPr>
        <w:tabs>
          <w:tab w:val="clear" w:pos="720"/>
          <w:tab w:val="num" w:pos="360"/>
        </w:tabs>
        <w:spacing w:line="276" w:lineRule="auto"/>
        <w:ind w:left="360" w:right="22"/>
        <w:jc w:val="both"/>
        <w:rPr>
          <w:rFonts w:ascii="Arial" w:hAnsi="Arial" w:cs="Arial"/>
          <w:sz w:val="20"/>
          <w:szCs w:val="22"/>
        </w:rPr>
      </w:pPr>
      <w:r w:rsidRPr="009409AC">
        <w:rPr>
          <w:rFonts w:ascii="Arial" w:hAnsi="Arial" w:cs="Arial"/>
          <w:sz w:val="20"/>
          <w:szCs w:val="22"/>
        </w:rPr>
        <w:t>Opóźnienie</w:t>
      </w:r>
      <w:r w:rsidR="003E7AA5" w:rsidRPr="009409AC">
        <w:rPr>
          <w:rFonts w:ascii="Arial" w:hAnsi="Arial" w:cs="Arial"/>
          <w:sz w:val="20"/>
          <w:szCs w:val="22"/>
        </w:rPr>
        <w:t xml:space="preserve"> realizacji</w:t>
      </w:r>
      <w:r w:rsidRPr="009409AC">
        <w:rPr>
          <w:rFonts w:ascii="Arial" w:hAnsi="Arial" w:cs="Arial"/>
          <w:sz w:val="20"/>
          <w:szCs w:val="22"/>
        </w:rPr>
        <w:t xml:space="preserve"> </w:t>
      </w:r>
      <w:r w:rsidR="007C5CD3" w:rsidRPr="009409AC">
        <w:rPr>
          <w:rFonts w:ascii="Arial" w:hAnsi="Arial" w:cs="Arial"/>
          <w:sz w:val="20"/>
          <w:szCs w:val="22"/>
        </w:rPr>
        <w:t>zadania/</w:t>
      </w:r>
      <w:r w:rsidRPr="009409AC">
        <w:rPr>
          <w:rFonts w:ascii="Arial" w:hAnsi="Arial" w:cs="Arial"/>
          <w:sz w:val="20"/>
          <w:szCs w:val="22"/>
        </w:rPr>
        <w:t>zakresu Umowy,</w:t>
      </w:r>
      <w:r w:rsidR="003E7AA5" w:rsidRPr="009409AC">
        <w:rPr>
          <w:rFonts w:ascii="Arial" w:hAnsi="Arial" w:cs="Arial"/>
          <w:sz w:val="20"/>
          <w:szCs w:val="22"/>
        </w:rPr>
        <w:t xml:space="preserve"> </w:t>
      </w:r>
      <w:r w:rsidR="00301AD4" w:rsidRPr="009409AC">
        <w:rPr>
          <w:rFonts w:ascii="Arial" w:hAnsi="Arial" w:cs="Arial"/>
          <w:sz w:val="20"/>
          <w:szCs w:val="22"/>
        </w:rPr>
        <w:t xml:space="preserve">spowodowane opóźnieniem w przekazaniu </w:t>
      </w:r>
      <w:r w:rsidR="0010701A" w:rsidRPr="009409AC">
        <w:rPr>
          <w:rFonts w:ascii="Arial" w:hAnsi="Arial" w:cs="Arial"/>
          <w:sz w:val="20"/>
          <w:szCs w:val="22"/>
        </w:rPr>
        <w:t>terenu budowy/</w:t>
      </w:r>
      <w:r w:rsidR="00301AD4" w:rsidRPr="009409AC">
        <w:rPr>
          <w:rFonts w:ascii="Arial" w:hAnsi="Arial" w:cs="Arial"/>
          <w:sz w:val="20"/>
          <w:szCs w:val="22"/>
        </w:rPr>
        <w:t>frontu robót Wykonawcy jest podstawą do zmiany terminu realizacji</w:t>
      </w:r>
      <w:r w:rsidRPr="009409AC">
        <w:rPr>
          <w:rFonts w:ascii="Arial" w:hAnsi="Arial" w:cs="Arial"/>
          <w:sz w:val="20"/>
          <w:szCs w:val="22"/>
        </w:rPr>
        <w:t xml:space="preserve"> za</w:t>
      </w:r>
      <w:r w:rsidR="007C5CD3" w:rsidRPr="009409AC">
        <w:rPr>
          <w:rFonts w:ascii="Arial" w:hAnsi="Arial" w:cs="Arial"/>
          <w:sz w:val="20"/>
          <w:szCs w:val="22"/>
        </w:rPr>
        <w:t>dania/zakresu umowy</w:t>
      </w:r>
      <w:r w:rsidRPr="009409AC">
        <w:rPr>
          <w:rFonts w:ascii="Arial" w:hAnsi="Arial" w:cs="Arial"/>
          <w:sz w:val="20"/>
          <w:szCs w:val="22"/>
        </w:rPr>
        <w:t>,</w:t>
      </w:r>
      <w:r w:rsidR="00301AD4" w:rsidRPr="009409AC">
        <w:rPr>
          <w:rFonts w:ascii="Arial" w:hAnsi="Arial" w:cs="Arial"/>
          <w:sz w:val="20"/>
          <w:szCs w:val="22"/>
        </w:rPr>
        <w:t xml:space="preserve"> ale nie stanowi podstawy do zmiany wynagrodzenia.</w:t>
      </w:r>
    </w:p>
    <w:p w:rsidR="004D69A2" w:rsidRPr="00251E82" w:rsidRDefault="004D69A2" w:rsidP="008546FA">
      <w:pPr>
        <w:pStyle w:val="Tekstpodstawowywcity"/>
        <w:spacing w:before="120" w:line="276" w:lineRule="auto"/>
        <w:ind w:left="0" w:right="23"/>
        <w:jc w:val="center"/>
        <w:rPr>
          <w:rFonts w:ascii="Arial" w:hAnsi="Arial" w:cs="Arial"/>
          <w:b/>
          <w:bCs/>
          <w:sz w:val="20"/>
          <w:szCs w:val="22"/>
        </w:rPr>
      </w:pPr>
      <w:r>
        <w:rPr>
          <w:rFonts w:ascii="Arial" w:hAnsi="Arial" w:cs="Arial"/>
          <w:b/>
          <w:bCs/>
          <w:sz w:val="20"/>
          <w:szCs w:val="22"/>
        </w:rPr>
        <w:t>§ 6</w:t>
      </w:r>
    </w:p>
    <w:p w:rsidR="004D69A2" w:rsidRDefault="004D69A2" w:rsidP="008546FA">
      <w:pPr>
        <w:pStyle w:val="Tekstpodstawowywcity"/>
        <w:spacing w:line="276" w:lineRule="auto"/>
        <w:ind w:left="0" w:right="22"/>
        <w:jc w:val="center"/>
        <w:rPr>
          <w:rFonts w:ascii="Arial" w:hAnsi="Arial" w:cs="Arial"/>
          <w:b/>
          <w:bCs/>
          <w:sz w:val="20"/>
          <w:szCs w:val="22"/>
        </w:rPr>
      </w:pPr>
      <w:r>
        <w:rPr>
          <w:rFonts w:ascii="Arial" w:hAnsi="Arial" w:cs="Arial"/>
          <w:b/>
          <w:bCs/>
          <w:sz w:val="20"/>
          <w:szCs w:val="22"/>
        </w:rPr>
        <w:t>Nadzór nad wykonawstwem</w:t>
      </w:r>
    </w:p>
    <w:p w:rsidR="004D69A2" w:rsidRDefault="004D69A2" w:rsidP="007F5773">
      <w:pPr>
        <w:pStyle w:val="Tekstpodstawowywcity"/>
        <w:numPr>
          <w:ilvl w:val="0"/>
          <w:numId w:val="4"/>
        </w:numPr>
        <w:tabs>
          <w:tab w:val="clear" w:pos="720"/>
          <w:tab w:val="num" w:pos="360"/>
        </w:tabs>
        <w:spacing w:line="276" w:lineRule="auto"/>
        <w:ind w:left="426" w:right="22" w:hanging="426"/>
        <w:jc w:val="both"/>
        <w:rPr>
          <w:rFonts w:ascii="Arial" w:hAnsi="Arial" w:cs="Arial"/>
          <w:sz w:val="20"/>
          <w:szCs w:val="22"/>
        </w:rPr>
      </w:pPr>
      <w:r>
        <w:rPr>
          <w:rFonts w:ascii="Arial" w:hAnsi="Arial" w:cs="Arial"/>
          <w:sz w:val="20"/>
          <w:szCs w:val="22"/>
        </w:rPr>
        <w:t xml:space="preserve">Ze strony Zamawiającego osobą odpowiedzialną za realizację zadania jest </w:t>
      </w:r>
      <w:r w:rsidR="001B3536">
        <w:rPr>
          <w:rFonts w:ascii="Arial" w:hAnsi="Arial" w:cs="Arial"/>
          <w:sz w:val="20"/>
          <w:szCs w:val="22"/>
        </w:rPr>
        <w:t>……………………………</w:t>
      </w:r>
      <w:r>
        <w:rPr>
          <w:rFonts w:ascii="Arial" w:hAnsi="Arial" w:cs="Arial"/>
          <w:sz w:val="20"/>
          <w:szCs w:val="22"/>
        </w:rPr>
        <w:t>.</w:t>
      </w:r>
    </w:p>
    <w:p w:rsidR="001B3536" w:rsidRDefault="001B3536" w:rsidP="007F5773">
      <w:pPr>
        <w:pStyle w:val="Tekstpodstawowywcity"/>
        <w:spacing w:line="276" w:lineRule="auto"/>
        <w:ind w:left="426" w:right="22"/>
        <w:jc w:val="both"/>
        <w:rPr>
          <w:rFonts w:ascii="Arial" w:hAnsi="Arial" w:cs="Arial"/>
          <w:sz w:val="20"/>
          <w:szCs w:val="22"/>
        </w:rPr>
      </w:pPr>
      <w:r>
        <w:rPr>
          <w:rFonts w:ascii="Arial" w:hAnsi="Arial" w:cs="Arial"/>
          <w:sz w:val="20"/>
          <w:szCs w:val="22"/>
        </w:rPr>
        <w:t>………………………………..</w:t>
      </w:r>
    </w:p>
    <w:p w:rsidR="004D69A2" w:rsidRDefault="004D69A2" w:rsidP="007F5773">
      <w:pPr>
        <w:pStyle w:val="Tekstpodstawowywcity"/>
        <w:numPr>
          <w:ilvl w:val="0"/>
          <w:numId w:val="4"/>
        </w:numPr>
        <w:tabs>
          <w:tab w:val="clear" w:pos="720"/>
          <w:tab w:val="num" w:pos="360"/>
        </w:tabs>
        <w:spacing w:line="276" w:lineRule="auto"/>
        <w:ind w:right="22" w:hanging="720"/>
        <w:jc w:val="both"/>
        <w:rPr>
          <w:rFonts w:ascii="Arial" w:hAnsi="Arial" w:cs="Arial"/>
          <w:sz w:val="20"/>
          <w:szCs w:val="22"/>
        </w:rPr>
      </w:pPr>
      <w:r>
        <w:rPr>
          <w:rFonts w:ascii="Arial" w:hAnsi="Arial" w:cs="Arial"/>
          <w:sz w:val="20"/>
          <w:szCs w:val="22"/>
        </w:rPr>
        <w:t>Wykonawca na swój koszt ustanawia:</w:t>
      </w:r>
    </w:p>
    <w:p w:rsidR="004D69A2" w:rsidRPr="00B369AC" w:rsidRDefault="003E7AA5" w:rsidP="007F5773">
      <w:pPr>
        <w:pStyle w:val="Tekstpodstawowywcity"/>
        <w:numPr>
          <w:ilvl w:val="1"/>
          <w:numId w:val="4"/>
        </w:numPr>
        <w:tabs>
          <w:tab w:val="num" w:pos="360"/>
        </w:tabs>
        <w:spacing w:line="276" w:lineRule="auto"/>
        <w:ind w:right="22" w:hanging="720"/>
        <w:jc w:val="both"/>
        <w:rPr>
          <w:rFonts w:ascii="Arial" w:hAnsi="Arial" w:cs="Arial"/>
          <w:sz w:val="20"/>
          <w:szCs w:val="22"/>
        </w:rPr>
      </w:pPr>
      <w:r>
        <w:rPr>
          <w:rFonts w:ascii="Arial" w:hAnsi="Arial" w:cs="Arial"/>
          <w:sz w:val="20"/>
          <w:szCs w:val="22"/>
        </w:rPr>
        <w:t>kierownika robót</w:t>
      </w:r>
      <w:r w:rsidR="004D69A2">
        <w:rPr>
          <w:rFonts w:ascii="Arial" w:hAnsi="Arial" w:cs="Arial"/>
          <w:sz w:val="20"/>
          <w:szCs w:val="22"/>
        </w:rPr>
        <w:t xml:space="preserve"> w osobie</w:t>
      </w:r>
      <w:r>
        <w:rPr>
          <w:rFonts w:ascii="Arial" w:hAnsi="Arial" w:cs="Arial"/>
          <w:sz w:val="20"/>
          <w:szCs w:val="22"/>
        </w:rPr>
        <w:t xml:space="preserve">   </w:t>
      </w:r>
      <w:r w:rsidR="001B3536">
        <w:rPr>
          <w:rFonts w:ascii="Arial" w:hAnsi="Arial" w:cs="Arial"/>
          <w:sz w:val="20"/>
          <w:szCs w:val="22"/>
        </w:rPr>
        <w:t>…………………………………………</w:t>
      </w:r>
    </w:p>
    <w:p w:rsidR="00946EEC" w:rsidRPr="00946EEC" w:rsidRDefault="004D69A2" w:rsidP="007F5773">
      <w:pPr>
        <w:pStyle w:val="Tekstpodstawowywcity"/>
        <w:tabs>
          <w:tab w:val="num" w:pos="360"/>
        </w:tabs>
        <w:spacing w:line="276" w:lineRule="auto"/>
        <w:ind w:left="360" w:right="22"/>
        <w:jc w:val="both"/>
        <w:rPr>
          <w:rFonts w:ascii="Arial" w:hAnsi="Arial" w:cs="Arial"/>
          <w:sz w:val="20"/>
          <w:szCs w:val="22"/>
        </w:rPr>
      </w:pPr>
      <w:r>
        <w:rPr>
          <w:rFonts w:ascii="Arial" w:hAnsi="Arial" w:cs="Arial"/>
          <w:sz w:val="20"/>
          <w:szCs w:val="22"/>
        </w:rPr>
        <w:t>za którego  zachowania odpowiada na zasadach ogólnych.</w:t>
      </w:r>
    </w:p>
    <w:p w:rsidR="004D69A2" w:rsidRDefault="004D69A2" w:rsidP="007F5773">
      <w:pPr>
        <w:pStyle w:val="Tekstpodstawowywcity"/>
        <w:numPr>
          <w:ilvl w:val="0"/>
          <w:numId w:val="4"/>
        </w:numPr>
        <w:tabs>
          <w:tab w:val="clear" w:pos="720"/>
          <w:tab w:val="num" w:pos="360"/>
        </w:tabs>
        <w:spacing w:line="276" w:lineRule="auto"/>
        <w:ind w:right="22" w:hanging="720"/>
        <w:jc w:val="both"/>
        <w:rPr>
          <w:rFonts w:ascii="Arial" w:hAnsi="Arial" w:cs="Arial"/>
          <w:sz w:val="20"/>
          <w:szCs w:val="22"/>
        </w:rPr>
      </w:pPr>
      <w:r>
        <w:rPr>
          <w:rFonts w:ascii="Arial" w:hAnsi="Arial" w:cs="Arial"/>
          <w:sz w:val="20"/>
          <w:szCs w:val="22"/>
        </w:rPr>
        <w:t xml:space="preserve">Kierownik </w:t>
      </w:r>
      <w:r w:rsidR="005957EA" w:rsidRPr="004E6D31">
        <w:rPr>
          <w:rFonts w:ascii="Arial" w:hAnsi="Arial" w:cs="Arial"/>
          <w:sz w:val="20"/>
          <w:szCs w:val="22"/>
        </w:rPr>
        <w:t>robót</w:t>
      </w:r>
      <w:r w:rsidRPr="004E6D31">
        <w:rPr>
          <w:rFonts w:ascii="Arial" w:hAnsi="Arial" w:cs="Arial"/>
          <w:sz w:val="20"/>
          <w:szCs w:val="22"/>
        </w:rPr>
        <w:t xml:space="preserve"> </w:t>
      </w:r>
      <w:r>
        <w:rPr>
          <w:rFonts w:ascii="Arial" w:hAnsi="Arial" w:cs="Arial"/>
          <w:sz w:val="20"/>
          <w:szCs w:val="22"/>
        </w:rPr>
        <w:t>działa w imieniu i na rachunek Wykonawcy.</w:t>
      </w:r>
    </w:p>
    <w:p w:rsidR="004D69A2" w:rsidRDefault="004D69A2" w:rsidP="007F5773">
      <w:pPr>
        <w:pStyle w:val="Tekstpodstawowywcity"/>
        <w:numPr>
          <w:ilvl w:val="0"/>
          <w:numId w:val="4"/>
        </w:numPr>
        <w:tabs>
          <w:tab w:val="clear" w:pos="720"/>
          <w:tab w:val="num" w:pos="360"/>
        </w:tabs>
        <w:spacing w:line="276" w:lineRule="auto"/>
        <w:ind w:left="426" w:right="22" w:hanging="426"/>
        <w:jc w:val="both"/>
        <w:rPr>
          <w:rFonts w:ascii="Arial" w:hAnsi="Arial" w:cs="Arial"/>
          <w:sz w:val="20"/>
          <w:szCs w:val="22"/>
        </w:rPr>
      </w:pPr>
      <w:r>
        <w:rPr>
          <w:rFonts w:ascii="Arial" w:hAnsi="Arial" w:cs="Arial"/>
          <w:sz w:val="20"/>
          <w:szCs w:val="22"/>
        </w:rPr>
        <w:t>Wykonawca obowiązany jest zapewnić wykonanie zadania przez zespół osób o odpowiednich kwalifikacjach gwarantujący prawidłową i terminową realizację przedmiotu umowy.</w:t>
      </w:r>
    </w:p>
    <w:p w:rsidR="004D69A2" w:rsidRDefault="004D69A2" w:rsidP="007F5773">
      <w:pPr>
        <w:pStyle w:val="Tekstpodstawowywcity"/>
        <w:numPr>
          <w:ilvl w:val="0"/>
          <w:numId w:val="4"/>
        </w:numPr>
        <w:tabs>
          <w:tab w:val="clear" w:pos="720"/>
          <w:tab w:val="num" w:pos="360"/>
        </w:tabs>
        <w:spacing w:line="276" w:lineRule="auto"/>
        <w:ind w:left="360" w:right="22"/>
        <w:jc w:val="both"/>
        <w:rPr>
          <w:rFonts w:ascii="Arial" w:hAnsi="Arial" w:cs="Arial"/>
          <w:sz w:val="20"/>
          <w:szCs w:val="22"/>
        </w:rPr>
      </w:pPr>
      <w:r>
        <w:rPr>
          <w:rFonts w:ascii="Arial" w:hAnsi="Arial" w:cs="Arial"/>
          <w:sz w:val="20"/>
          <w:szCs w:val="22"/>
        </w:rPr>
        <w:t xml:space="preserve">Ewentualna zmiana kierownika </w:t>
      </w:r>
      <w:r w:rsidR="005957EA" w:rsidRPr="004E6D31">
        <w:rPr>
          <w:rFonts w:ascii="Arial" w:hAnsi="Arial" w:cs="Arial"/>
          <w:sz w:val="20"/>
          <w:szCs w:val="22"/>
        </w:rPr>
        <w:t xml:space="preserve">robót </w:t>
      </w:r>
      <w:r>
        <w:rPr>
          <w:rFonts w:ascii="Arial" w:hAnsi="Arial" w:cs="Arial"/>
          <w:sz w:val="20"/>
          <w:szCs w:val="22"/>
        </w:rPr>
        <w:t xml:space="preserve"> wymaga pisemnej notyfikacji Zamawiającemu.</w:t>
      </w:r>
    </w:p>
    <w:p w:rsidR="004D69A2" w:rsidRPr="009409AC" w:rsidRDefault="009A5F6A" w:rsidP="007F5773">
      <w:pPr>
        <w:pStyle w:val="Tekstpodstawowy21"/>
        <w:numPr>
          <w:ilvl w:val="0"/>
          <w:numId w:val="4"/>
        </w:numPr>
        <w:tabs>
          <w:tab w:val="clear" w:pos="720"/>
          <w:tab w:val="left" w:pos="360"/>
          <w:tab w:val="num" w:pos="426"/>
          <w:tab w:val="left" w:pos="8460"/>
          <w:tab w:val="left" w:pos="8640"/>
          <w:tab w:val="left" w:pos="8820"/>
        </w:tabs>
        <w:spacing w:line="276" w:lineRule="auto"/>
        <w:ind w:left="426" w:right="-73" w:hanging="426"/>
        <w:jc w:val="both"/>
        <w:rPr>
          <w:rFonts w:ascii="Arial" w:hAnsi="Arial"/>
          <w:sz w:val="20"/>
        </w:rPr>
      </w:pPr>
      <w:r w:rsidRPr="009409AC">
        <w:rPr>
          <w:rFonts w:ascii="Arial" w:hAnsi="Arial" w:cs="Arial"/>
          <w:sz w:val="20"/>
          <w:szCs w:val="22"/>
        </w:rPr>
        <w:t xml:space="preserve">Zamawiający ustanowi </w:t>
      </w:r>
      <w:bookmarkStart w:id="18" w:name="_Hlk508882657"/>
      <w:r w:rsidRPr="009409AC">
        <w:rPr>
          <w:rFonts w:ascii="Arial" w:hAnsi="Arial" w:cs="Arial"/>
          <w:sz w:val="20"/>
          <w:szCs w:val="22"/>
        </w:rPr>
        <w:t>Inspektora N</w:t>
      </w:r>
      <w:r w:rsidR="004D69A2" w:rsidRPr="009409AC">
        <w:rPr>
          <w:rFonts w:ascii="Arial" w:hAnsi="Arial" w:cs="Arial"/>
          <w:sz w:val="20"/>
          <w:szCs w:val="22"/>
        </w:rPr>
        <w:t>adzoru</w:t>
      </w:r>
      <w:bookmarkEnd w:id="18"/>
      <w:r w:rsidR="004D69A2" w:rsidRPr="009409AC">
        <w:rPr>
          <w:rFonts w:ascii="Arial" w:hAnsi="Arial" w:cs="Arial"/>
          <w:sz w:val="20"/>
          <w:szCs w:val="22"/>
        </w:rPr>
        <w:t xml:space="preserve"> i powiadomi o tym fakcie Wykonawcę na przekazaniu placu budowy</w:t>
      </w:r>
      <w:r w:rsidR="00301AD4" w:rsidRPr="009409AC">
        <w:rPr>
          <w:rFonts w:ascii="Arial" w:hAnsi="Arial" w:cs="Arial"/>
          <w:sz w:val="20"/>
          <w:szCs w:val="22"/>
        </w:rPr>
        <w:t>/frontu robót</w:t>
      </w:r>
      <w:r w:rsidR="004D69A2" w:rsidRPr="009409AC">
        <w:rPr>
          <w:rFonts w:ascii="Arial" w:hAnsi="Arial" w:cs="Arial"/>
          <w:sz w:val="20"/>
          <w:szCs w:val="22"/>
        </w:rPr>
        <w:t>.</w:t>
      </w:r>
    </w:p>
    <w:p w:rsidR="004D69A2" w:rsidRPr="009409AC" w:rsidRDefault="004D69A2" w:rsidP="007F5773">
      <w:pPr>
        <w:pStyle w:val="Tekstpodstawowywcity"/>
        <w:numPr>
          <w:ilvl w:val="0"/>
          <w:numId w:val="4"/>
        </w:numPr>
        <w:tabs>
          <w:tab w:val="clear" w:pos="720"/>
          <w:tab w:val="num" w:pos="360"/>
        </w:tabs>
        <w:spacing w:line="276" w:lineRule="auto"/>
        <w:ind w:left="360" w:right="22"/>
        <w:jc w:val="both"/>
        <w:rPr>
          <w:rFonts w:ascii="Arial" w:hAnsi="Arial" w:cs="Arial"/>
          <w:sz w:val="20"/>
          <w:szCs w:val="22"/>
        </w:rPr>
      </w:pPr>
      <w:r w:rsidRPr="009409AC">
        <w:rPr>
          <w:rFonts w:ascii="Arial" w:hAnsi="Arial" w:cs="Arial"/>
          <w:sz w:val="20"/>
          <w:szCs w:val="22"/>
        </w:rPr>
        <w:t>Zamawiając</w:t>
      </w:r>
      <w:r w:rsidR="009A5F6A" w:rsidRPr="009409AC">
        <w:rPr>
          <w:rFonts w:ascii="Arial" w:hAnsi="Arial" w:cs="Arial"/>
          <w:sz w:val="20"/>
          <w:szCs w:val="22"/>
        </w:rPr>
        <w:t>y zastrzega sobie prawo zmiany I</w:t>
      </w:r>
      <w:r w:rsidRPr="009409AC">
        <w:rPr>
          <w:rFonts w:ascii="Arial" w:hAnsi="Arial" w:cs="Arial"/>
          <w:sz w:val="20"/>
          <w:szCs w:val="22"/>
        </w:rPr>
        <w:t xml:space="preserve">nspektora </w:t>
      </w:r>
      <w:r w:rsidR="009A5F6A" w:rsidRPr="009409AC">
        <w:rPr>
          <w:rFonts w:ascii="Arial" w:hAnsi="Arial" w:cs="Arial"/>
          <w:sz w:val="20"/>
          <w:szCs w:val="22"/>
        </w:rPr>
        <w:t>N</w:t>
      </w:r>
      <w:r w:rsidRPr="009409AC">
        <w:rPr>
          <w:rFonts w:ascii="Arial" w:hAnsi="Arial" w:cs="Arial"/>
          <w:sz w:val="20"/>
          <w:szCs w:val="22"/>
        </w:rPr>
        <w:t>adzoru i zobowiązuje się do niezwłocznego powiadomienia o tym Wykonawcę</w:t>
      </w:r>
    </w:p>
    <w:p w:rsidR="004D69A2" w:rsidRPr="009409AC" w:rsidRDefault="004D69A2" w:rsidP="007F5773">
      <w:pPr>
        <w:pStyle w:val="Tekstpodstawowywcity"/>
        <w:numPr>
          <w:ilvl w:val="0"/>
          <w:numId w:val="4"/>
        </w:numPr>
        <w:tabs>
          <w:tab w:val="clear" w:pos="720"/>
          <w:tab w:val="num" w:pos="360"/>
        </w:tabs>
        <w:spacing w:line="276" w:lineRule="auto"/>
        <w:ind w:left="357" w:right="23" w:hanging="357"/>
        <w:jc w:val="both"/>
        <w:rPr>
          <w:rFonts w:ascii="Arial" w:hAnsi="Arial" w:cs="Arial"/>
          <w:sz w:val="20"/>
          <w:szCs w:val="22"/>
        </w:rPr>
      </w:pPr>
      <w:r w:rsidRPr="009409AC">
        <w:rPr>
          <w:rFonts w:ascii="Arial" w:hAnsi="Arial" w:cs="Arial"/>
          <w:sz w:val="20"/>
          <w:szCs w:val="22"/>
        </w:rPr>
        <w:t xml:space="preserve">Inspektor </w:t>
      </w:r>
      <w:r w:rsidR="009A5F6A" w:rsidRPr="009409AC">
        <w:rPr>
          <w:rFonts w:ascii="Arial" w:hAnsi="Arial" w:cs="Arial"/>
          <w:sz w:val="20"/>
          <w:szCs w:val="22"/>
        </w:rPr>
        <w:t>N</w:t>
      </w:r>
      <w:r w:rsidRPr="009409AC">
        <w:rPr>
          <w:rFonts w:ascii="Arial" w:hAnsi="Arial" w:cs="Arial"/>
          <w:sz w:val="20"/>
          <w:szCs w:val="22"/>
        </w:rPr>
        <w:t>adzoru reprezentuje Zamawiającego wobec Wykonawcy działając w imieniu i na rachunek Zamawiającego.</w:t>
      </w:r>
    </w:p>
    <w:p w:rsidR="004D69A2" w:rsidRPr="009409AC" w:rsidRDefault="004D69A2" w:rsidP="007F5773">
      <w:pPr>
        <w:pStyle w:val="Tekstpodstawowywcity"/>
        <w:numPr>
          <w:ilvl w:val="0"/>
          <w:numId w:val="4"/>
        </w:numPr>
        <w:tabs>
          <w:tab w:val="clear" w:pos="720"/>
          <w:tab w:val="num" w:pos="360"/>
        </w:tabs>
        <w:spacing w:line="276" w:lineRule="auto"/>
        <w:ind w:left="360" w:right="22"/>
        <w:jc w:val="both"/>
        <w:rPr>
          <w:rFonts w:ascii="Arial" w:hAnsi="Arial" w:cs="Arial"/>
          <w:sz w:val="20"/>
          <w:szCs w:val="22"/>
        </w:rPr>
      </w:pPr>
      <w:r w:rsidRPr="009409AC">
        <w:rPr>
          <w:rFonts w:ascii="Arial" w:hAnsi="Arial" w:cs="Arial"/>
          <w:sz w:val="20"/>
          <w:szCs w:val="22"/>
        </w:rPr>
        <w:t>W zakresie wzajemnego współdziałania przy realizacji przedmiotu umowy strony zobowiązują się działać niezwłocznie, przestrzegając obowiązujących przepisów prawa i ustalonych zwyczajów.</w:t>
      </w:r>
    </w:p>
    <w:p w:rsidR="004D69A2" w:rsidRPr="009409AC" w:rsidRDefault="004D69A2" w:rsidP="007F5773">
      <w:pPr>
        <w:pStyle w:val="Tekstpodstawowywcity"/>
        <w:numPr>
          <w:ilvl w:val="0"/>
          <w:numId w:val="4"/>
        </w:numPr>
        <w:tabs>
          <w:tab w:val="clear" w:pos="720"/>
          <w:tab w:val="num" w:pos="360"/>
        </w:tabs>
        <w:spacing w:line="276" w:lineRule="auto"/>
        <w:ind w:left="360" w:right="22"/>
        <w:jc w:val="both"/>
        <w:rPr>
          <w:rFonts w:ascii="Arial" w:hAnsi="Arial" w:cs="Arial"/>
          <w:sz w:val="20"/>
          <w:szCs w:val="22"/>
        </w:rPr>
      </w:pPr>
      <w:r w:rsidRPr="009409AC">
        <w:rPr>
          <w:rFonts w:ascii="Arial" w:hAnsi="Arial" w:cs="Arial"/>
          <w:sz w:val="20"/>
          <w:szCs w:val="22"/>
        </w:rPr>
        <w:t xml:space="preserve">Wykonawca będzie stosował się do poleceń wydawanych przez </w:t>
      </w:r>
      <w:r w:rsidR="009A5F6A" w:rsidRPr="009409AC">
        <w:rPr>
          <w:rFonts w:ascii="Arial" w:hAnsi="Arial" w:cs="Arial"/>
          <w:sz w:val="20"/>
          <w:szCs w:val="22"/>
        </w:rPr>
        <w:t>Zamawiającego lub reprezentującego</w:t>
      </w:r>
      <w:r w:rsidRPr="009409AC">
        <w:rPr>
          <w:rFonts w:ascii="Arial" w:hAnsi="Arial" w:cs="Arial"/>
          <w:sz w:val="20"/>
          <w:szCs w:val="22"/>
        </w:rPr>
        <w:t xml:space="preserve"> </w:t>
      </w:r>
      <w:r w:rsidR="009A5F6A" w:rsidRPr="009409AC">
        <w:rPr>
          <w:rFonts w:ascii="Arial" w:hAnsi="Arial" w:cs="Arial"/>
          <w:sz w:val="20"/>
          <w:szCs w:val="22"/>
        </w:rPr>
        <w:t xml:space="preserve"> Inspektora Nadzoru</w:t>
      </w:r>
      <w:r w:rsidRPr="009409AC">
        <w:rPr>
          <w:rFonts w:ascii="Arial" w:hAnsi="Arial" w:cs="Arial"/>
          <w:sz w:val="20"/>
          <w:szCs w:val="22"/>
        </w:rPr>
        <w:t xml:space="preserve"> </w:t>
      </w:r>
      <w:r w:rsidR="009A5F6A" w:rsidRPr="009409AC">
        <w:rPr>
          <w:rFonts w:ascii="Arial" w:hAnsi="Arial" w:cs="Arial"/>
          <w:sz w:val="20"/>
          <w:szCs w:val="22"/>
        </w:rPr>
        <w:t xml:space="preserve">w </w:t>
      </w:r>
      <w:r w:rsidRPr="009409AC">
        <w:rPr>
          <w:rFonts w:ascii="Arial" w:hAnsi="Arial" w:cs="Arial"/>
          <w:sz w:val="20"/>
          <w:szCs w:val="22"/>
        </w:rPr>
        <w:t>odniesieniu do robót</w:t>
      </w:r>
      <w:r w:rsidR="00301AD4" w:rsidRPr="009409AC">
        <w:rPr>
          <w:rFonts w:ascii="Arial" w:hAnsi="Arial" w:cs="Arial"/>
          <w:sz w:val="20"/>
          <w:szCs w:val="22"/>
        </w:rPr>
        <w:t xml:space="preserve"> i dostaw</w:t>
      </w:r>
      <w:r w:rsidRPr="009409AC">
        <w:rPr>
          <w:rFonts w:ascii="Arial" w:hAnsi="Arial" w:cs="Arial"/>
          <w:sz w:val="20"/>
          <w:szCs w:val="22"/>
        </w:rPr>
        <w:t>, włącznie z zawieszeniem wszystkich lub części robót</w:t>
      </w:r>
      <w:r w:rsidR="0010701A" w:rsidRPr="009409AC">
        <w:rPr>
          <w:rFonts w:ascii="Arial" w:hAnsi="Arial" w:cs="Arial"/>
          <w:sz w:val="20"/>
          <w:szCs w:val="22"/>
        </w:rPr>
        <w:t>/dostaw</w:t>
      </w:r>
      <w:r w:rsidRPr="009409AC">
        <w:rPr>
          <w:rFonts w:ascii="Arial" w:hAnsi="Arial" w:cs="Arial"/>
          <w:sz w:val="20"/>
          <w:szCs w:val="22"/>
        </w:rPr>
        <w:t>.</w:t>
      </w:r>
    </w:p>
    <w:p w:rsidR="004D69A2" w:rsidRDefault="004D69A2" w:rsidP="008546FA">
      <w:pPr>
        <w:pStyle w:val="Tekstpodstawowywcity"/>
        <w:spacing w:line="276" w:lineRule="auto"/>
        <w:ind w:left="0" w:right="204"/>
        <w:jc w:val="center"/>
        <w:rPr>
          <w:rFonts w:ascii="Arial" w:hAnsi="Arial" w:cs="Arial"/>
          <w:b/>
          <w:bCs/>
          <w:sz w:val="20"/>
          <w:szCs w:val="22"/>
        </w:rPr>
      </w:pPr>
      <w:r>
        <w:rPr>
          <w:rFonts w:ascii="Arial" w:hAnsi="Arial" w:cs="Arial"/>
          <w:b/>
          <w:bCs/>
          <w:sz w:val="20"/>
          <w:szCs w:val="22"/>
        </w:rPr>
        <w:t>§ 7</w:t>
      </w:r>
    </w:p>
    <w:p w:rsidR="004D69A2" w:rsidRPr="00782174" w:rsidRDefault="004D69A2" w:rsidP="008546FA">
      <w:pPr>
        <w:pStyle w:val="Tekstpodstawowywcity"/>
        <w:spacing w:line="276" w:lineRule="auto"/>
        <w:ind w:left="0" w:right="204"/>
        <w:jc w:val="center"/>
        <w:rPr>
          <w:rFonts w:ascii="Arial" w:hAnsi="Arial" w:cs="Arial"/>
          <w:b/>
          <w:bCs/>
          <w:sz w:val="20"/>
          <w:szCs w:val="22"/>
          <w:vertAlign w:val="superscript"/>
        </w:rPr>
      </w:pPr>
      <w:r>
        <w:rPr>
          <w:rFonts w:ascii="Arial" w:hAnsi="Arial" w:cs="Arial"/>
          <w:b/>
          <w:bCs/>
          <w:sz w:val="20"/>
          <w:szCs w:val="22"/>
        </w:rPr>
        <w:t>Wynagrodzenie</w:t>
      </w:r>
      <w:r w:rsidR="00E86971">
        <w:rPr>
          <w:rStyle w:val="Odwoanieprzypisudolnego"/>
          <w:rFonts w:ascii="Arial" w:hAnsi="Arial" w:cs="Arial"/>
          <w:b/>
          <w:bCs/>
          <w:sz w:val="20"/>
          <w:szCs w:val="22"/>
        </w:rPr>
        <w:footnoteReference w:id="2"/>
      </w:r>
    </w:p>
    <w:p w:rsidR="004D69A2" w:rsidRPr="009409AC" w:rsidRDefault="004D69A2" w:rsidP="00C34A74">
      <w:pPr>
        <w:pStyle w:val="Tekstpodstawowywcity"/>
        <w:numPr>
          <w:ilvl w:val="0"/>
          <w:numId w:val="5"/>
        </w:numPr>
        <w:tabs>
          <w:tab w:val="clear" w:pos="720"/>
          <w:tab w:val="num" w:pos="360"/>
        </w:tabs>
        <w:spacing w:line="276" w:lineRule="auto"/>
        <w:ind w:left="360" w:right="22"/>
        <w:jc w:val="both"/>
        <w:rPr>
          <w:rFonts w:ascii="Arial" w:hAnsi="Arial" w:cs="Arial"/>
          <w:sz w:val="20"/>
          <w:szCs w:val="22"/>
        </w:rPr>
      </w:pPr>
      <w:r>
        <w:rPr>
          <w:rFonts w:ascii="Arial" w:hAnsi="Arial" w:cs="Arial"/>
          <w:sz w:val="20"/>
          <w:szCs w:val="22"/>
        </w:rPr>
        <w:t xml:space="preserve">Wykonawcy przysługuje od Zamawiającego </w:t>
      </w:r>
      <w:r w:rsidRPr="008523EB">
        <w:rPr>
          <w:rFonts w:ascii="Arial" w:hAnsi="Arial" w:cs="Arial"/>
          <w:b/>
          <w:color w:val="000000"/>
          <w:sz w:val="20"/>
          <w:szCs w:val="22"/>
        </w:rPr>
        <w:t xml:space="preserve">wynagrodzenie </w:t>
      </w:r>
      <w:r w:rsidR="005E12E3">
        <w:rPr>
          <w:rFonts w:ascii="Arial" w:hAnsi="Arial" w:cs="Arial"/>
          <w:b/>
          <w:color w:val="000000"/>
          <w:sz w:val="20"/>
          <w:szCs w:val="22"/>
        </w:rPr>
        <w:t>ryczałtowe</w:t>
      </w:r>
      <w:r>
        <w:rPr>
          <w:rFonts w:ascii="Arial" w:hAnsi="Arial" w:cs="Arial"/>
          <w:b/>
          <w:color w:val="000000"/>
          <w:sz w:val="20"/>
          <w:szCs w:val="22"/>
        </w:rPr>
        <w:t xml:space="preserve"> </w:t>
      </w:r>
      <w:r>
        <w:rPr>
          <w:rFonts w:ascii="Arial" w:hAnsi="Arial" w:cs="Arial"/>
          <w:sz w:val="20"/>
          <w:szCs w:val="22"/>
        </w:rPr>
        <w:t xml:space="preserve">za przedmiot umowy  </w:t>
      </w:r>
      <w:r w:rsidRPr="00DD0A9E">
        <w:rPr>
          <w:rFonts w:ascii="Arial" w:hAnsi="Arial" w:cs="Arial"/>
          <w:sz w:val="20"/>
          <w:szCs w:val="22"/>
        </w:rPr>
        <w:t>zgodnie z kosztorysem ofertowym sporządzonym</w:t>
      </w:r>
      <w:r>
        <w:rPr>
          <w:rFonts w:ascii="Arial" w:hAnsi="Arial" w:cs="Arial"/>
          <w:sz w:val="20"/>
          <w:szCs w:val="22"/>
        </w:rPr>
        <w:t xml:space="preserve"> przez Wykonawcę w wysokości dla :</w:t>
      </w:r>
    </w:p>
    <w:p w:rsidR="001B3536" w:rsidRPr="00E1619E" w:rsidRDefault="001B3536" w:rsidP="00C34A74">
      <w:pPr>
        <w:pStyle w:val="Tekstpodstawowywcity"/>
        <w:tabs>
          <w:tab w:val="num" w:pos="360"/>
          <w:tab w:val="num" w:pos="1440"/>
        </w:tabs>
        <w:spacing w:line="276" w:lineRule="auto"/>
        <w:ind w:left="357" w:right="23" w:firstLine="181"/>
        <w:jc w:val="both"/>
        <w:rPr>
          <w:rFonts w:ascii="Arial" w:hAnsi="Arial" w:cs="Arial"/>
          <w:b/>
          <w:sz w:val="20"/>
          <w:szCs w:val="22"/>
        </w:rPr>
      </w:pPr>
      <w:r>
        <w:rPr>
          <w:rFonts w:ascii="Arial" w:hAnsi="Arial" w:cs="Arial"/>
          <w:b/>
          <w:sz w:val="20"/>
          <w:szCs w:val="22"/>
        </w:rPr>
        <w:t>Z</w:t>
      </w:r>
      <w:r w:rsidRPr="00E1619E">
        <w:rPr>
          <w:rFonts w:ascii="Arial" w:hAnsi="Arial" w:cs="Arial"/>
          <w:b/>
          <w:sz w:val="20"/>
          <w:szCs w:val="22"/>
        </w:rPr>
        <w:t>ad</w:t>
      </w:r>
      <w:r w:rsidR="004E6D31">
        <w:rPr>
          <w:rFonts w:ascii="Arial" w:hAnsi="Arial" w:cs="Arial"/>
          <w:b/>
          <w:sz w:val="20"/>
          <w:szCs w:val="22"/>
        </w:rPr>
        <w:t>ania nr  ….</w:t>
      </w:r>
      <w:r w:rsidRPr="00E1619E">
        <w:rPr>
          <w:rFonts w:ascii="Arial" w:hAnsi="Arial" w:cs="Arial"/>
          <w:b/>
          <w:sz w:val="20"/>
          <w:szCs w:val="22"/>
        </w:rPr>
        <w:t>:</w:t>
      </w:r>
    </w:p>
    <w:p w:rsidR="001B3536" w:rsidRPr="00E1619E" w:rsidRDefault="001B3536" w:rsidP="00C34A74">
      <w:pPr>
        <w:pStyle w:val="Tekstpodstawowywcity"/>
        <w:tabs>
          <w:tab w:val="num" w:pos="360"/>
          <w:tab w:val="num" w:pos="1440"/>
        </w:tabs>
        <w:spacing w:line="276" w:lineRule="auto"/>
        <w:ind w:left="360" w:right="23" w:firstLine="180"/>
        <w:jc w:val="both"/>
        <w:rPr>
          <w:rFonts w:ascii="Arial" w:hAnsi="Arial" w:cs="Arial"/>
          <w:sz w:val="20"/>
          <w:szCs w:val="22"/>
        </w:rPr>
      </w:pPr>
      <w:r w:rsidRPr="00E1619E">
        <w:rPr>
          <w:rFonts w:ascii="Arial" w:hAnsi="Arial" w:cs="Arial"/>
          <w:sz w:val="20"/>
          <w:szCs w:val="22"/>
        </w:rPr>
        <w:t>brutto:............PLN (słownie:  ………………………………………………)</w:t>
      </w:r>
    </w:p>
    <w:p w:rsidR="001B3536" w:rsidRPr="00E1619E" w:rsidRDefault="001B3536" w:rsidP="00C34A74">
      <w:pPr>
        <w:pStyle w:val="Tekstpodstawowywcity"/>
        <w:tabs>
          <w:tab w:val="num" w:pos="360"/>
        </w:tabs>
        <w:spacing w:line="276" w:lineRule="auto"/>
        <w:ind w:left="360" w:right="23" w:firstLine="180"/>
        <w:jc w:val="both"/>
        <w:rPr>
          <w:rFonts w:ascii="Arial" w:hAnsi="Arial" w:cs="Arial"/>
          <w:sz w:val="20"/>
          <w:szCs w:val="22"/>
        </w:rPr>
      </w:pPr>
      <w:r w:rsidRPr="00E1619E">
        <w:rPr>
          <w:rFonts w:ascii="Arial" w:hAnsi="Arial" w:cs="Arial"/>
          <w:sz w:val="20"/>
          <w:szCs w:val="22"/>
        </w:rPr>
        <w:t xml:space="preserve">w tym: kwota  netto wynosi. …………………………PLN,  </w:t>
      </w:r>
    </w:p>
    <w:p w:rsidR="001B3536" w:rsidRPr="00E1619E" w:rsidRDefault="001B3536" w:rsidP="00C34A74">
      <w:pPr>
        <w:pStyle w:val="Tekstpodstawowywcity"/>
        <w:tabs>
          <w:tab w:val="num" w:pos="360"/>
        </w:tabs>
        <w:spacing w:line="276" w:lineRule="auto"/>
        <w:ind w:left="360" w:right="23" w:firstLine="180"/>
        <w:jc w:val="both"/>
        <w:rPr>
          <w:rFonts w:ascii="Arial" w:hAnsi="Arial" w:cs="Arial"/>
          <w:sz w:val="20"/>
          <w:szCs w:val="22"/>
        </w:rPr>
      </w:pPr>
      <w:r w:rsidRPr="00E1619E">
        <w:rPr>
          <w:rFonts w:ascii="Arial" w:hAnsi="Arial" w:cs="Arial"/>
          <w:sz w:val="20"/>
          <w:szCs w:val="22"/>
        </w:rPr>
        <w:t>obowiązujący  VAT wynosi ………………….;......…PLN, tj. 23 %</w:t>
      </w:r>
    </w:p>
    <w:p w:rsidR="00946EEC" w:rsidRPr="00F051C8" w:rsidRDefault="004D69A2" w:rsidP="00C34A74">
      <w:pPr>
        <w:pStyle w:val="Tekstpodstawowywcity"/>
        <w:numPr>
          <w:ilvl w:val="0"/>
          <w:numId w:val="5"/>
        </w:numPr>
        <w:tabs>
          <w:tab w:val="clear" w:pos="720"/>
          <w:tab w:val="num" w:pos="360"/>
          <w:tab w:val="num" w:pos="567"/>
        </w:tabs>
        <w:spacing w:line="276" w:lineRule="auto"/>
        <w:ind w:left="360" w:right="23"/>
        <w:jc w:val="both"/>
        <w:rPr>
          <w:rFonts w:ascii="Arial" w:hAnsi="Arial" w:cs="Arial"/>
          <w:sz w:val="20"/>
          <w:szCs w:val="22"/>
        </w:rPr>
      </w:pPr>
      <w:r>
        <w:rPr>
          <w:rFonts w:ascii="Arial" w:hAnsi="Arial" w:cs="Arial"/>
          <w:sz w:val="20"/>
          <w:szCs w:val="22"/>
        </w:rPr>
        <w:t xml:space="preserve">Kwota, o której mowa w ust.1 obejmuje wszelkie koszty i czynności Wykonawcy związane </w:t>
      </w:r>
      <w:r w:rsidRPr="002A73BF">
        <w:rPr>
          <w:rFonts w:ascii="Arial" w:hAnsi="Arial" w:cs="Arial"/>
          <w:sz w:val="20"/>
          <w:szCs w:val="22"/>
        </w:rPr>
        <w:t xml:space="preserve">z realizacją przedmiotu umowy i nie będzie podlegać waloryzacji. </w:t>
      </w:r>
    </w:p>
    <w:p w:rsidR="004D69A2" w:rsidRDefault="004D69A2" w:rsidP="00C34A74">
      <w:pPr>
        <w:pStyle w:val="Tekstpodstawowywcity"/>
        <w:numPr>
          <w:ilvl w:val="0"/>
          <w:numId w:val="5"/>
        </w:numPr>
        <w:tabs>
          <w:tab w:val="clear" w:pos="720"/>
          <w:tab w:val="num" w:pos="360"/>
          <w:tab w:val="num" w:pos="567"/>
        </w:tabs>
        <w:spacing w:line="276" w:lineRule="auto"/>
        <w:ind w:left="360" w:right="22"/>
        <w:jc w:val="both"/>
        <w:rPr>
          <w:rFonts w:ascii="Arial" w:hAnsi="Arial" w:cs="Arial"/>
          <w:sz w:val="20"/>
          <w:szCs w:val="22"/>
        </w:rPr>
      </w:pPr>
      <w:r w:rsidRPr="009E001C">
        <w:rPr>
          <w:rFonts w:ascii="Arial" w:hAnsi="Arial" w:cs="Arial"/>
          <w:sz w:val="20"/>
          <w:szCs w:val="22"/>
        </w:rPr>
        <w:t>Za zakres</w:t>
      </w:r>
      <w:r>
        <w:rPr>
          <w:rFonts w:ascii="Arial" w:hAnsi="Arial" w:cs="Arial"/>
          <w:sz w:val="20"/>
          <w:szCs w:val="22"/>
        </w:rPr>
        <w:t xml:space="preserve"> zamówienia </w:t>
      </w:r>
      <w:r w:rsidRPr="002A73BF">
        <w:rPr>
          <w:rFonts w:ascii="Arial" w:hAnsi="Arial" w:cs="Arial"/>
          <w:sz w:val="20"/>
          <w:szCs w:val="22"/>
        </w:rPr>
        <w:t>nie wykonan</w:t>
      </w:r>
      <w:r>
        <w:rPr>
          <w:rFonts w:ascii="Arial" w:hAnsi="Arial" w:cs="Arial"/>
          <w:sz w:val="20"/>
          <w:szCs w:val="22"/>
        </w:rPr>
        <w:t>y</w:t>
      </w:r>
      <w:r w:rsidRPr="002A73BF">
        <w:rPr>
          <w:rFonts w:ascii="Arial" w:hAnsi="Arial" w:cs="Arial"/>
          <w:sz w:val="20"/>
          <w:szCs w:val="22"/>
        </w:rPr>
        <w:t>, jako zbędn</w:t>
      </w:r>
      <w:r>
        <w:rPr>
          <w:rFonts w:ascii="Arial" w:hAnsi="Arial" w:cs="Arial"/>
          <w:sz w:val="20"/>
          <w:szCs w:val="22"/>
        </w:rPr>
        <w:t>y</w:t>
      </w:r>
      <w:r w:rsidRPr="002A73BF">
        <w:rPr>
          <w:rFonts w:ascii="Arial" w:hAnsi="Arial" w:cs="Arial"/>
          <w:sz w:val="20"/>
          <w:szCs w:val="22"/>
        </w:rPr>
        <w:t>, choć objęt</w:t>
      </w:r>
      <w:r>
        <w:rPr>
          <w:rFonts w:ascii="Arial" w:hAnsi="Arial" w:cs="Arial"/>
          <w:sz w:val="20"/>
          <w:szCs w:val="22"/>
        </w:rPr>
        <w:t>y</w:t>
      </w:r>
      <w:r w:rsidRPr="002A73BF">
        <w:rPr>
          <w:rFonts w:ascii="Arial" w:hAnsi="Arial" w:cs="Arial"/>
          <w:sz w:val="20"/>
          <w:szCs w:val="22"/>
        </w:rPr>
        <w:t xml:space="preserve"> umową, wynagrodzenie nie przysługuje.</w:t>
      </w:r>
    </w:p>
    <w:p w:rsidR="005A39E1" w:rsidRPr="009409AC" w:rsidRDefault="004D69A2" w:rsidP="00C34A74">
      <w:pPr>
        <w:pStyle w:val="Tekstpodstawowywcity"/>
        <w:numPr>
          <w:ilvl w:val="0"/>
          <w:numId w:val="5"/>
        </w:numPr>
        <w:tabs>
          <w:tab w:val="clear" w:pos="720"/>
          <w:tab w:val="num" w:pos="360"/>
        </w:tabs>
        <w:spacing w:line="276" w:lineRule="auto"/>
        <w:ind w:left="360" w:right="22"/>
        <w:jc w:val="both"/>
        <w:rPr>
          <w:rFonts w:ascii="Arial" w:hAnsi="Arial" w:cs="Arial"/>
          <w:sz w:val="20"/>
          <w:szCs w:val="22"/>
        </w:rPr>
      </w:pPr>
      <w:r w:rsidRPr="002A73BF">
        <w:rPr>
          <w:rFonts w:ascii="Arial" w:hAnsi="Arial" w:cs="Arial"/>
          <w:sz w:val="20"/>
          <w:szCs w:val="22"/>
        </w:rPr>
        <w:t>Zamawiający zastrzega sobie prawo wyboru koloru i detali materiałów wykończeniowych o parametrach zgodnych z dokumentacją.</w:t>
      </w:r>
    </w:p>
    <w:p w:rsidR="007141E4" w:rsidRDefault="007141E4" w:rsidP="007141E4">
      <w:pPr>
        <w:pStyle w:val="Tekstpodstawowywcity"/>
        <w:spacing w:line="276" w:lineRule="auto"/>
        <w:ind w:left="181" w:right="23"/>
        <w:jc w:val="center"/>
        <w:rPr>
          <w:rFonts w:ascii="Arial" w:hAnsi="Arial" w:cs="Arial"/>
          <w:b/>
          <w:bCs/>
          <w:sz w:val="20"/>
          <w:szCs w:val="22"/>
        </w:rPr>
      </w:pPr>
    </w:p>
    <w:p w:rsidR="007141E4" w:rsidRDefault="007141E4" w:rsidP="007141E4">
      <w:pPr>
        <w:pStyle w:val="Tekstpodstawowywcity"/>
        <w:spacing w:line="276" w:lineRule="auto"/>
        <w:ind w:left="181" w:right="23"/>
        <w:jc w:val="center"/>
        <w:rPr>
          <w:rFonts w:ascii="Arial" w:hAnsi="Arial" w:cs="Arial"/>
          <w:b/>
          <w:bCs/>
          <w:sz w:val="20"/>
          <w:szCs w:val="22"/>
        </w:rPr>
      </w:pPr>
    </w:p>
    <w:p w:rsidR="004D69A2" w:rsidRDefault="004D69A2" w:rsidP="007141E4">
      <w:pPr>
        <w:pStyle w:val="Tekstpodstawowywcity"/>
        <w:spacing w:line="276" w:lineRule="auto"/>
        <w:ind w:left="181" w:right="23"/>
        <w:jc w:val="center"/>
        <w:rPr>
          <w:rFonts w:ascii="Arial" w:hAnsi="Arial" w:cs="Arial"/>
          <w:b/>
          <w:bCs/>
          <w:sz w:val="20"/>
          <w:szCs w:val="22"/>
        </w:rPr>
      </w:pPr>
      <w:r>
        <w:rPr>
          <w:rFonts w:ascii="Arial" w:hAnsi="Arial" w:cs="Arial"/>
          <w:b/>
          <w:bCs/>
          <w:sz w:val="20"/>
          <w:szCs w:val="22"/>
        </w:rPr>
        <w:lastRenderedPageBreak/>
        <w:t>§ 8</w:t>
      </w:r>
    </w:p>
    <w:p w:rsidR="004D69A2" w:rsidRDefault="004D69A2" w:rsidP="007141E4">
      <w:pPr>
        <w:pStyle w:val="Tekstpodstawowywcity"/>
        <w:spacing w:line="276" w:lineRule="auto"/>
        <w:ind w:left="0" w:right="23"/>
        <w:jc w:val="center"/>
        <w:rPr>
          <w:rFonts w:ascii="Arial" w:hAnsi="Arial" w:cs="Arial"/>
          <w:b/>
          <w:bCs/>
          <w:sz w:val="20"/>
          <w:szCs w:val="22"/>
        </w:rPr>
      </w:pPr>
      <w:r>
        <w:rPr>
          <w:rFonts w:ascii="Arial" w:hAnsi="Arial" w:cs="Arial"/>
          <w:b/>
          <w:bCs/>
          <w:sz w:val="20"/>
          <w:szCs w:val="22"/>
        </w:rPr>
        <w:t>Odbiór dostawy i odbiór końcowy zadania, odbiory gwarancyjne</w:t>
      </w:r>
    </w:p>
    <w:p w:rsidR="004D69A2" w:rsidRPr="009409AC"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2"/>
        </w:rPr>
      </w:pPr>
      <w:r w:rsidRPr="009409AC">
        <w:rPr>
          <w:rFonts w:ascii="Arial" w:hAnsi="Arial" w:cs="Arial"/>
          <w:sz w:val="20"/>
          <w:szCs w:val="22"/>
        </w:rPr>
        <w:t>Przedmiotem odbioru będzie dostawa urządzeń wraz z montażem oraz towarzyszącymi robotami budowlanymi potwierdzona przez inspektora nadzoru.</w:t>
      </w:r>
      <w:r w:rsidR="003710BB" w:rsidRPr="009409AC">
        <w:rPr>
          <w:rFonts w:ascii="Arial" w:hAnsi="Arial" w:cs="Arial"/>
          <w:sz w:val="20"/>
          <w:szCs w:val="22"/>
        </w:rPr>
        <w:t xml:space="preserve"> Strony ustalają, że odbiór nastąpi jednorazowo po wykonaniu </w:t>
      </w:r>
      <w:r w:rsidR="005A39E1" w:rsidRPr="009409AC">
        <w:rPr>
          <w:rFonts w:ascii="Arial" w:hAnsi="Arial" w:cs="Arial"/>
          <w:sz w:val="20"/>
          <w:szCs w:val="22"/>
        </w:rPr>
        <w:t>danego zadania/przedmiotu umowy</w:t>
      </w:r>
      <w:r w:rsidR="003710BB" w:rsidRPr="009409AC">
        <w:rPr>
          <w:rFonts w:ascii="Arial" w:hAnsi="Arial" w:cs="Arial"/>
          <w:sz w:val="20"/>
          <w:szCs w:val="22"/>
        </w:rPr>
        <w:t>.</w:t>
      </w:r>
    </w:p>
    <w:p w:rsidR="004D69A2"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2"/>
        </w:rPr>
      </w:pPr>
      <w:r>
        <w:rPr>
          <w:rFonts w:ascii="Arial" w:hAnsi="Arial" w:cs="Arial"/>
          <w:sz w:val="20"/>
          <w:szCs w:val="22"/>
        </w:rPr>
        <w:t>W protokole odbioru należy podać Wykonawcę i Podwykonawcę dostawy/robót z określeniem zakresu wykonanych przez nich dostaw/robót.</w:t>
      </w:r>
    </w:p>
    <w:p w:rsidR="004D69A2" w:rsidRPr="009409AC"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2"/>
        </w:rPr>
      </w:pPr>
      <w:r w:rsidRPr="00F91870">
        <w:rPr>
          <w:rFonts w:ascii="Arial" w:hAnsi="Arial" w:cs="Arial"/>
          <w:sz w:val="20"/>
          <w:szCs w:val="22"/>
        </w:rPr>
        <w:t>O terminie zakończenia robót ulegających zakryciu lub zanikających Wykonawca każdorazowo</w:t>
      </w:r>
      <w:r w:rsidR="00B35A28">
        <w:rPr>
          <w:rFonts w:ascii="Arial" w:hAnsi="Arial" w:cs="Arial"/>
          <w:sz w:val="20"/>
          <w:szCs w:val="22"/>
        </w:rPr>
        <w:t xml:space="preserve"> zawiadamiał będzie </w:t>
      </w:r>
      <w:r w:rsidR="00B35A28" w:rsidRPr="009409AC">
        <w:rPr>
          <w:rFonts w:ascii="Arial" w:hAnsi="Arial" w:cs="Arial"/>
          <w:sz w:val="20"/>
          <w:szCs w:val="22"/>
        </w:rPr>
        <w:t>Inspektora N</w:t>
      </w:r>
      <w:r w:rsidRPr="009409AC">
        <w:rPr>
          <w:rFonts w:ascii="Arial" w:hAnsi="Arial" w:cs="Arial"/>
          <w:sz w:val="20"/>
          <w:szCs w:val="22"/>
        </w:rPr>
        <w:t>adzoru z co najmniej 3 dniowym wyprzedzeniem.</w:t>
      </w:r>
    </w:p>
    <w:p w:rsidR="004D69A2" w:rsidRPr="009409AC"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2"/>
        </w:rPr>
      </w:pPr>
      <w:r w:rsidRPr="009409AC">
        <w:rPr>
          <w:rFonts w:ascii="Arial" w:hAnsi="Arial" w:cs="Arial"/>
          <w:sz w:val="20"/>
          <w:szCs w:val="22"/>
        </w:rPr>
        <w:t>Ewentualne wady przedmiotu umowy wykryte w toku realizacji usuwane będą niezwłocznie, a najpóźniej w termi</w:t>
      </w:r>
      <w:r w:rsidR="00B35A28" w:rsidRPr="009409AC">
        <w:rPr>
          <w:rFonts w:ascii="Arial" w:hAnsi="Arial" w:cs="Arial"/>
          <w:sz w:val="20"/>
          <w:szCs w:val="22"/>
        </w:rPr>
        <w:t>nie ustalonym przez Inspektora N</w:t>
      </w:r>
      <w:r w:rsidRPr="009409AC">
        <w:rPr>
          <w:rFonts w:ascii="Arial" w:hAnsi="Arial" w:cs="Arial"/>
          <w:sz w:val="20"/>
          <w:szCs w:val="22"/>
        </w:rPr>
        <w:t>adzoru.</w:t>
      </w:r>
    </w:p>
    <w:p w:rsidR="004D69A2"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2"/>
        </w:rPr>
      </w:pPr>
      <w:r>
        <w:rPr>
          <w:rFonts w:ascii="Arial" w:hAnsi="Arial" w:cs="Arial"/>
          <w:sz w:val="20"/>
          <w:szCs w:val="22"/>
        </w:rPr>
        <w:t xml:space="preserve">Ujawnienie wady przy odbiorze przedmiotu umowy wstrzymuje podpisanie protokołu odbioru. </w:t>
      </w:r>
    </w:p>
    <w:p w:rsidR="004D69A2"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2"/>
        </w:rPr>
      </w:pPr>
      <w:r>
        <w:rPr>
          <w:rFonts w:ascii="Arial" w:hAnsi="Arial" w:cs="Arial"/>
          <w:sz w:val="20"/>
          <w:szCs w:val="22"/>
        </w:rPr>
        <w:t>Jeżeli dla ustalenia zaistnienia wad niezbędne jest dokonanie prób, badań, odkryć lub ekspertyz, to Zamawiający ma prawo polecić Wykonawcy dokonanie tych czynności na jego koszt. W przypadku, jeżeli te czynności przesądzą, że wady w robotach nie wystąpiły lub nie zostały zawinione przez Wykonawcę, Wykonawca będzie miał prawo żądać od Zamawiającego zwrotu poniesionych z tego tytułu kosztów.</w:t>
      </w:r>
    </w:p>
    <w:p w:rsidR="00F051C8" w:rsidRPr="00301AD4"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2"/>
        </w:rPr>
      </w:pPr>
      <w:r>
        <w:rPr>
          <w:rFonts w:ascii="Arial" w:hAnsi="Arial" w:cs="Arial"/>
          <w:sz w:val="20"/>
          <w:szCs w:val="22"/>
        </w:rPr>
        <w:t>W razie stwierdzenia przy odbiorze wad przekraczających zakres, o którym</w:t>
      </w:r>
      <w:r w:rsidR="0000636B">
        <w:rPr>
          <w:rFonts w:ascii="Arial" w:hAnsi="Arial" w:cs="Arial"/>
          <w:sz w:val="20"/>
          <w:szCs w:val="22"/>
        </w:rPr>
        <w:t xml:space="preserve"> mowa w ust.</w:t>
      </w:r>
      <w:r w:rsidR="005A760A" w:rsidRPr="009409AC">
        <w:rPr>
          <w:rFonts w:ascii="Arial" w:hAnsi="Arial" w:cs="Arial"/>
          <w:sz w:val="20"/>
          <w:szCs w:val="22"/>
        </w:rPr>
        <w:t>4</w:t>
      </w:r>
      <w:r w:rsidRPr="009409AC">
        <w:rPr>
          <w:rFonts w:ascii="Arial" w:hAnsi="Arial" w:cs="Arial"/>
          <w:sz w:val="20"/>
          <w:szCs w:val="22"/>
        </w:rPr>
        <w:t xml:space="preserve"> </w:t>
      </w:r>
      <w:r>
        <w:rPr>
          <w:rFonts w:ascii="Arial" w:hAnsi="Arial" w:cs="Arial"/>
          <w:sz w:val="20"/>
          <w:szCs w:val="22"/>
        </w:rPr>
        <w:t>Zamawiający będzie uprawniony do:</w:t>
      </w:r>
    </w:p>
    <w:p w:rsidR="004D69A2" w:rsidRPr="009409AC" w:rsidRDefault="004D69A2" w:rsidP="00C34A74">
      <w:pPr>
        <w:pStyle w:val="Tekstpodstawowywcity"/>
        <w:numPr>
          <w:ilvl w:val="0"/>
          <w:numId w:val="10"/>
        </w:numPr>
        <w:tabs>
          <w:tab w:val="clear" w:pos="1800"/>
          <w:tab w:val="num" w:pos="709"/>
        </w:tabs>
        <w:spacing w:line="276" w:lineRule="auto"/>
        <w:ind w:left="709" w:right="22" w:hanging="283"/>
        <w:jc w:val="both"/>
        <w:rPr>
          <w:rFonts w:ascii="Arial" w:hAnsi="Arial" w:cs="Arial"/>
          <w:sz w:val="20"/>
          <w:szCs w:val="22"/>
        </w:rPr>
      </w:pPr>
      <w:r>
        <w:rPr>
          <w:rFonts w:ascii="Arial" w:hAnsi="Arial" w:cs="Arial"/>
          <w:sz w:val="20"/>
          <w:szCs w:val="22"/>
        </w:rPr>
        <w:t>odmowy odbioru do czasu usunięcia wad, jeśli wady te nadają się do usunięcia, naliczając kary umowne zgodnie z § 12 ust.</w:t>
      </w:r>
      <w:r w:rsidRPr="007975A2">
        <w:rPr>
          <w:rFonts w:ascii="Arial" w:hAnsi="Arial" w:cs="Arial"/>
          <w:sz w:val="20"/>
          <w:szCs w:val="22"/>
        </w:rPr>
        <w:t xml:space="preserve"> </w:t>
      </w:r>
      <w:r w:rsidRPr="009409AC">
        <w:rPr>
          <w:rFonts w:ascii="Arial" w:hAnsi="Arial" w:cs="Arial"/>
          <w:sz w:val="20"/>
          <w:szCs w:val="22"/>
        </w:rPr>
        <w:t>2</w:t>
      </w:r>
      <w:r w:rsidR="005A760A" w:rsidRPr="009409AC">
        <w:rPr>
          <w:rFonts w:ascii="Arial" w:hAnsi="Arial" w:cs="Arial"/>
          <w:sz w:val="20"/>
          <w:szCs w:val="22"/>
        </w:rPr>
        <w:t>e</w:t>
      </w:r>
      <w:r w:rsidRPr="009409AC">
        <w:rPr>
          <w:rFonts w:ascii="Arial" w:hAnsi="Arial" w:cs="Arial"/>
          <w:sz w:val="20"/>
          <w:szCs w:val="22"/>
        </w:rPr>
        <w:t xml:space="preserve"> umowy,</w:t>
      </w:r>
    </w:p>
    <w:p w:rsidR="004D69A2" w:rsidRDefault="004D69A2" w:rsidP="00C34A74">
      <w:pPr>
        <w:pStyle w:val="Tekstpodstawowywcity"/>
        <w:numPr>
          <w:ilvl w:val="0"/>
          <w:numId w:val="10"/>
        </w:numPr>
        <w:tabs>
          <w:tab w:val="clear" w:pos="1800"/>
          <w:tab w:val="num" w:pos="709"/>
        </w:tabs>
        <w:spacing w:line="276" w:lineRule="auto"/>
        <w:ind w:left="709" w:right="22" w:hanging="283"/>
        <w:jc w:val="both"/>
        <w:rPr>
          <w:rFonts w:ascii="Arial" w:hAnsi="Arial" w:cs="Arial"/>
          <w:sz w:val="20"/>
          <w:szCs w:val="22"/>
        </w:rPr>
      </w:pPr>
      <w:r w:rsidRPr="009409AC">
        <w:rPr>
          <w:rFonts w:ascii="Arial" w:hAnsi="Arial" w:cs="Arial"/>
          <w:sz w:val="20"/>
          <w:szCs w:val="22"/>
        </w:rPr>
        <w:t>obniżenia odpowiednio wynagrodzeni</w:t>
      </w:r>
      <w:r w:rsidR="004F4F4B" w:rsidRPr="009409AC">
        <w:rPr>
          <w:rFonts w:ascii="Arial" w:hAnsi="Arial" w:cs="Arial"/>
          <w:sz w:val="20"/>
          <w:szCs w:val="22"/>
        </w:rPr>
        <w:t>a</w:t>
      </w:r>
      <w:r w:rsidRPr="009409AC">
        <w:rPr>
          <w:rFonts w:ascii="Arial" w:hAnsi="Arial" w:cs="Arial"/>
          <w:sz w:val="20"/>
          <w:szCs w:val="22"/>
        </w:rPr>
        <w:t>,</w:t>
      </w:r>
      <w:r>
        <w:rPr>
          <w:rFonts w:ascii="Arial" w:hAnsi="Arial" w:cs="Arial"/>
          <w:sz w:val="20"/>
          <w:szCs w:val="22"/>
        </w:rPr>
        <w:t xml:space="preserve"> jeśli wady te nie uniemożliwiają korzystania z przedmiotu umowy,</w:t>
      </w:r>
    </w:p>
    <w:p w:rsidR="004D69A2" w:rsidRDefault="004D69A2" w:rsidP="00C34A74">
      <w:pPr>
        <w:pStyle w:val="Tekstpodstawowywcity"/>
        <w:numPr>
          <w:ilvl w:val="0"/>
          <w:numId w:val="10"/>
        </w:numPr>
        <w:tabs>
          <w:tab w:val="clear" w:pos="1800"/>
          <w:tab w:val="num" w:pos="709"/>
        </w:tabs>
        <w:spacing w:line="276" w:lineRule="auto"/>
        <w:ind w:left="709" w:right="22" w:hanging="283"/>
        <w:jc w:val="both"/>
        <w:rPr>
          <w:rFonts w:ascii="Arial" w:hAnsi="Arial" w:cs="Arial"/>
          <w:sz w:val="20"/>
          <w:szCs w:val="22"/>
        </w:rPr>
      </w:pPr>
      <w:r>
        <w:rPr>
          <w:rFonts w:ascii="Arial" w:hAnsi="Arial" w:cs="Arial"/>
          <w:sz w:val="20"/>
          <w:szCs w:val="22"/>
        </w:rPr>
        <w:t>odstąpienia od umowy, jeśli wady te nie nadają się do usunięcia i uniemożliwiają korzystanie z przedmiotu umowy.</w:t>
      </w:r>
    </w:p>
    <w:p w:rsidR="004D69A2" w:rsidRPr="00301AD4"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2"/>
        </w:rPr>
      </w:pPr>
      <w:r w:rsidRPr="0060597F">
        <w:rPr>
          <w:rFonts w:ascii="Arial" w:hAnsi="Arial" w:cs="Arial"/>
          <w:sz w:val="20"/>
          <w:szCs w:val="22"/>
        </w:rPr>
        <w:t>W przypadku gdy wady lub ust</w:t>
      </w:r>
      <w:r w:rsidR="00301AD4">
        <w:rPr>
          <w:rFonts w:ascii="Arial" w:hAnsi="Arial" w:cs="Arial"/>
          <w:sz w:val="20"/>
          <w:szCs w:val="22"/>
        </w:rPr>
        <w:t xml:space="preserve">erki nadają się do usunięcia, a Wykonawca mimo powtórnego </w:t>
      </w:r>
      <w:r w:rsidRPr="0060597F">
        <w:rPr>
          <w:rFonts w:ascii="Arial" w:hAnsi="Arial" w:cs="Arial"/>
          <w:sz w:val="20"/>
          <w:szCs w:val="22"/>
        </w:rPr>
        <w:t>wezwania ich nie usuwa, Zamawiający w terminie 7 dni po terminie wyznaczonym na ich usunięcie</w:t>
      </w:r>
      <w:r w:rsidR="004F4F4B">
        <w:rPr>
          <w:rFonts w:ascii="Arial" w:hAnsi="Arial" w:cs="Arial"/>
          <w:sz w:val="20"/>
          <w:szCs w:val="22"/>
        </w:rPr>
        <w:t>,</w:t>
      </w:r>
      <w:r w:rsidR="00301AD4">
        <w:rPr>
          <w:rFonts w:ascii="Arial" w:hAnsi="Arial" w:cs="Arial"/>
          <w:sz w:val="20"/>
          <w:szCs w:val="22"/>
        </w:rPr>
        <w:t xml:space="preserve"> </w:t>
      </w:r>
      <w:r w:rsidRPr="00301AD4">
        <w:rPr>
          <w:rFonts w:ascii="Arial" w:hAnsi="Arial" w:cs="Arial"/>
          <w:sz w:val="20"/>
          <w:szCs w:val="22"/>
        </w:rPr>
        <w:t>uprawniony będzie do powierzenia usunięcia wady podmiotowi trzeciemu, bez konieczności uzyskania zgody sądu na wykonanie zastępcze, a kosztami z tego tytułu obciąży Wykonawcę.</w:t>
      </w:r>
    </w:p>
    <w:p w:rsidR="004D69A2" w:rsidRPr="009409AC" w:rsidRDefault="00301AD4"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Pr>
          <w:rFonts w:ascii="Arial" w:hAnsi="Arial" w:cs="Arial"/>
          <w:sz w:val="20"/>
          <w:szCs w:val="20"/>
        </w:rPr>
        <w:t xml:space="preserve">Na odbiór końcowy </w:t>
      </w:r>
      <w:r w:rsidR="004D69A2" w:rsidRPr="00DB796A">
        <w:rPr>
          <w:rFonts w:ascii="Arial" w:hAnsi="Arial" w:cs="Arial"/>
          <w:sz w:val="20"/>
          <w:szCs w:val="20"/>
        </w:rPr>
        <w:t xml:space="preserve">wykonawca przygotuje nw. dokumenty, sprawdzone przez </w:t>
      </w:r>
      <w:r w:rsidR="004F4F4B" w:rsidRPr="009409AC">
        <w:rPr>
          <w:rFonts w:ascii="Arial" w:hAnsi="Arial" w:cs="Arial"/>
          <w:sz w:val="20"/>
          <w:szCs w:val="20"/>
        </w:rPr>
        <w:t>I</w:t>
      </w:r>
      <w:r w:rsidR="004D69A2" w:rsidRPr="009409AC">
        <w:rPr>
          <w:rFonts w:ascii="Arial" w:hAnsi="Arial" w:cs="Arial"/>
          <w:sz w:val="20"/>
          <w:szCs w:val="20"/>
        </w:rPr>
        <w:t xml:space="preserve">nspektora </w:t>
      </w:r>
      <w:r w:rsidR="004F4F4B" w:rsidRPr="009409AC">
        <w:rPr>
          <w:rFonts w:ascii="Arial" w:hAnsi="Arial" w:cs="Arial"/>
          <w:sz w:val="20"/>
          <w:szCs w:val="20"/>
        </w:rPr>
        <w:t>N</w:t>
      </w:r>
      <w:r w:rsidR="004D69A2" w:rsidRPr="009409AC">
        <w:rPr>
          <w:rFonts w:ascii="Arial" w:hAnsi="Arial" w:cs="Arial"/>
          <w:sz w:val="20"/>
          <w:szCs w:val="20"/>
        </w:rPr>
        <w:t>adzoru:</w:t>
      </w:r>
    </w:p>
    <w:p w:rsidR="004D69A2" w:rsidRPr="009409AC" w:rsidRDefault="004D69A2" w:rsidP="00C34A74">
      <w:pPr>
        <w:pStyle w:val="Nagwek"/>
        <w:numPr>
          <w:ilvl w:val="1"/>
          <w:numId w:val="25"/>
        </w:numPr>
        <w:tabs>
          <w:tab w:val="clear" w:pos="1440"/>
          <w:tab w:val="clear" w:pos="4536"/>
          <w:tab w:val="clear" w:pos="9072"/>
          <w:tab w:val="num" w:pos="540"/>
        </w:tabs>
        <w:spacing w:line="276" w:lineRule="auto"/>
        <w:ind w:left="540" w:hanging="180"/>
        <w:jc w:val="both"/>
        <w:rPr>
          <w:rFonts w:ascii="Arial" w:hAnsi="Arial" w:cs="Arial"/>
        </w:rPr>
      </w:pPr>
      <w:r w:rsidRPr="009409AC">
        <w:rPr>
          <w:rFonts w:ascii="Arial" w:hAnsi="Arial" w:cs="Arial"/>
        </w:rPr>
        <w:t xml:space="preserve">dokumentację powykonawczą z naniesieniem ewentualnych zmian wprowadzonych w trakcie realizacji, podpisaną przez </w:t>
      </w:r>
      <w:r w:rsidR="007C5CD3" w:rsidRPr="009409AC">
        <w:rPr>
          <w:rFonts w:ascii="Arial" w:hAnsi="Arial" w:cs="Arial"/>
        </w:rPr>
        <w:t>K</w:t>
      </w:r>
      <w:r w:rsidRPr="009409AC">
        <w:rPr>
          <w:rFonts w:ascii="Arial" w:hAnsi="Arial" w:cs="Arial"/>
        </w:rPr>
        <w:t xml:space="preserve">ierownika </w:t>
      </w:r>
      <w:r w:rsidR="005957EA">
        <w:rPr>
          <w:rFonts w:ascii="Arial" w:hAnsi="Arial" w:cs="Arial"/>
        </w:rPr>
        <w:t>r</w:t>
      </w:r>
      <w:r w:rsidR="003E7AA5" w:rsidRPr="009409AC">
        <w:rPr>
          <w:rFonts w:ascii="Arial" w:hAnsi="Arial" w:cs="Arial"/>
        </w:rPr>
        <w:t>obót</w:t>
      </w:r>
      <w:r w:rsidRPr="009409AC">
        <w:rPr>
          <w:rFonts w:ascii="Arial" w:hAnsi="Arial" w:cs="Arial"/>
        </w:rPr>
        <w:t xml:space="preserve">, </w:t>
      </w:r>
      <w:r w:rsidR="007C5CD3" w:rsidRPr="009409AC">
        <w:rPr>
          <w:rFonts w:ascii="Arial" w:hAnsi="Arial" w:cs="Arial"/>
        </w:rPr>
        <w:t>Inspektora Nadzoru i P</w:t>
      </w:r>
      <w:r w:rsidRPr="009409AC">
        <w:rPr>
          <w:rFonts w:ascii="Arial" w:hAnsi="Arial" w:cs="Arial"/>
        </w:rPr>
        <w:t>rojektanta w 3 egz. ze stwierdzeniem, ze zmiany te są nieistotne z punktu Prawa Budowlanego,</w:t>
      </w:r>
    </w:p>
    <w:p w:rsidR="004D69A2" w:rsidRPr="00DB796A" w:rsidRDefault="004D69A2" w:rsidP="00C34A74">
      <w:pPr>
        <w:pStyle w:val="Nagwek"/>
        <w:numPr>
          <w:ilvl w:val="1"/>
          <w:numId w:val="25"/>
        </w:numPr>
        <w:tabs>
          <w:tab w:val="clear" w:pos="1440"/>
          <w:tab w:val="clear" w:pos="4536"/>
          <w:tab w:val="clear" w:pos="9072"/>
          <w:tab w:val="num" w:pos="540"/>
        </w:tabs>
        <w:spacing w:line="276" w:lineRule="auto"/>
        <w:ind w:left="540" w:hanging="180"/>
        <w:jc w:val="both"/>
        <w:rPr>
          <w:rFonts w:ascii="Arial" w:hAnsi="Arial" w:cs="Arial"/>
        </w:rPr>
      </w:pPr>
      <w:r w:rsidRPr="00DB796A">
        <w:rPr>
          <w:rFonts w:ascii="Arial" w:hAnsi="Arial" w:cs="Arial"/>
        </w:rPr>
        <w:t>operat geodezyjny powykonawczy w 3 egz. wraz z naniesieniem na mapy w zasobie geodezyjnym miasta,</w:t>
      </w:r>
    </w:p>
    <w:p w:rsidR="004D69A2" w:rsidRPr="00DB796A" w:rsidRDefault="004D69A2" w:rsidP="00C34A74">
      <w:pPr>
        <w:pStyle w:val="Nagwek"/>
        <w:numPr>
          <w:ilvl w:val="1"/>
          <w:numId w:val="25"/>
        </w:numPr>
        <w:tabs>
          <w:tab w:val="clear" w:pos="1440"/>
          <w:tab w:val="clear" w:pos="4536"/>
          <w:tab w:val="clear" w:pos="9072"/>
          <w:tab w:val="num" w:pos="540"/>
        </w:tabs>
        <w:spacing w:line="276" w:lineRule="auto"/>
        <w:ind w:left="540" w:hanging="180"/>
        <w:jc w:val="both"/>
        <w:rPr>
          <w:rFonts w:ascii="Arial" w:hAnsi="Arial" w:cs="Arial"/>
        </w:rPr>
      </w:pPr>
      <w:r w:rsidRPr="00DB796A">
        <w:rPr>
          <w:rFonts w:ascii="Arial" w:hAnsi="Arial" w:cs="Arial"/>
          <w:szCs w:val="22"/>
        </w:rPr>
        <w:t xml:space="preserve">dokumenty gwarancyjne, certyfikaty </w:t>
      </w:r>
      <w:r>
        <w:rPr>
          <w:rFonts w:ascii="Arial" w:hAnsi="Arial" w:cs="Arial"/>
          <w:szCs w:val="22"/>
        </w:rPr>
        <w:t>i atesty na zabudowane urzą</w:t>
      </w:r>
      <w:r w:rsidRPr="00DB796A">
        <w:rPr>
          <w:rFonts w:ascii="Arial" w:hAnsi="Arial" w:cs="Arial"/>
          <w:szCs w:val="22"/>
        </w:rPr>
        <w:t>dzenia oraz</w:t>
      </w:r>
      <w:r>
        <w:rPr>
          <w:rFonts w:ascii="Arial" w:hAnsi="Arial" w:cs="Arial"/>
          <w:szCs w:val="22"/>
        </w:rPr>
        <w:t xml:space="preserve"> zastosowane materiały,</w:t>
      </w:r>
    </w:p>
    <w:p w:rsidR="004D69A2" w:rsidRPr="00DB796A" w:rsidRDefault="004D69A2" w:rsidP="00C34A74">
      <w:pPr>
        <w:pStyle w:val="Nagwek"/>
        <w:numPr>
          <w:ilvl w:val="1"/>
          <w:numId w:val="25"/>
        </w:numPr>
        <w:tabs>
          <w:tab w:val="clear" w:pos="1440"/>
          <w:tab w:val="clear" w:pos="4536"/>
          <w:tab w:val="clear" w:pos="9072"/>
          <w:tab w:val="num" w:pos="540"/>
        </w:tabs>
        <w:spacing w:line="276" w:lineRule="auto"/>
        <w:ind w:left="540" w:hanging="180"/>
        <w:jc w:val="both"/>
        <w:rPr>
          <w:rFonts w:ascii="Arial" w:hAnsi="Arial" w:cs="Arial"/>
        </w:rPr>
      </w:pPr>
      <w:r w:rsidRPr="00DB796A">
        <w:rPr>
          <w:rFonts w:ascii="Arial" w:hAnsi="Arial" w:cs="Arial"/>
        </w:rPr>
        <w:t>protokoły utylizacji materiałów z rozbiórki zgodnie z obowiązującymi przepisami o gospodarce odpadami,</w:t>
      </w:r>
    </w:p>
    <w:p w:rsidR="004D69A2" w:rsidRDefault="004D69A2" w:rsidP="00C34A74">
      <w:pPr>
        <w:pStyle w:val="Nagwek"/>
        <w:numPr>
          <w:ilvl w:val="1"/>
          <w:numId w:val="25"/>
        </w:numPr>
        <w:tabs>
          <w:tab w:val="clear" w:pos="1440"/>
          <w:tab w:val="clear" w:pos="4536"/>
          <w:tab w:val="clear" w:pos="9072"/>
          <w:tab w:val="num" w:pos="540"/>
        </w:tabs>
        <w:spacing w:line="276" w:lineRule="auto"/>
        <w:ind w:left="540" w:hanging="180"/>
        <w:jc w:val="both"/>
        <w:rPr>
          <w:rFonts w:ascii="Arial" w:hAnsi="Arial" w:cs="Arial"/>
        </w:rPr>
      </w:pPr>
      <w:r w:rsidRPr="00DB796A">
        <w:rPr>
          <w:rFonts w:ascii="Arial" w:hAnsi="Arial" w:cs="Arial"/>
        </w:rPr>
        <w:t>oświadczenie kierownika robót o wykonaniu robót z</w:t>
      </w:r>
      <w:r>
        <w:rPr>
          <w:rFonts w:ascii="Arial" w:hAnsi="Arial" w:cs="Arial"/>
        </w:rPr>
        <w:t xml:space="preserve">godnie z projektem budowlanym </w:t>
      </w:r>
      <w:r w:rsidRPr="00DB796A">
        <w:rPr>
          <w:rFonts w:ascii="Arial" w:hAnsi="Arial" w:cs="Arial"/>
        </w:rPr>
        <w:t>oraz obowiązującymi przepisami, jak również o doprowadzeniu do należytego stanu i porządku terenu budowy, a także – w razie korzystania z drogi, ulicy</w:t>
      </w:r>
      <w:r w:rsidR="00BF6FAF">
        <w:rPr>
          <w:rFonts w:ascii="Arial" w:hAnsi="Arial" w:cs="Arial"/>
        </w:rPr>
        <w:t>,</w:t>
      </w:r>
      <w:r w:rsidRPr="00DB796A">
        <w:rPr>
          <w:rFonts w:ascii="Arial" w:hAnsi="Arial" w:cs="Arial"/>
        </w:rPr>
        <w:t xml:space="preserve"> sąsiedniej ni</w:t>
      </w:r>
      <w:r w:rsidR="00555D54">
        <w:rPr>
          <w:rFonts w:ascii="Arial" w:hAnsi="Arial" w:cs="Arial"/>
        </w:rPr>
        <w:t>eruchomości, budynku lub lokalu</w:t>
      </w:r>
    </w:p>
    <w:p w:rsidR="00555D54" w:rsidRPr="00DB796A" w:rsidRDefault="00555D54" w:rsidP="00C34A74">
      <w:pPr>
        <w:pStyle w:val="Nagwek"/>
        <w:numPr>
          <w:ilvl w:val="1"/>
          <w:numId w:val="25"/>
        </w:numPr>
        <w:tabs>
          <w:tab w:val="clear" w:pos="1440"/>
          <w:tab w:val="clear" w:pos="4536"/>
          <w:tab w:val="clear" w:pos="9072"/>
          <w:tab w:val="num" w:pos="540"/>
        </w:tabs>
        <w:spacing w:line="276" w:lineRule="auto"/>
        <w:ind w:left="540" w:hanging="180"/>
        <w:jc w:val="both"/>
        <w:rPr>
          <w:rFonts w:ascii="Arial" w:hAnsi="Arial" w:cs="Arial"/>
        </w:rPr>
      </w:pPr>
      <w:r>
        <w:rPr>
          <w:rFonts w:ascii="Arial" w:hAnsi="Arial" w:cs="Arial"/>
        </w:rPr>
        <w:t>dokumentację zdjęciową</w:t>
      </w:r>
    </w:p>
    <w:p w:rsidR="004D69A2" w:rsidRPr="009409AC" w:rsidRDefault="00BF6FAF"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Pr>
          <w:rFonts w:ascii="Arial" w:hAnsi="Arial" w:cs="Arial"/>
          <w:sz w:val="20"/>
          <w:szCs w:val="20"/>
        </w:rPr>
        <w:t xml:space="preserve"> </w:t>
      </w:r>
      <w:r w:rsidR="004D69A2" w:rsidRPr="00330627">
        <w:rPr>
          <w:rFonts w:ascii="Arial" w:hAnsi="Arial" w:cs="Arial"/>
          <w:sz w:val="20"/>
          <w:szCs w:val="20"/>
        </w:rPr>
        <w:t>Z czynności odbioru końcowego</w:t>
      </w:r>
      <w:r w:rsidR="009409AC">
        <w:rPr>
          <w:rFonts w:ascii="Arial" w:hAnsi="Arial" w:cs="Arial"/>
          <w:color w:val="FF0000"/>
          <w:sz w:val="20"/>
          <w:szCs w:val="20"/>
        </w:rPr>
        <w:t xml:space="preserve"> </w:t>
      </w:r>
      <w:r w:rsidR="004D69A2" w:rsidRPr="009409AC">
        <w:rPr>
          <w:rFonts w:ascii="Arial" w:hAnsi="Arial" w:cs="Arial"/>
          <w:sz w:val="20"/>
          <w:szCs w:val="20"/>
        </w:rPr>
        <w:t>każdego zadania</w:t>
      </w:r>
      <w:r w:rsidR="005A39E1" w:rsidRPr="009409AC">
        <w:rPr>
          <w:rFonts w:ascii="Arial" w:hAnsi="Arial" w:cs="Arial"/>
          <w:sz w:val="20"/>
          <w:szCs w:val="20"/>
        </w:rPr>
        <w:t>/ przedmiotu umowy</w:t>
      </w:r>
      <w:r w:rsidR="004D69A2" w:rsidRPr="009409AC">
        <w:rPr>
          <w:rFonts w:ascii="Arial" w:hAnsi="Arial" w:cs="Arial"/>
          <w:sz w:val="20"/>
          <w:szCs w:val="20"/>
        </w:rPr>
        <w:t xml:space="preserve"> spisany zostanie protokół odbioru końcowego.</w:t>
      </w:r>
    </w:p>
    <w:p w:rsidR="004D69A2" w:rsidRPr="00330627" w:rsidRDefault="00BF6FAF"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Pr>
          <w:rFonts w:ascii="Arial" w:hAnsi="Arial" w:cs="Arial"/>
          <w:sz w:val="20"/>
          <w:szCs w:val="20"/>
        </w:rPr>
        <w:t xml:space="preserve"> </w:t>
      </w:r>
      <w:r w:rsidR="004D69A2" w:rsidRPr="00330627">
        <w:rPr>
          <w:rFonts w:ascii="Arial" w:hAnsi="Arial" w:cs="Arial"/>
          <w:sz w:val="20"/>
          <w:szCs w:val="20"/>
        </w:rPr>
        <w:t>Odbiór po okresie rękojmi jest dokonywany przez Zamawiającego na wniosek i z udziałem użytkownika oraz Wykonawcę w formie protokolarnej i ma na celu stwierdzenie wykonania przez Wykonawcę zobowiązań wynikających z rękojmi za wady fizyczne.</w:t>
      </w:r>
    </w:p>
    <w:p w:rsidR="004D69A2" w:rsidRDefault="00BF6FAF"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Pr>
          <w:rFonts w:ascii="Arial" w:hAnsi="Arial" w:cs="Arial"/>
          <w:sz w:val="20"/>
          <w:szCs w:val="20"/>
        </w:rPr>
        <w:lastRenderedPageBreak/>
        <w:t xml:space="preserve"> Odbiór gwarancyjny (ostateczny</w:t>
      </w:r>
      <w:r w:rsidR="004D69A2" w:rsidRPr="00330627">
        <w:rPr>
          <w:rFonts w:ascii="Arial" w:hAnsi="Arial" w:cs="Arial"/>
          <w:sz w:val="20"/>
          <w:szCs w:val="20"/>
        </w:rPr>
        <w:t>) jest dokonywany przez Zamawiającego na wniosek i przy udziale użytkownika oraz Wykonawcy w formie protokołu ostatecznego po usunięciu wszystkich wad ujawnionych w okresie gwarancji. Zwalnia on wykonawcę ze wszystkich zobowiązań wynikających z umowy, dotyczących usuwania wad.</w:t>
      </w:r>
    </w:p>
    <w:p w:rsidR="00F051C8" w:rsidRPr="003710BB" w:rsidRDefault="00BF6FAF"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Pr>
          <w:rFonts w:ascii="Arial" w:hAnsi="Arial" w:cs="Arial"/>
          <w:sz w:val="20"/>
          <w:szCs w:val="20"/>
        </w:rPr>
        <w:t xml:space="preserve"> </w:t>
      </w:r>
      <w:r w:rsidR="004D69A2" w:rsidRPr="0060597F">
        <w:rPr>
          <w:rFonts w:ascii="Arial" w:hAnsi="Arial" w:cs="Arial"/>
          <w:sz w:val="20"/>
          <w:szCs w:val="20"/>
        </w:rPr>
        <w:t>Zamawiający zobowiązany jest do dokonania lub odmowy dokonania odb</w:t>
      </w:r>
      <w:r w:rsidR="004D69A2">
        <w:rPr>
          <w:rFonts w:ascii="Arial" w:hAnsi="Arial" w:cs="Arial"/>
          <w:sz w:val="20"/>
          <w:szCs w:val="20"/>
        </w:rPr>
        <w:t>ioru końcowego, w terminie do 15</w:t>
      </w:r>
      <w:r w:rsidR="004D69A2" w:rsidRPr="0060597F">
        <w:rPr>
          <w:rFonts w:ascii="Arial" w:hAnsi="Arial" w:cs="Arial"/>
          <w:sz w:val="20"/>
          <w:szCs w:val="20"/>
        </w:rPr>
        <w:t xml:space="preserve"> dni kalendarzowych od dnia rozpoczęcia tego odbioru</w:t>
      </w:r>
    </w:p>
    <w:p w:rsidR="004D69A2" w:rsidRDefault="004D69A2" w:rsidP="007141E4">
      <w:pPr>
        <w:pStyle w:val="Tekstpodstawowywcity"/>
        <w:spacing w:before="120" w:line="276" w:lineRule="auto"/>
        <w:ind w:left="0" w:right="23"/>
        <w:jc w:val="center"/>
        <w:rPr>
          <w:rFonts w:ascii="Arial" w:hAnsi="Arial" w:cs="Arial"/>
          <w:b/>
          <w:bCs/>
          <w:sz w:val="20"/>
          <w:szCs w:val="22"/>
        </w:rPr>
      </w:pPr>
      <w:r>
        <w:rPr>
          <w:rFonts w:ascii="Arial" w:hAnsi="Arial" w:cs="Arial"/>
          <w:b/>
          <w:bCs/>
          <w:sz w:val="20"/>
          <w:szCs w:val="22"/>
        </w:rPr>
        <w:t>§ 9</w:t>
      </w:r>
    </w:p>
    <w:p w:rsidR="004D69A2" w:rsidRDefault="004D69A2" w:rsidP="007141E4">
      <w:pPr>
        <w:pStyle w:val="Tekstpodstawowywcity"/>
        <w:spacing w:line="276" w:lineRule="auto"/>
        <w:ind w:left="0" w:right="22"/>
        <w:jc w:val="center"/>
        <w:rPr>
          <w:rFonts w:ascii="Arial" w:hAnsi="Arial" w:cs="Arial"/>
          <w:b/>
          <w:bCs/>
          <w:sz w:val="20"/>
          <w:szCs w:val="22"/>
        </w:rPr>
      </w:pPr>
      <w:r>
        <w:rPr>
          <w:rFonts w:ascii="Arial" w:hAnsi="Arial" w:cs="Arial"/>
          <w:b/>
          <w:bCs/>
          <w:sz w:val="20"/>
          <w:szCs w:val="22"/>
        </w:rPr>
        <w:t>Gwarancja</w:t>
      </w:r>
    </w:p>
    <w:p w:rsidR="004D69A2" w:rsidRPr="00555D54" w:rsidRDefault="004D69A2" w:rsidP="00C34A74">
      <w:pPr>
        <w:pStyle w:val="Tekstpodstawowywcity"/>
        <w:numPr>
          <w:ilvl w:val="0"/>
          <w:numId w:val="14"/>
        </w:numPr>
        <w:tabs>
          <w:tab w:val="clear" w:pos="720"/>
          <w:tab w:val="num" w:pos="426"/>
        </w:tabs>
        <w:spacing w:line="276" w:lineRule="auto"/>
        <w:ind w:left="426" w:right="22" w:hanging="426"/>
        <w:jc w:val="both"/>
        <w:rPr>
          <w:rFonts w:ascii="Arial" w:hAnsi="Arial" w:cs="Arial"/>
          <w:sz w:val="20"/>
          <w:szCs w:val="22"/>
        </w:rPr>
      </w:pPr>
      <w:r w:rsidRPr="007D5D87">
        <w:rPr>
          <w:rFonts w:ascii="Arial" w:hAnsi="Arial" w:cs="Arial"/>
          <w:sz w:val="20"/>
          <w:szCs w:val="22"/>
        </w:rPr>
        <w:t xml:space="preserve">Na wykonany przedmiot umowy Wykonawca zobowiązany jest udzielić </w:t>
      </w:r>
      <w:r w:rsidRPr="0000636B">
        <w:rPr>
          <w:rFonts w:ascii="Arial" w:hAnsi="Arial" w:cs="Arial"/>
          <w:b/>
          <w:sz w:val="20"/>
          <w:szCs w:val="22"/>
        </w:rPr>
        <w:t>gwarancji na okres</w:t>
      </w:r>
      <w:r w:rsidR="0000636B" w:rsidRPr="0000636B">
        <w:rPr>
          <w:rFonts w:ascii="Arial" w:hAnsi="Arial" w:cs="Arial"/>
          <w:b/>
          <w:sz w:val="20"/>
          <w:szCs w:val="22"/>
        </w:rPr>
        <w:t xml:space="preserve"> </w:t>
      </w:r>
      <w:r w:rsidR="00C06515">
        <w:rPr>
          <w:rFonts w:ascii="Arial" w:hAnsi="Arial" w:cs="Arial"/>
          <w:b/>
          <w:sz w:val="20"/>
          <w:szCs w:val="22"/>
        </w:rPr>
        <w:t>………..</w:t>
      </w:r>
      <w:r w:rsidR="003710BB">
        <w:rPr>
          <w:rFonts w:ascii="Arial" w:hAnsi="Arial" w:cs="Arial"/>
          <w:sz w:val="20"/>
          <w:szCs w:val="22"/>
        </w:rPr>
        <w:t xml:space="preserve"> (</w:t>
      </w:r>
      <w:r w:rsidR="007C5CD3">
        <w:rPr>
          <w:rFonts w:ascii="Arial" w:hAnsi="Arial" w:cs="Arial"/>
          <w:sz w:val="20"/>
          <w:szCs w:val="22"/>
        </w:rPr>
        <w:t>zgodnie z ofertą</w:t>
      </w:r>
      <w:r>
        <w:rPr>
          <w:rFonts w:ascii="Arial" w:hAnsi="Arial" w:cs="Arial"/>
          <w:sz w:val="20"/>
          <w:szCs w:val="22"/>
        </w:rPr>
        <w:t>) od </w:t>
      </w:r>
      <w:r w:rsidRPr="007D5D87">
        <w:rPr>
          <w:rFonts w:ascii="Arial" w:hAnsi="Arial" w:cs="Arial"/>
          <w:sz w:val="20"/>
          <w:szCs w:val="22"/>
        </w:rPr>
        <w:t xml:space="preserve">daty końcowego odbioru </w:t>
      </w:r>
      <w:r w:rsidR="00B27EF9" w:rsidRPr="009409AC">
        <w:rPr>
          <w:rFonts w:ascii="Arial" w:hAnsi="Arial" w:cs="Arial"/>
          <w:sz w:val="20"/>
          <w:szCs w:val="22"/>
        </w:rPr>
        <w:t>zadania/</w:t>
      </w:r>
      <w:r w:rsidRPr="009409AC">
        <w:rPr>
          <w:rFonts w:ascii="Arial" w:hAnsi="Arial" w:cs="Arial"/>
          <w:sz w:val="20"/>
          <w:szCs w:val="22"/>
        </w:rPr>
        <w:t>przedmiotu umowy. Gwarancja dotyczy również zabudowanych materiałów i urządzeń</w:t>
      </w:r>
      <w:r w:rsidR="007C5CD3" w:rsidRPr="009409AC">
        <w:rPr>
          <w:rFonts w:ascii="Arial" w:hAnsi="Arial" w:cs="Arial"/>
          <w:sz w:val="20"/>
          <w:szCs w:val="22"/>
        </w:rPr>
        <w:t xml:space="preserve"> i zakresu wykonanego przez Podwykonawców</w:t>
      </w:r>
      <w:r w:rsidR="006F79FF" w:rsidRPr="009409AC">
        <w:rPr>
          <w:rFonts w:ascii="Arial" w:hAnsi="Arial" w:cs="Arial"/>
          <w:sz w:val="20"/>
          <w:szCs w:val="22"/>
        </w:rPr>
        <w:t xml:space="preserve"> </w:t>
      </w:r>
      <w:r w:rsidR="009409AC">
        <w:rPr>
          <w:rFonts w:ascii="Arial" w:hAnsi="Arial" w:cs="Arial"/>
          <w:sz w:val="20"/>
          <w:szCs w:val="22"/>
        </w:rPr>
        <w:t xml:space="preserve">                          </w:t>
      </w:r>
      <w:r w:rsidR="0000636B">
        <w:rPr>
          <w:rFonts w:ascii="Arial" w:hAnsi="Arial" w:cs="Arial"/>
          <w:sz w:val="20"/>
          <w:szCs w:val="22"/>
        </w:rPr>
        <w:t xml:space="preserve">              </w:t>
      </w:r>
      <w:r w:rsidR="006F79FF" w:rsidRPr="009409AC">
        <w:rPr>
          <w:rFonts w:ascii="Arial" w:hAnsi="Arial" w:cs="Arial"/>
          <w:sz w:val="20"/>
          <w:szCs w:val="22"/>
        </w:rPr>
        <w:t>i  dalszych Podwykonawców</w:t>
      </w:r>
      <w:r w:rsidRPr="009409AC">
        <w:rPr>
          <w:rFonts w:ascii="Arial" w:hAnsi="Arial" w:cs="Arial"/>
          <w:sz w:val="20"/>
          <w:szCs w:val="22"/>
        </w:rPr>
        <w:t xml:space="preserve">. </w:t>
      </w:r>
      <w:r w:rsidRPr="00555D54">
        <w:rPr>
          <w:rFonts w:ascii="Arial" w:hAnsi="Arial" w:cs="Arial"/>
          <w:strike/>
          <w:color w:val="FF0000"/>
          <w:sz w:val="20"/>
          <w:szCs w:val="20"/>
        </w:rPr>
        <w:t>.</w:t>
      </w:r>
    </w:p>
    <w:p w:rsidR="004D69A2" w:rsidRPr="0060597F" w:rsidRDefault="004D69A2" w:rsidP="00C34A74">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0"/>
        </w:rPr>
      </w:pPr>
      <w:r w:rsidRPr="009409AC">
        <w:rPr>
          <w:rFonts w:ascii="Arial" w:hAnsi="Arial" w:cs="Arial"/>
          <w:sz w:val="20"/>
          <w:szCs w:val="20"/>
        </w:rPr>
        <w:t>W ramach gwarancji Wykonawca zobowiązany jest d</w:t>
      </w:r>
      <w:r>
        <w:rPr>
          <w:rFonts w:ascii="Arial" w:hAnsi="Arial" w:cs="Arial"/>
          <w:sz w:val="20"/>
          <w:szCs w:val="20"/>
        </w:rPr>
        <w:t>o usuwania</w:t>
      </w:r>
      <w:r w:rsidR="003710BB">
        <w:rPr>
          <w:rFonts w:ascii="Arial" w:hAnsi="Arial" w:cs="Arial"/>
          <w:sz w:val="20"/>
          <w:szCs w:val="20"/>
        </w:rPr>
        <w:t xml:space="preserve"> wad ujawnionych w przedmiocie umowy w </w:t>
      </w:r>
      <w:r w:rsidRPr="0060597F">
        <w:rPr>
          <w:rFonts w:ascii="Arial" w:hAnsi="Arial" w:cs="Arial"/>
          <w:sz w:val="20"/>
          <w:szCs w:val="20"/>
        </w:rPr>
        <w:t xml:space="preserve">terminie wskazanym przez Zamawiającego w pisemnym zgłoszeniu wady. W razie nie </w:t>
      </w:r>
      <w:r w:rsidR="003710BB">
        <w:rPr>
          <w:rFonts w:ascii="Arial" w:hAnsi="Arial" w:cs="Arial"/>
          <w:sz w:val="20"/>
          <w:szCs w:val="20"/>
        </w:rPr>
        <w:t xml:space="preserve">przystąpienia do usuwania wady w terminie 7 dni </w:t>
      </w:r>
      <w:r w:rsidRPr="0060597F">
        <w:rPr>
          <w:rFonts w:ascii="Arial" w:hAnsi="Arial" w:cs="Arial"/>
          <w:sz w:val="20"/>
          <w:szCs w:val="20"/>
        </w:rPr>
        <w:t>kal</w:t>
      </w:r>
      <w:r w:rsidR="003710BB">
        <w:rPr>
          <w:rFonts w:ascii="Arial" w:hAnsi="Arial" w:cs="Arial"/>
          <w:sz w:val="20"/>
          <w:szCs w:val="20"/>
        </w:rPr>
        <w:t xml:space="preserve">endarzowych od daty zgłoszenia albo </w:t>
      </w:r>
      <w:r w:rsidRPr="0060597F">
        <w:rPr>
          <w:rFonts w:ascii="Arial" w:hAnsi="Arial" w:cs="Arial"/>
          <w:sz w:val="20"/>
          <w:szCs w:val="20"/>
        </w:rPr>
        <w:t xml:space="preserve">nie </w:t>
      </w:r>
      <w:r w:rsidR="003710BB">
        <w:rPr>
          <w:rFonts w:ascii="Arial" w:hAnsi="Arial" w:cs="Arial"/>
          <w:sz w:val="20"/>
          <w:szCs w:val="20"/>
        </w:rPr>
        <w:t>usunięcia wady w  wyznaczonym terminie, Zamawiający uprawniony będzie do powierzenia usunięcia wady podmiotowi trzeciemu i obciążyć Wykonawcę</w:t>
      </w:r>
      <w:r w:rsidRPr="0060597F">
        <w:rPr>
          <w:rFonts w:ascii="Arial" w:hAnsi="Arial" w:cs="Arial"/>
          <w:sz w:val="20"/>
          <w:szCs w:val="20"/>
        </w:rPr>
        <w:t xml:space="preserve"> </w:t>
      </w:r>
      <w:r w:rsidR="003710BB">
        <w:rPr>
          <w:rFonts w:ascii="Arial" w:hAnsi="Arial" w:cs="Arial"/>
          <w:sz w:val="20"/>
          <w:szCs w:val="20"/>
        </w:rPr>
        <w:t xml:space="preserve">kosztami z tego </w:t>
      </w:r>
      <w:r w:rsidRPr="0060597F">
        <w:rPr>
          <w:rFonts w:ascii="Arial" w:hAnsi="Arial" w:cs="Arial"/>
          <w:sz w:val="20"/>
          <w:szCs w:val="20"/>
        </w:rPr>
        <w:t>tytułu</w:t>
      </w:r>
      <w:r>
        <w:rPr>
          <w:rFonts w:ascii="Arial" w:hAnsi="Arial" w:cs="Arial"/>
          <w:sz w:val="20"/>
          <w:szCs w:val="20"/>
        </w:rPr>
        <w:t>,</w:t>
      </w:r>
      <w:r w:rsidRPr="0060597F">
        <w:rPr>
          <w:rFonts w:ascii="Arial" w:hAnsi="Arial" w:cs="Arial"/>
          <w:sz w:val="20"/>
          <w:szCs w:val="20"/>
        </w:rPr>
        <w:t xml:space="preserve"> bez konieczności uzyskania zgody sądu na wykonanie zastępcze.</w:t>
      </w:r>
    </w:p>
    <w:p w:rsidR="004D69A2" w:rsidRPr="0060597F" w:rsidRDefault="004D69A2" w:rsidP="00C34A74">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2"/>
        </w:rPr>
      </w:pPr>
      <w:r w:rsidRPr="007D5D87">
        <w:rPr>
          <w:rFonts w:ascii="Arial" w:hAnsi="Arial" w:cs="Arial"/>
          <w:sz w:val="20"/>
          <w:szCs w:val="22"/>
        </w:rPr>
        <w:t>Warunki gwarancji zostaną ujęte w dołączonym do</w:t>
      </w:r>
      <w:r>
        <w:rPr>
          <w:rFonts w:ascii="Arial" w:hAnsi="Arial" w:cs="Arial"/>
          <w:sz w:val="20"/>
          <w:szCs w:val="22"/>
        </w:rPr>
        <w:t xml:space="preserve"> </w:t>
      </w:r>
      <w:r w:rsidRPr="007D5D87">
        <w:rPr>
          <w:rFonts w:ascii="Arial" w:hAnsi="Arial" w:cs="Arial"/>
          <w:sz w:val="20"/>
          <w:szCs w:val="22"/>
        </w:rPr>
        <w:t>protokołu odbioru ko</w:t>
      </w:r>
      <w:r>
        <w:rPr>
          <w:rFonts w:ascii="Arial" w:hAnsi="Arial" w:cs="Arial"/>
          <w:sz w:val="20"/>
          <w:szCs w:val="22"/>
        </w:rPr>
        <w:t xml:space="preserve">ńcowego dokumencie </w:t>
      </w:r>
      <w:r w:rsidRPr="0060597F">
        <w:rPr>
          <w:rFonts w:ascii="Arial" w:hAnsi="Arial" w:cs="Arial"/>
          <w:sz w:val="20"/>
          <w:szCs w:val="22"/>
        </w:rPr>
        <w:t xml:space="preserve">gwarancyjnym, którego wzór stanowi </w:t>
      </w:r>
      <w:r w:rsidRPr="0060597F">
        <w:rPr>
          <w:rFonts w:ascii="Arial" w:hAnsi="Arial" w:cs="Arial"/>
          <w:sz w:val="20"/>
          <w:szCs w:val="22"/>
          <w:u w:val="single"/>
        </w:rPr>
        <w:t>załącznik nr 1</w:t>
      </w:r>
      <w:r w:rsidRPr="0060597F">
        <w:rPr>
          <w:rFonts w:ascii="Arial" w:hAnsi="Arial" w:cs="Arial"/>
          <w:sz w:val="20"/>
          <w:szCs w:val="22"/>
        </w:rPr>
        <w:t xml:space="preserve"> do umowy.</w:t>
      </w:r>
    </w:p>
    <w:p w:rsidR="004D69A2" w:rsidRPr="0060597F" w:rsidRDefault="004D69A2" w:rsidP="00C34A74">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2"/>
        </w:rPr>
      </w:pPr>
      <w:r w:rsidRPr="0060597F">
        <w:rPr>
          <w:rFonts w:ascii="Arial" w:hAnsi="Arial" w:cs="Arial"/>
          <w:sz w:val="20"/>
          <w:szCs w:val="22"/>
        </w:rPr>
        <w:t>Zamawiający ma prawo dochodzić uprawnień z tytułu rękojmi za wady, niezależnie od uprawnień  wynikających z gwarancji.</w:t>
      </w:r>
    </w:p>
    <w:p w:rsidR="004D69A2" w:rsidRPr="009409AC" w:rsidRDefault="004D69A2" w:rsidP="00C34A74">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2"/>
        </w:rPr>
      </w:pPr>
      <w:r w:rsidRPr="0060597F">
        <w:rPr>
          <w:rFonts w:ascii="Arial" w:hAnsi="Arial" w:cs="Arial"/>
          <w:sz w:val="20"/>
          <w:szCs w:val="22"/>
        </w:rPr>
        <w:t xml:space="preserve">Niezależnie od udzielonej gwarancji Wykonawca ponosi odpowiedzialność z </w:t>
      </w:r>
      <w:r w:rsidR="003710BB">
        <w:rPr>
          <w:rFonts w:ascii="Arial" w:hAnsi="Arial" w:cs="Arial"/>
          <w:sz w:val="20"/>
          <w:szCs w:val="22"/>
        </w:rPr>
        <w:t>tytułu rękojmi za wady fizyczne</w:t>
      </w:r>
      <w:r w:rsidRPr="0060597F">
        <w:rPr>
          <w:rFonts w:ascii="Arial" w:hAnsi="Arial" w:cs="Arial"/>
          <w:sz w:val="20"/>
          <w:szCs w:val="22"/>
        </w:rPr>
        <w:t xml:space="preserve"> </w:t>
      </w:r>
      <w:r>
        <w:rPr>
          <w:rFonts w:ascii="Arial" w:hAnsi="Arial" w:cs="Arial"/>
          <w:sz w:val="20"/>
          <w:szCs w:val="22"/>
        </w:rPr>
        <w:t>(</w:t>
      </w:r>
      <w:r w:rsidR="003710BB">
        <w:rPr>
          <w:rFonts w:ascii="Arial" w:hAnsi="Arial" w:cs="Arial"/>
          <w:sz w:val="20"/>
          <w:szCs w:val="22"/>
        </w:rPr>
        <w:t xml:space="preserve">ograniczające wartość lub </w:t>
      </w:r>
      <w:r>
        <w:rPr>
          <w:rFonts w:ascii="Arial" w:hAnsi="Arial" w:cs="Arial"/>
          <w:sz w:val="20"/>
          <w:szCs w:val="22"/>
        </w:rPr>
        <w:t>użyteczność</w:t>
      </w:r>
      <w:r w:rsidR="003710BB">
        <w:rPr>
          <w:rFonts w:ascii="Arial" w:hAnsi="Arial" w:cs="Arial"/>
          <w:sz w:val="20"/>
          <w:szCs w:val="22"/>
        </w:rPr>
        <w:t xml:space="preserve">) na zasadach określonych w </w:t>
      </w:r>
      <w:r w:rsidRPr="0060597F">
        <w:rPr>
          <w:rFonts w:ascii="Arial" w:hAnsi="Arial" w:cs="Arial"/>
          <w:sz w:val="20"/>
          <w:szCs w:val="22"/>
        </w:rPr>
        <w:t xml:space="preserve">Kodeksie </w:t>
      </w:r>
      <w:r w:rsidR="006F79FF" w:rsidRPr="009409AC">
        <w:rPr>
          <w:rFonts w:ascii="Arial" w:hAnsi="Arial" w:cs="Arial"/>
          <w:sz w:val="20"/>
          <w:szCs w:val="22"/>
        </w:rPr>
        <w:t>C</w:t>
      </w:r>
      <w:r w:rsidRPr="009409AC">
        <w:rPr>
          <w:rFonts w:ascii="Arial" w:hAnsi="Arial" w:cs="Arial"/>
          <w:sz w:val="20"/>
          <w:szCs w:val="22"/>
        </w:rPr>
        <w:t>ywilnym.</w:t>
      </w:r>
    </w:p>
    <w:p w:rsidR="00B32C15" w:rsidRDefault="003710BB" w:rsidP="00C34A74">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2"/>
        </w:rPr>
      </w:pPr>
      <w:r w:rsidRPr="009409AC">
        <w:rPr>
          <w:rFonts w:ascii="Arial" w:hAnsi="Arial" w:cs="Arial"/>
          <w:sz w:val="20"/>
          <w:szCs w:val="22"/>
        </w:rPr>
        <w:t>Wykonawca odpowiada za wadę również po</w:t>
      </w:r>
      <w:r w:rsidR="006F79FF" w:rsidRPr="009409AC">
        <w:rPr>
          <w:rFonts w:ascii="Arial" w:hAnsi="Arial" w:cs="Arial"/>
          <w:sz w:val="20"/>
          <w:szCs w:val="22"/>
        </w:rPr>
        <w:t xml:space="preserve"> zakończeniu</w:t>
      </w:r>
      <w:r w:rsidRPr="009409AC">
        <w:rPr>
          <w:rFonts w:ascii="Arial" w:hAnsi="Arial" w:cs="Arial"/>
          <w:sz w:val="20"/>
          <w:szCs w:val="22"/>
        </w:rPr>
        <w:t xml:space="preserve"> okres</w:t>
      </w:r>
      <w:r w:rsidR="006F79FF" w:rsidRPr="009409AC">
        <w:rPr>
          <w:rFonts w:ascii="Arial" w:hAnsi="Arial" w:cs="Arial"/>
          <w:sz w:val="20"/>
          <w:szCs w:val="22"/>
        </w:rPr>
        <w:t>u</w:t>
      </w:r>
      <w:r w:rsidRPr="009409AC">
        <w:rPr>
          <w:rFonts w:ascii="Arial" w:hAnsi="Arial" w:cs="Arial"/>
          <w:sz w:val="20"/>
          <w:szCs w:val="22"/>
        </w:rPr>
        <w:t xml:space="preserve"> rękojmi </w:t>
      </w:r>
      <w:r w:rsidR="004D69A2" w:rsidRPr="009409AC">
        <w:rPr>
          <w:rFonts w:ascii="Arial" w:hAnsi="Arial" w:cs="Arial"/>
          <w:sz w:val="20"/>
          <w:szCs w:val="22"/>
        </w:rPr>
        <w:t xml:space="preserve">lub gwarancji, jeżeli Zamawiający powiadomi Wykonawcę o wadzie </w:t>
      </w:r>
      <w:r w:rsidR="006F79FF" w:rsidRPr="009409AC">
        <w:rPr>
          <w:rFonts w:ascii="Arial" w:hAnsi="Arial" w:cs="Arial"/>
          <w:sz w:val="20"/>
          <w:szCs w:val="22"/>
        </w:rPr>
        <w:t xml:space="preserve">w trakcie </w:t>
      </w:r>
      <w:r w:rsidR="004D69A2" w:rsidRPr="009409AC">
        <w:rPr>
          <w:rFonts w:ascii="Arial" w:hAnsi="Arial" w:cs="Arial"/>
          <w:sz w:val="20"/>
          <w:szCs w:val="22"/>
        </w:rPr>
        <w:t>tych okresów.</w:t>
      </w:r>
    </w:p>
    <w:p w:rsidR="005957EA" w:rsidRPr="00555D54" w:rsidRDefault="005957EA" w:rsidP="00C34A74">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2"/>
        </w:rPr>
      </w:pPr>
      <w:r w:rsidRPr="00555D54">
        <w:rPr>
          <w:rFonts w:ascii="Arial" w:hAnsi="Arial" w:cs="Arial"/>
          <w:sz w:val="20"/>
          <w:szCs w:val="20"/>
        </w:rPr>
        <w:t>Wykonawca zobowiązany jest przenieść na Zamawiającego wszelkie uprawnienia z  tytułu gwarancji udzielonych przez dostawców  wyrobów przy wykonaniu przedmiotu umowy (dotyczy gwarancji dłuższych niż gwarancja udzielona przez Wykonawcę robót), wydając w tym celu Zamawiającemu właściwe dokumenty gwarancyjne, najpóźniej do chwili podpisywania protokołu odbioru ostatecznego.</w:t>
      </w:r>
    </w:p>
    <w:p w:rsidR="004D69A2" w:rsidRPr="009409AC" w:rsidRDefault="004D69A2" w:rsidP="007141E4">
      <w:pPr>
        <w:pStyle w:val="Tekstpodstawowywcity"/>
        <w:spacing w:before="120"/>
        <w:ind w:left="0" w:right="204"/>
        <w:jc w:val="center"/>
        <w:rPr>
          <w:rFonts w:ascii="Arial" w:hAnsi="Arial" w:cs="Arial"/>
          <w:b/>
          <w:bCs/>
          <w:sz w:val="20"/>
          <w:szCs w:val="22"/>
        </w:rPr>
      </w:pPr>
      <w:r w:rsidRPr="009409AC">
        <w:rPr>
          <w:rFonts w:ascii="Arial" w:hAnsi="Arial" w:cs="Arial"/>
          <w:b/>
          <w:bCs/>
          <w:sz w:val="20"/>
          <w:szCs w:val="22"/>
        </w:rPr>
        <w:t>§ 10</w:t>
      </w:r>
    </w:p>
    <w:p w:rsidR="004D69A2" w:rsidRPr="009409AC" w:rsidRDefault="004D69A2" w:rsidP="007141E4">
      <w:pPr>
        <w:pStyle w:val="Tekstpodstawowywcity"/>
        <w:spacing w:line="276" w:lineRule="auto"/>
        <w:ind w:left="0" w:right="204"/>
        <w:jc w:val="center"/>
        <w:rPr>
          <w:rFonts w:ascii="Arial" w:hAnsi="Arial" w:cs="Arial"/>
          <w:b/>
          <w:bCs/>
          <w:sz w:val="20"/>
          <w:szCs w:val="22"/>
        </w:rPr>
      </w:pPr>
      <w:r w:rsidRPr="009409AC">
        <w:rPr>
          <w:rFonts w:ascii="Arial" w:hAnsi="Arial" w:cs="Arial"/>
          <w:b/>
          <w:bCs/>
          <w:sz w:val="20"/>
          <w:szCs w:val="22"/>
        </w:rPr>
        <w:t>Zapłata wynagrodzenia</w:t>
      </w:r>
    </w:p>
    <w:p w:rsidR="004D69A2" w:rsidRPr="009409AC" w:rsidRDefault="004D69A2" w:rsidP="00C34A74">
      <w:pPr>
        <w:pStyle w:val="Tekstpodstawowywcity"/>
        <w:numPr>
          <w:ilvl w:val="0"/>
          <w:numId w:val="32"/>
        </w:numPr>
        <w:spacing w:line="276" w:lineRule="auto"/>
        <w:ind w:left="360" w:right="22"/>
        <w:jc w:val="both"/>
        <w:rPr>
          <w:rFonts w:ascii="Arial" w:hAnsi="Arial" w:cs="Arial"/>
          <w:sz w:val="20"/>
          <w:szCs w:val="20"/>
        </w:rPr>
      </w:pPr>
      <w:r w:rsidRPr="009409AC">
        <w:rPr>
          <w:rFonts w:ascii="Arial" w:hAnsi="Arial" w:cs="Arial"/>
          <w:sz w:val="20"/>
          <w:szCs w:val="20"/>
        </w:rPr>
        <w:t>Zapłata wynagrodzenia Wykonawcy nastąpi jednorazowo,</w:t>
      </w:r>
      <w:r w:rsidR="005A39E1" w:rsidRPr="009409AC">
        <w:rPr>
          <w:rFonts w:ascii="Arial" w:hAnsi="Arial" w:cs="Arial"/>
          <w:sz w:val="20"/>
          <w:szCs w:val="20"/>
        </w:rPr>
        <w:t xml:space="preserve"> za każde wykonane zadanie /przedmiot umowy tj. </w:t>
      </w:r>
      <w:r w:rsidRPr="009409AC">
        <w:rPr>
          <w:rFonts w:ascii="Arial" w:hAnsi="Arial" w:cs="Arial"/>
          <w:sz w:val="20"/>
          <w:szCs w:val="20"/>
        </w:rPr>
        <w:t xml:space="preserve"> za wykonaną i odebraną</w:t>
      </w:r>
      <w:r w:rsidRPr="009409AC">
        <w:rPr>
          <w:rFonts w:ascii="Arial" w:hAnsi="Arial" w:cs="Arial"/>
          <w:sz w:val="20"/>
          <w:szCs w:val="20"/>
          <w:u w:val="single"/>
        </w:rPr>
        <w:t xml:space="preserve"> dostawę wraz z montażem oraz wykonanymi towarzyszącymi robotami budowlanymi</w:t>
      </w:r>
      <w:r w:rsidRPr="009409AC">
        <w:rPr>
          <w:rFonts w:ascii="Arial" w:hAnsi="Arial" w:cs="Arial"/>
          <w:sz w:val="20"/>
          <w:szCs w:val="20"/>
        </w:rPr>
        <w:t>, w oparciu o obustronnie podpisany protokół odbioru i fakturę końcową.</w:t>
      </w:r>
    </w:p>
    <w:p w:rsidR="00F051C8" w:rsidRPr="009409AC" w:rsidRDefault="004D69A2" w:rsidP="00C34A74">
      <w:pPr>
        <w:pStyle w:val="Tekstpodstawowywcity"/>
        <w:numPr>
          <w:ilvl w:val="0"/>
          <w:numId w:val="32"/>
        </w:numPr>
        <w:spacing w:line="276" w:lineRule="auto"/>
        <w:ind w:left="360" w:right="22"/>
        <w:jc w:val="both"/>
        <w:rPr>
          <w:rFonts w:ascii="Arial" w:hAnsi="Arial" w:cs="Arial"/>
          <w:sz w:val="20"/>
          <w:szCs w:val="20"/>
        </w:rPr>
      </w:pPr>
      <w:r w:rsidRPr="009409AC">
        <w:rPr>
          <w:rFonts w:ascii="Arial" w:hAnsi="Arial" w:cs="Arial"/>
          <w:sz w:val="20"/>
          <w:szCs w:val="20"/>
        </w:rPr>
        <w:t xml:space="preserve">Jeżeli część </w:t>
      </w:r>
      <w:r w:rsidR="00B27EF9" w:rsidRPr="009409AC">
        <w:rPr>
          <w:rFonts w:ascii="Arial" w:hAnsi="Arial" w:cs="Arial"/>
          <w:sz w:val="20"/>
          <w:szCs w:val="20"/>
        </w:rPr>
        <w:t>zadania/</w:t>
      </w:r>
      <w:r w:rsidRPr="009409AC">
        <w:rPr>
          <w:rFonts w:ascii="Arial" w:hAnsi="Arial" w:cs="Arial"/>
          <w:sz w:val="20"/>
          <w:szCs w:val="20"/>
        </w:rPr>
        <w:t xml:space="preserve">przedmiotu umowy, zgodnie z protokołem odbioru, została wykonana przez Podwykonawcę </w:t>
      </w:r>
      <w:bookmarkStart w:id="19" w:name="_Hlk508885641"/>
      <w:r w:rsidRPr="009409AC">
        <w:rPr>
          <w:rFonts w:ascii="Arial" w:hAnsi="Arial" w:cs="Arial"/>
          <w:sz w:val="20"/>
          <w:szCs w:val="20"/>
        </w:rPr>
        <w:t>i dalszego Podwykonawcę</w:t>
      </w:r>
      <w:bookmarkEnd w:id="19"/>
      <w:r w:rsidRPr="009409AC">
        <w:rPr>
          <w:rFonts w:ascii="Arial" w:hAnsi="Arial" w:cs="Arial"/>
          <w:sz w:val="20"/>
          <w:szCs w:val="20"/>
        </w:rPr>
        <w:t xml:space="preserve">, przez którego rozumie się podmiot, który zawarł zaakceptowaną przez Zamawiającego umowę, który zawarł przedłożoną Zamawiającemu umowę </w:t>
      </w:r>
    </w:p>
    <w:p w:rsidR="004D69A2" w:rsidRPr="009409AC" w:rsidRDefault="004D69A2" w:rsidP="00C34A74">
      <w:pPr>
        <w:pStyle w:val="Tekstpodstawowywcity"/>
        <w:spacing w:line="276" w:lineRule="auto"/>
        <w:ind w:left="360" w:right="22"/>
        <w:jc w:val="both"/>
        <w:rPr>
          <w:rFonts w:ascii="Arial" w:hAnsi="Arial" w:cs="Arial"/>
          <w:sz w:val="20"/>
          <w:szCs w:val="20"/>
        </w:rPr>
      </w:pPr>
      <w:r w:rsidRPr="009409AC">
        <w:rPr>
          <w:rFonts w:ascii="Arial" w:hAnsi="Arial" w:cs="Arial"/>
          <w:sz w:val="20"/>
          <w:szCs w:val="20"/>
        </w:rPr>
        <w:t xml:space="preserve">o podwykonawstwo, której przedmiotem </w:t>
      </w:r>
      <w:r w:rsidR="003710BB" w:rsidRPr="009409AC">
        <w:rPr>
          <w:rFonts w:ascii="Arial" w:hAnsi="Arial" w:cs="Arial"/>
          <w:sz w:val="20"/>
          <w:szCs w:val="20"/>
        </w:rPr>
        <w:t xml:space="preserve">są roboty, </w:t>
      </w:r>
      <w:r w:rsidRPr="009409AC">
        <w:rPr>
          <w:rFonts w:ascii="Arial" w:hAnsi="Arial" w:cs="Arial"/>
          <w:sz w:val="20"/>
          <w:szCs w:val="20"/>
        </w:rPr>
        <w:t xml:space="preserve">dostawy lub usługi, to </w:t>
      </w:r>
      <w:r w:rsidRPr="009409AC">
        <w:rPr>
          <w:rFonts w:ascii="Arial" w:hAnsi="Arial" w:cs="Arial"/>
          <w:b/>
          <w:sz w:val="20"/>
          <w:szCs w:val="20"/>
        </w:rPr>
        <w:t>Wykonawca zobowiązuje się do zapłaty należności Podwykonawcy przed złożeniem faktury  Zamawiającemu</w:t>
      </w:r>
      <w:r w:rsidRPr="009409AC">
        <w:rPr>
          <w:rFonts w:ascii="Arial" w:hAnsi="Arial" w:cs="Arial"/>
          <w:sz w:val="20"/>
          <w:szCs w:val="20"/>
        </w:rPr>
        <w:t>.</w:t>
      </w:r>
    </w:p>
    <w:p w:rsidR="004D69A2" w:rsidRPr="009409AC" w:rsidRDefault="000960A8" w:rsidP="00C34A74">
      <w:pPr>
        <w:pStyle w:val="Tekstpodstawowywcity"/>
        <w:numPr>
          <w:ilvl w:val="0"/>
          <w:numId w:val="32"/>
        </w:numPr>
        <w:spacing w:line="276" w:lineRule="auto"/>
        <w:ind w:left="360" w:right="22"/>
        <w:jc w:val="both"/>
        <w:rPr>
          <w:rFonts w:ascii="Arial" w:hAnsi="Arial" w:cs="Arial"/>
          <w:sz w:val="20"/>
          <w:szCs w:val="20"/>
        </w:rPr>
      </w:pPr>
      <w:r w:rsidRPr="009409AC">
        <w:rPr>
          <w:rFonts w:ascii="Arial" w:hAnsi="Arial" w:cs="Arial"/>
          <w:sz w:val="20"/>
          <w:szCs w:val="20"/>
        </w:rPr>
        <w:t>Fakturę</w:t>
      </w:r>
      <w:r w:rsidR="004D69A2" w:rsidRPr="009409AC">
        <w:rPr>
          <w:rFonts w:ascii="Arial" w:hAnsi="Arial" w:cs="Arial"/>
          <w:sz w:val="20"/>
          <w:szCs w:val="20"/>
        </w:rPr>
        <w:t xml:space="preserve"> VAT należy wystawić w 2 egz. na Miasto Zabrze z siedzibą władz w Urzędzie Miejskim  w Zabrzu, ul. Powstańców Śląskich  5-7, 41-800 Zabrze</w:t>
      </w:r>
      <w:r w:rsidR="007B6A20" w:rsidRPr="009409AC">
        <w:rPr>
          <w:rFonts w:ascii="Arial" w:hAnsi="Arial" w:cs="Arial"/>
          <w:sz w:val="20"/>
          <w:szCs w:val="20"/>
        </w:rPr>
        <w:t xml:space="preserve"> (NIP 648 274 33 51)</w:t>
      </w:r>
      <w:r w:rsidR="004D69A2" w:rsidRPr="009409AC">
        <w:rPr>
          <w:rFonts w:ascii="Arial" w:hAnsi="Arial" w:cs="Arial"/>
          <w:sz w:val="20"/>
          <w:szCs w:val="20"/>
        </w:rPr>
        <w:t>.</w:t>
      </w:r>
    </w:p>
    <w:p w:rsidR="004D69A2" w:rsidRPr="009409AC" w:rsidRDefault="004D69A2" w:rsidP="00C34A74">
      <w:pPr>
        <w:pStyle w:val="Tekstpodstawowywcity"/>
        <w:numPr>
          <w:ilvl w:val="0"/>
          <w:numId w:val="32"/>
        </w:numPr>
        <w:spacing w:line="276" w:lineRule="auto"/>
        <w:ind w:left="360" w:right="22"/>
        <w:jc w:val="both"/>
        <w:rPr>
          <w:rFonts w:ascii="Arial" w:hAnsi="Arial" w:cs="Arial"/>
          <w:sz w:val="20"/>
          <w:szCs w:val="20"/>
        </w:rPr>
      </w:pPr>
      <w:r w:rsidRPr="009409AC">
        <w:rPr>
          <w:rFonts w:ascii="Arial" w:hAnsi="Arial" w:cs="Arial"/>
          <w:sz w:val="20"/>
          <w:szCs w:val="20"/>
        </w:rPr>
        <w:t xml:space="preserve">Wykonawca wystawi fakturę w ciągu 7 dni od dnia obustronnego podpisania protokołu odbioru </w:t>
      </w:r>
      <w:r w:rsidR="00AD3D2E" w:rsidRPr="009409AC">
        <w:rPr>
          <w:rFonts w:ascii="Arial" w:hAnsi="Arial" w:cs="Arial"/>
          <w:sz w:val="20"/>
          <w:szCs w:val="20"/>
        </w:rPr>
        <w:t>końcowego danego zadania</w:t>
      </w:r>
      <w:r w:rsidR="005A39E1" w:rsidRPr="009409AC">
        <w:rPr>
          <w:rFonts w:ascii="Arial" w:hAnsi="Arial" w:cs="Arial"/>
          <w:sz w:val="20"/>
          <w:szCs w:val="20"/>
        </w:rPr>
        <w:t>/przedmiotu umowy</w:t>
      </w:r>
      <w:r w:rsidR="00AD3D2E" w:rsidRPr="009409AC">
        <w:rPr>
          <w:rFonts w:ascii="Arial" w:hAnsi="Arial" w:cs="Arial"/>
          <w:sz w:val="20"/>
          <w:szCs w:val="20"/>
        </w:rPr>
        <w:t>.</w:t>
      </w:r>
    </w:p>
    <w:p w:rsidR="004D69A2" w:rsidRPr="0021409E" w:rsidRDefault="004D69A2" w:rsidP="00C34A74">
      <w:pPr>
        <w:pStyle w:val="Tekstpodstawowywcity"/>
        <w:numPr>
          <w:ilvl w:val="0"/>
          <w:numId w:val="32"/>
        </w:numPr>
        <w:spacing w:line="276" w:lineRule="auto"/>
        <w:ind w:left="360" w:right="22"/>
        <w:jc w:val="both"/>
        <w:rPr>
          <w:rFonts w:ascii="Arial" w:hAnsi="Arial" w:cs="Arial"/>
          <w:color w:val="000000"/>
          <w:sz w:val="20"/>
          <w:szCs w:val="20"/>
        </w:rPr>
      </w:pPr>
      <w:r w:rsidRPr="009409AC">
        <w:rPr>
          <w:rFonts w:ascii="Arial" w:hAnsi="Arial" w:cs="Arial"/>
          <w:sz w:val="20"/>
          <w:szCs w:val="20"/>
        </w:rPr>
        <w:lastRenderedPageBreak/>
        <w:t>Wykonawca zobowiązany jest dołączyć do faktury dowód zapłaty  wynagrodzenia Podwykonawcy/ dalszemu Podwykonawcy, jeżeli roboty</w:t>
      </w:r>
      <w:r w:rsidR="00B27EF9" w:rsidRPr="009409AC">
        <w:rPr>
          <w:rFonts w:ascii="Arial" w:hAnsi="Arial" w:cs="Arial"/>
          <w:sz w:val="20"/>
          <w:szCs w:val="20"/>
        </w:rPr>
        <w:t>,</w:t>
      </w:r>
      <w:r w:rsidR="003710BB" w:rsidRPr="009409AC">
        <w:rPr>
          <w:rFonts w:ascii="Arial" w:hAnsi="Arial" w:cs="Arial"/>
          <w:sz w:val="20"/>
          <w:szCs w:val="20"/>
        </w:rPr>
        <w:t xml:space="preserve"> dostawy</w:t>
      </w:r>
      <w:r w:rsidRPr="009409AC">
        <w:rPr>
          <w:rFonts w:ascii="Arial" w:hAnsi="Arial" w:cs="Arial"/>
          <w:sz w:val="20"/>
          <w:szCs w:val="20"/>
        </w:rPr>
        <w:t xml:space="preserve"> </w:t>
      </w:r>
      <w:r w:rsidR="00B27EF9" w:rsidRPr="009409AC">
        <w:rPr>
          <w:rFonts w:ascii="Arial" w:hAnsi="Arial" w:cs="Arial"/>
          <w:sz w:val="20"/>
          <w:szCs w:val="20"/>
        </w:rPr>
        <w:t>lub usługi</w:t>
      </w:r>
      <w:r w:rsidR="00B27EF9">
        <w:rPr>
          <w:rFonts w:ascii="Arial" w:hAnsi="Arial" w:cs="Arial"/>
          <w:color w:val="000000"/>
          <w:sz w:val="20"/>
          <w:szCs w:val="20"/>
        </w:rPr>
        <w:t xml:space="preserve"> </w:t>
      </w:r>
      <w:r w:rsidRPr="0021409E">
        <w:rPr>
          <w:rFonts w:ascii="Arial" w:hAnsi="Arial" w:cs="Arial"/>
          <w:color w:val="000000"/>
          <w:sz w:val="20"/>
          <w:szCs w:val="20"/>
        </w:rPr>
        <w:t xml:space="preserve">w  okresie rozliczeniowym były wykonywane przez Podwykonawcę lub dalszego Podwykonawcę oraz oświadczenie, </w:t>
      </w:r>
      <w:r>
        <w:rPr>
          <w:rFonts w:ascii="Arial" w:hAnsi="Arial" w:cs="Arial"/>
          <w:color w:val="000000"/>
          <w:sz w:val="20"/>
          <w:szCs w:val="20"/>
        </w:rPr>
        <w:t>ż</w:t>
      </w:r>
      <w:r w:rsidRPr="0021409E">
        <w:rPr>
          <w:rFonts w:ascii="Arial" w:hAnsi="Arial" w:cs="Arial"/>
          <w:color w:val="000000"/>
          <w:sz w:val="20"/>
          <w:szCs w:val="20"/>
        </w:rPr>
        <w:t xml:space="preserve">e przy realizacji umowy nie zatrudniał innych Podwykonawców nie wymienionych w umowie. </w:t>
      </w:r>
    </w:p>
    <w:p w:rsidR="004D69A2" w:rsidRPr="0021409E" w:rsidRDefault="004D69A2" w:rsidP="00C34A74">
      <w:pPr>
        <w:pStyle w:val="Tekstpodstawowywcity"/>
        <w:numPr>
          <w:ilvl w:val="0"/>
          <w:numId w:val="32"/>
        </w:numPr>
        <w:spacing w:line="276" w:lineRule="auto"/>
        <w:ind w:left="360" w:right="22"/>
        <w:jc w:val="both"/>
        <w:rPr>
          <w:rFonts w:ascii="Arial" w:hAnsi="Arial" w:cs="Arial"/>
          <w:color w:val="000000"/>
          <w:sz w:val="20"/>
          <w:szCs w:val="20"/>
        </w:rPr>
      </w:pPr>
      <w:r w:rsidRPr="0021409E">
        <w:rPr>
          <w:rFonts w:ascii="Arial" w:hAnsi="Arial" w:cs="Arial"/>
          <w:color w:val="000000"/>
          <w:sz w:val="20"/>
          <w:szCs w:val="20"/>
        </w:rPr>
        <w:t>Brak w/w dowodu stanowi podstawę do zatrzymania z faktury należności stanowiącej wynagrodzenie Podwykonawcy/dalszego Podwykonawcy.</w:t>
      </w:r>
    </w:p>
    <w:p w:rsidR="004D69A2" w:rsidRPr="003710BB" w:rsidRDefault="004D69A2" w:rsidP="00C34A74">
      <w:pPr>
        <w:pStyle w:val="Tekstpodstawowywcity"/>
        <w:numPr>
          <w:ilvl w:val="0"/>
          <w:numId w:val="32"/>
        </w:numPr>
        <w:spacing w:line="276" w:lineRule="auto"/>
        <w:ind w:left="360" w:right="66"/>
        <w:jc w:val="both"/>
        <w:rPr>
          <w:rFonts w:ascii="Arial" w:hAnsi="Arial" w:cs="Arial"/>
          <w:strike/>
          <w:color w:val="FF0000"/>
          <w:sz w:val="20"/>
          <w:szCs w:val="20"/>
        </w:rPr>
      </w:pPr>
      <w:r w:rsidRPr="007B6A20">
        <w:rPr>
          <w:rFonts w:ascii="Arial" w:hAnsi="Arial" w:cs="Arial"/>
          <w:sz w:val="20"/>
          <w:szCs w:val="20"/>
        </w:rPr>
        <w:t>Jeżeli w terminie do 7 dni przed terminem zapłaty faktury  Wykonawca nie przedstawi dokumentów potwierdzających rozliczenie z Podwykonawcą/dalszy</w:t>
      </w:r>
      <w:r w:rsidR="007B6A20">
        <w:rPr>
          <w:rFonts w:ascii="Arial" w:hAnsi="Arial" w:cs="Arial"/>
          <w:sz w:val="20"/>
          <w:szCs w:val="20"/>
        </w:rPr>
        <w:t>m Podwykonawcą</w:t>
      </w:r>
      <w:r w:rsidRPr="007B6A20">
        <w:rPr>
          <w:rFonts w:ascii="Arial" w:hAnsi="Arial" w:cs="Arial"/>
          <w:sz w:val="20"/>
          <w:szCs w:val="20"/>
        </w:rPr>
        <w:t xml:space="preserve"> środki zostaną przekazane bezpośrednio</w:t>
      </w:r>
      <w:r w:rsidR="009409AC">
        <w:rPr>
          <w:rFonts w:ascii="Arial" w:hAnsi="Arial" w:cs="Arial"/>
          <w:sz w:val="20"/>
          <w:szCs w:val="20"/>
        </w:rPr>
        <w:t xml:space="preserve"> na konto Podwykonawcy/dalszego </w:t>
      </w:r>
      <w:r w:rsidRPr="007B6A20">
        <w:rPr>
          <w:rFonts w:ascii="Arial" w:hAnsi="Arial" w:cs="Arial"/>
          <w:sz w:val="20"/>
          <w:szCs w:val="20"/>
        </w:rPr>
        <w:t>Podwykonawcy</w:t>
      </w:r>
      <w:r w:rsidR="009409AC">
        <w:rPr>
          <w:rFonts w:ascii="Arial" w:hAnsi="Arial" w:cs="Arial"/>
          <w:sz w:val="20"/>
          <w:szCs w:val="20"/>
        </w:rPr>
        <w:t>.</w:t>
      </w:r>
      <w:r w:rsidRPr="003710BB">
        <w:rPr>
          <w:rFonts w:ascii="Arial" w:hAnsi="Arial" w:cs="Arial"/>
          <w:strike/>
          <w:color w:val="FF0000"/>
          <w:sz w:val="20"/>
          <w:szCs w:val="20"/>
          <w:u w:val="single"/>
        </w:rPr>
        <w:t xml:space="preserve"> </w:t>
      </w:r>
    </w:p>
    <w:p w:rsidR="004D69A2" w:rsidRPr="005502FE" w:rsidRDefault="004D69A2" w:rsidP="00C34A74">
      <w:pPr>
        <w:pStyle w:val="Tekstpodstawowywcity"/>
        <w:numPr>
          <w:ilvl w:val="0"/>
          <w:numId w:val="32"/>
        </w:numPr>
        <w:spacing w:line="276" w:lineRule="auto"/>
        <w:ind w:left="360" w:right="66"/>
        <w:jc w:val="both"/>
        <w:rPr>
          <w:rFonts w:ascii="Arial" w:hAnsi="Arial" w:cs="Arial"/>
          <w:color w:val="000000"/>
          <w:sz w:val="20"/>
          <w:szCs w:val="20"/>
        </w:rPr>
      </w:pPr>
      <w:r w:rsidRPr="005502FE">
        <w:rPr>
          <w:rFonts w:ascii="Arial" w:hAnsi="Arial" w:cs="Arial"/>
          <w:color w:val="000000"/>
          <w:sz w:val="20"/>
          <w:szCs w:val="20"/>
        </w:rPr>
        <w:t xml:space="preserve">Wynagrodzenie, o którym mowa w ust. 5 </w:t>
      </w:r>
      <w:r w:rsidR="00B27EF9" w:rsidRPr="005502FE">
        <w:rPr>
          <w:rFonts w:ascii="Arial" w:hAnsi="Arial" w:cs="Arial"/>
          <w:color w:val="000000"/>
          <w:sz w:val="20"/>
          <w:szCs w:val="20"/>
        </w:rPr>
        <w:t xml:space="preserve">i </w:t>
      </w:r>
      <w:r w:rsidR="00B27EF9" w:rsidRPr="009409AC">
        <w:rPr>
          <w:rFonts w:ascii="Arial" w:hAnsi="Arial" w:cs="Arial"/>
          <w:sz w:val="20"/>
          <w:szCs w:val="20"/>
        </w:rPr>
        <w:t xml:space="preserve">7 </w:t>
      </w:r>
      <w:r w:rsidRPr="005502FE">
        <w:rPr>
          <w:rFonts w:ascii="Arial" w:hAnsi="Arial" w:cs="Arial"/>
          <w:color w:val="000000"/>
          <w:sz w:val="20"/>
          <w:szCs w:val="20"/>
        </w:rPr>
        <w:t>dotyczy wyłącznie należności powstałych po zaakceptowaniu przez Zamawi</w:t>
      </w:r>
      <w:r w:rsidR="000C7FE5">
        <w:rPr>
          <w:rFonts w:ascii="Arial" w:hAnsi="Arial" w:cs="Arial"/>
          <w:color w:val="000000"/>
          <w:sz w:val="20"/>
          <w:szCs w:val="20"/>
        </w:rPr>
        <w:t>ającego umowy o podwykonawstwo i</w:t>
      </w:r>
      <w:r w:rsidRPr="005502FE">
        <w:rPr>
          <w:rFonts w:ascii="Arial" w:hAnsi="Arial" w:cs="Arial"/>
          <w:color w:val="000000"/>
          <w:sz w:val="20"/>
          <w:szCs w:val="20"/>
        </w:rPr>
        <w:t xml:space="preserve"> po przedłożeniu Zamawiającemu poświadczonej za zgodność z oryginałem kopii umowy o podwykonawstwo, której przedmiotem są </w:t>
      </w:r>
      <w:r w:rsidR="007B6A20" w:rsidRPr="005502FE">
        <w:rPr>
          <w:rFonts w:ascii="Arial" w:hAnsi="Arial" w:cs="Arial"/>
          <w:color w:val="000000"/>
          <w:sz w:val="20"/>
          <w:szCs w:val="20"/>
        </w:rPr>
        <w:t>roboty budowlane lub dostawy lub usługi</w:t>
      </w:r>
      <w:r w:rsidRPr="005502FE">
        <w:rPr>
          <w:rFonts w:ascii="Arial" w:hAnsi="Arial" w:cs="Arial"/>
          <w:color w:val="000000"/>
          <w:sz w:val="20"/>
          <w:szCs w:val="20"/>
        </w:rPr>
        <w:t>.</w:t>
      </w:r>
    </w:p>
    <w:p w:rsidR="004D69A2" w:rsidRPr="005502FE" w:rsidRDefault="004D69A2" w:rsidP="00C34A74">
      <w:pPr>
        <w:pStyle w:val="Tekstpodstawowywcity"/>
        <w:numPr>
          <w:ilvl w:val="0"/>
          <w:numId w:val="32"/>
        </w:numPr>
        <w:spacing w:line="276" w:lineRule="auto"/>
        <w:ind w:left="360" w:right="66"/>
        <w:jc w:val="both"/>
        <w:rPr>
          <w:rFonts w:ascii="Arial" w:hAnsi="Arial" w:cs="Arial"/>
          <w:color w:val="000000"/>
          <w:sz w:val="20"/>
          <w:szCs w:val="20"/>
        </w:rPr>
      </w:pPr>
      <w:r w:rsidRPr="005502FE">
        <w:rPr>
          <w:rFonts w:ascii="Arial" w:hAnsi="Arial" w:cs="Arial"/>
          <w:color w:val="000000"/>
          <w:sz w:val="20"/>
          <w:szCs w:val="20"/>
        </w:rPr>
        <w:t xml:space="preserve">Bezpośrednia zapłata obejmuje wyłącznie należne wynagrodzenie bez odsetek należnych Podwykonawcy lub dalszemu Podwykonawcy. </w:t>
      </w:r>
    </w:p>
    <w:p w:rsidR="004D69A2" w:rsidRPr="0021409E" w:rsidRDefault="004D69A2" w:rsidP="00C34A74">
      <w:pPr>
        <w:pStyle w:val="Tekstpodstawowywcity"/>
        <w:numPr>
          <w:ilvl w:val="0"/>
          <w:numId w:val="32"/>
        </w:numPr>
        <w:spacing w:line="276" w:lineRule="auto"/>
        <w:ind w:left="360" w:right="66"/>
        <w:jc w:val="both"/>
        <w:rPr>
          <w:rFonts w:ascii="Arial" w:hAnsi="Arial" w:cs="Arial"/>
          <w:color w:val="000000"/>
          <w:sz w:val="20"/>
          <w:szCs w:val="20"/>
        </w:rPr>
      </w:pPr>
      <w:r w:rsidRPr="0021409E">
        <w:rPr>
          <w:rFonts w:ascii="Arial" w:hAnsi="Arial" w:cs="Arial"/>
          <w:color w:val="000000"/>
          <w:sz w:val="20"/>
          <w:szCs w:val="20"/>
        </w:rPr>
        <w:t xml:space="preserve">Przed dokonaniem zapłaty bezpośredniej za </w:t>
      </w:r>
      <w:r w:rsidR="007B6A20">
        <w:rPr>
          <w:rFonts w:ascii="Arial" w:hAnsi="Arial" w:cs="Arial"/>
          <w:color w:val="000000"/>
          <w:sz w:val="20"/>
          <w:szCs w:val="20"/>
        </w:rPr>
        <w:t xml:space="preserve">roboty budowlane, </w:t>
      </w:r>
      <w:r w:rsidRPr="007E3054">
        <w:rPr>
          <w:rFonts w:ascii="Arial" w:hAnsi="Arial" w:cs="Arial"/>
          <w:color w:val="000000"/>
          <w:sz w:val="20"/>
          <w:szCs w:val="20"/>
        </w:rPr>
        <w:t xml:space="preserve">dostawy lub usługi </w:t>
      </w:r>
      <w:r w:rsidRPr="0021409E">
        <w:rPr>
          <w:rFonts w:ascii="Arial" w:hAnsi="Arial" w:cs="Arial"/>
          <w:color w:val="000000"/>
          <w:sz w:val="20"/>
          <w:szCs w:val="20"/>
        </w:rPr>
        <w:t>Zamawiający wzywa Wykonawcę lub Podwykonawcę do zgłoszenia pisemnych uwag dotyczących zasadności bezpośredniej zapłaty wynagrodzenia Podwyko</w:t>
      </w:r>
      <w:r>
        <w:rPr>
          <w:rFonts w:ascii="Arial" w:hAnsi="Arial" w:cs="Arial"/>
          <w:color w:val="000000"/>
          <w:sz w:val="20"/>
          <w:szCs w:val="20"/>
        </w:rPr>
        <w:t xml:space="preserve">nawcy lub dalszemu Podwykonawcy </w:t>
      </w:r>
      <w:r w:rsidRPr="0021409E">
        <w:rPr>
          <w:rFonts w:ascii="Arial" w:hAnsi="Arial" w:cs="Arial"/>
          <w:color w:val="000000"/>
          <w:sz w:val="20"/>
          <w:szCs w:val="20"/>
        </w:rPr>
        <w:t xml:space="preserve">w terminie 7 dni od dnia doręczenia wezwania. </w:t>
      </w:r>
    </w:p>
    <w:p w:rsidR="004D69A2" w:rsidRPr="0021409E" w:rsidRDefault="004D69A2" w:rsidP="00C34A74">
      <w:pPr>
        <w:pStyle w:val="Tekstpodstawowywcity"/>
        <w:numPr>
          <w:ilvl w:val="0"/>
          <w:numId w:val="32"/>
        </w:numPr>
        <w:spacing w:line="276" w:lineRule="auto"/>
        <w:ind w:left="360" w:right="66"/>
        <w:jc w:val="both"/>
        <w:rPr>
          <w:rFonts w:ascii="Arial" w:hAnsi="Arial" w:cs="Arial"/>
          <w:color w:val="000000"/>
          <w:sz w:val="20"/>
          <w:szCs w:val="20"/>
        </w:rPr>
      </w:pPr>
      <w:r w:rsidRPr="0021409E">
        <w:rPr>
          <w:rFonts w:ascii="Arial" w:hAnsi="Arial" w:cs="Arial"/>
          <w:color w:val="000000"/>
          <w:sz w:val="20"/>
          <w:szCs w:val="20"/>
        </w:rPr>
        <w:t xml:space="preserve">W przypadku zgłoszenia uwag, o których mowa w ust. </w:t>
      </w:r>
      <w:r w:rsidR="00B27EF9" w:rsidRPr="009409AC">
        <w:rPr>
          <w:rFonts w:ascii="Arial" w:hAnsi="Arial" w:cs="Arial"/>
          <w:sz w:val="20"/>
          <w:szCs w:val="20"/>
        </w:rPr>
        <w:t>10</w:t>
      </w:r>
      <w:r w:rsidRPr="009409AC">
        <w:rPr>
          <w:rFonts w:ascii="Arial" w:hAnsi="Arial" w:cs="Arial"/>
          <w:sz w:val="20"/>
          <w:szCs w:val="20"/>
        </w:rPr>
        <w:t>,</w:t>
      </w:r>
      <w:r w:rsidRPr="0021409E">
        <w:rPr>
          <w:rFonts w:ascii="Arial" w:hAnsi="Arial" w:cs="Arial"/>
          <w:color w:val="000000"/>
          <w:sz w:val="20"/>
          <w:szCs w:val="20"/>
        </w:rPr>
        <w:t xml:space="preserve"> w terminie 7 dni od doręczenia odpowiedzi na wezwanie, Zamawiający może:</w:t>
      </w:r>
    </w:p>
    <w:p w:rsidR="00F051C8" w:rsidRDefault="004D69A2" w:rsidP="00C34A74">
      <w:pPr>
        <w:numPr>
          <w:ilvl w:val="0"/>
          <w:numId w:val="37"/>
        </w:numPr>
        <w:autoSpaceDE w:val="0"/>
        <w:autoSpaceDN w:val="0"/>
        <w:spacing w:line="276" w:lineRule="auto"/>
        <w:ind w:right="66"/>
        <w:jc w:val="both"/>
        <w:rPr>
          <w:rFonts w:ascii="Arial" w:hAnsi="Arial" w:cs="Arial"/>
          <w:color w:val="000000"/>
        </w:rPr>
      </w:pPr>
      <w:r w:rsidRPr="0021409E">
        <w:rPr>
          <w:rFonts w:ascii="Arial" w:hAnsi="Arial" w:cs="Arial"/>
          <w:color w:val="000000"/>
        </w:rPr>
        <w:t>nie dokonać bezpośredniej zapłaty wynagrodzenia Podwykonawcy lub dalszemu Podwykonawcy, jeżeli Wykonawca wykaże niezasadność takiej zapłaty</w:t>
      </w:r>
      <w:r>
        <w:rPr>
          <w:rFonts w:ascii="Arial" w:hAnsi="Arial" w:cs="Arial"/>
          <w:color w:val="000000"/>
        </w:rPr>
        <w:t>,</w:t>
      </w:r>
      <w:r w:rsidRPr="0021409E">
        <w:rPr>
          <w:rFonts w:ascii="Arial" w:hAnsi="Arial" w:cs="Arial"/>
          <w:color w:val="000000"/>
        </w:rPr>
        <w:t xml:space="preserve">  albo</w:t>
      </w:r>
    </w:p>
    <w:p w:rsidR="004D69A2" w:rsidRPr="0021409E" w:rsidRDefault="004D69A2" w:rsidP="00C34A74">
      <w:pPr>
        <w:numPr>
          <w:ilvl w:val="0"/>
          <w:numId w:val="37"/>
        </w:numPr>
        <w:autoSpaceDE w:val="0"/>
        <w:autoSpaceDN w:val="0"/>
        <w:spacing w:line="276" w:lineRule="auto"/>
        <w:ind w:right="66"/>
        <w:jc w:val="both"/>
        <w:rPr>
          <w:rFonts w:ascii="Arial" w:hAnsi="Arial" w:cs="Arial"/>
          <w:color w:val="000000"/>
        </w:rPr>
      </w:pPr>
      <w:r w:rsidRPr="0021409E">
        <w:rPr>
          <w:rFonts w:ascii="Arial" w:hAnsi="Arial" w:cs="Arial"/>
          <w:color w:val="00000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4D69A2" w:rsidRPr="0021409E" w:rsidRDefault="004D69A2" w:rsidP="00C34A74">
      <w:pPr>
        <w:numPr>
          <w:ilvl w:val="0"/>
          <w:numId w:val="37"/>
        </w:numPr>
        <w:autoSpaceDE w:val="0"/>
        <w:autoSpaceDN w:val="0"/>
        <w:spacing w:line="276" w:lineRule="auto"/>
        <w:ind w:right="66"/>
        <w:jc w:val="both"/>
        <w:rPr>
          <w:rFonts w:ascii="Arial" w:hAnsi="Arial" w:cs="Arial"/>
          <w:color w:val="000000"/>
        </w:rPr>
      </w:pPr>
      <w:r w:rsidRPr="0021409E">
        <w:rPr>
          <w:rFonts w:ascii="Arial" w:hAnsi="Arial" w:cs="Arial"/>
          <w:color w:val="000000"/>
        </w:rPr>
        <w:t>dokonać bezpośredniej zapłaty wynagrodzenia Podwykonawcy lub dalszemu Podwykonawcy, jeżeli Podwykonawca lub dalszy Podwykonawca wykaże zasadność takiej zapłaty.</w:t>
      </w:r>
    </w:p>
    <w:p w:rsidR="004D69A2" w:rsidRDefault="004D69A2" w:rsidP="00C34A74">
      <w:pPr>
        <w:pStyle w:val="Tekstpodstawowywcity"/>
        <w:numPr>
          <w:ilvl w:val="0"/>
          <w:numId w:val="33"/>
        </w:numPr>
        <w:spacing w:line="276" w:lineRule="auto"/>
        <w:ind w:left="360" w:right="66"/>
        <w:jc w:val="both"/>
        <w:rPr>
          <w:rFonts w:ascii="Arial" w:hAnsi="Arial" w:cs="Arial"/>
          <w:color w:val="000000"/>
          <w:sz w:val="20"/>
          <w:szCs w:val="20"/>
        </w:rPr>
      </w:pPr>
      <w:r w:rsidRPr="0021409E">
        <w:rPr>
          <w:rFonts w:ascii="Arial" w:hAnsi="Arial" w:cs="Arial"/>
          <w:color w:val="000000"/>
          <w:sz w:val="20"/>
          <w:szCs w:val="20"/>
        </w:rPr>
        <w:t>W przypadku dokonania bezpośredniej zapłaty Podwykonawcy lub dalszemu Podwykonawcy, Zamawiający potrąca kwotę  wypłaconego wynagrodzenia z wynagrodzenia należnego Wykonawcy.</w:t>
      </w:r>
    </w:p>
    <w:p w:rsidR="000960A8" w:rsidRPr="00B27EF9" w:rsidRDefault="004D69A2" w:rsidP="00C34A74">
      <w:pPr>
        <w:pStyle w:val="Tekstpodstawowywcity"/>
        <w:numPr>
          <w:ilvl w:val="0"/>
          <w:numId w:val="33"/>
        </w:numPr>
        <w:spacing w:line="276" w:lineRule="auto"/>
        <w:ind w:left="360" w:right="66"/>
        <w:jc w:val="both"/>
        <w:rPr>
          <w:rFonts w:ascii="Arial" w:hAnsi="Arial" w:cs="Arial"/>
          <w:color w:val="000000"/>
          <w:sz w:val="20"/>
          <w:szCs w:val="20"/>
        </w:rPr>
      </w:pPr>
      <w:r w:rsidRPr="001A75C5">
        <w:rPr>
          <w:rFonts w:ascii="Arial" w:hAnsi="Arial" w:cs="Arial"/>
          <w:sz w:val="20"/>
          <w:szCs w:val="20"/>
        </w:rPr>
        <w:t>Zapłata następować będzie przelewem w ciągu 21 dni kalendarzowych od daty otrzymania faktury, na rachunek bankowy Wykonawcy podany na fakturze.</w:t>
      </w:r>
    </w:p>
    <w:p w:rsidR="00F051C8" w:rsidRPr="00B27EF9" w:rsidRDefault="000960A8" w:rsidP="00C34A74">
      <w:pPr>
        <w:pStyle w:val="Tekstpodstawowywcity"/>
        <w:numPr>
          <w:ilvl w:val="0"/>
          <w:numId w:val="33"/>
        </w:numPr>
        <w:spacing w:line="276" w:lineRule="auto"/>
        <w:ind w:left="360" w:right="66"/>
        <w:jc w:val="both"/>
        <w:rPr>
          <w:rFonts w:ascii="Arial" w:hAnsi="Arial" w:cs="Arial"/>
          <w:sz w:val="20"/>
          <w:szCs w:val="22"/>
        </w:rPr>
      </w:pPr>
      <w:r w:rsidRPr="005300C3">
        <w:rPr>
          <w:rFonts w:ascii="Arial" w:hAnsi="Arial" w:cs="Arial"/>
          <w:sz w:val="20"/>
          <w:szCs w:val="22"/>
        </w:rPr>
        <w:t xml:space="preserve">W przypadku opisanym w ust. </w:t>
      </w:r>
      <w:r>
        <w:rPr>
          <w:rFonts w:ascii="Arial" w:hAnsi="Arial" w:cs="Arial"/>
          <w:sz w:val="20"/>
          <w:szCs w:val="22"/>
        </w:rPr>
        <w:t>5</w:t>
      </w:r>
      <w:r w:rsidRPr="005300C3">
        <w:rPr>
          <w:rFonts w:ascii="Arial" w:hAnsi="Arial" w:cs="Arial"/>
          <w:sz w:val="20"/>
          <w:szCs w:val="22"/>
        </w:rPr>
        <w:t xml:space="preserve"> do </w:t>
      </w:r>
      <w:r w:rsidRPr="00B27EF9">
        <w:rPr>
          <w:rFonts w:ascii="Arial" w:hAnsi="Arial" w:cs="Arial"/>
          <w:sz w:val="20"/>
          <w:szCs w:val="22"/>
        </w:rPr>
        <w:t>1</w:t>
      </w:r>
      <w:r w:rsidR="00B27EF9" w:rsidRPr="00B27EF9">
        <w:rPr>
          <w:rFonts w:ascii="Arial" w:hAnsi="Arial" w:cs="Arial"/>
          <w:sz w:val="20"/>
          <w:szCs w:val="22"/>
        </w:rPr>
        <w:t>4</w:t>
      </w:r>
      <w:r w:rsidRPr="005300C3">
        <w:rPr>
          <w:rFonts w:ascii="Arial" w:hAnsi="Arial" w:cs="Arial"/>
          <w:sz w:val="20"/>
          <w:szCs w:val="22"/>
        </w:rPr>
        <w:t xml:space="preserve"> przekroczenie terminu płatności faktury nie będzie stanowiło podstawy </w:t>
      </w:r>
      <w:r>
        <w:rPr>
          <w:rFonts w:ascii="Arial" w:hAnsi="Arial" w:cs="Arial"/>
          <w:sz w:val="20"/>
          <w:szCs w:val="22"/>
        </w:rPr>
        <w:t xml:space="preserve">dla Wykonawcy </w:t>
      </w:r>
      <w:r w:rsidRPr="005300C3">
        <w:rPr>
          <w:rFonts w:ascii="Arial" w:hAnsi="Arial" w:cs="Arial"/>
          <w:sz w:val="20"/>
          <w:szCs w:val="22"/>
        </w:rPr>
        <w:t>do naliczenia kar za nieterminową zapłatę faktury.  </w:t>
      </w:r>
    </w:p>
    <w:p w:rsidR="004D69A2" w:rsidRDefault="004D69A2" w:rsidP="007141E4">
      <w:pPr>
        <w:pStyle w:val="Tekstpodstawowywcity"/>
        <w:spacing w:before="120"/>
        <w:ind w:left="0" w:right="675"/>
        <w:jc w:val="center"/>
        <w:rPr>
          <w:rFonts w:ascii="Arial" w:hAnsi="Arial" w:cs="Arial"/>
          <w:b/>
          <w:bCs/>
          <w:sz w:val="20"/>
          <w:szCs w:val="22"/>
        </w:rPr>
      </w:pPr>
      <w:r>
        <w:rPr>
          <w:rFonts w:ascii="Arial" w:hAnsi="Arial" w:cs="Arial"/>
          <w:b/>
          <w:bCs/>
          <w:sz w:val="20"/>
          <w:szCs w:val="22"/>
        </w:rPr>
        <w:t>§ 11</w:t>
      </w:r>
    </w:p>
    <w:p w:rsidR="004D69A2" w:rsidRDefault="004D69A2" w:rsidP="007141E4">
      <w:pPr>
        <w:pStyle w:val="Tekstpodstawowywcity"/>
        <w:spacing w:line="276" w:lineRule="auto"/>
        <w:ind w:left="0" w:right="675"/>
        <w:jc w:val="center"/>
        <w:rPr>
          <w:rFonts w:ascii="Arial" w:hAnsi="Arial" w:cs="Arial"/>
          <w:b/>
          <w:bCs/>
          <w:sz w:val="20"/>
          <w:szCs w:val="22"/>
        </w:rPr>
      </w:pPr>
      <w:r>
        <w:rPr>
          <w:rFonts w:ascii="Arial" w:hAnsi="Arial" w:cs="Arial"/>
          <w:b/>
          <w:bCs/>
          <w:sz w:val="20"/>
          <w:szCs w:val="22"/>
        </w:rPr>
        <w:t>Zabezpieczenie należytego wykonania umowy</w:t>
      </w:r>
    </w:p>
    <w:p w:rsidR="004D69A2" w:rsidRPr="00B657B2" w:rsidRDefault="004D69A2" w:rsidP="00C34A74">
      <w:pPr>
        <w:pStyle w:val="Tekstpodstawowywcity"/>
        <w:numPr>
          <w:ilvl w:val="0"/>
          <w:numId w:val="34"/>
        </w:numPr>
        <w:tabs>
          <w:tab w:val="clear" w:pos="708"/>
          <w:tab w:val="num" w:pos="360"/>
          <w:tab w:val="num" w:pos="1440"/>
        </w:tabs>
        <w:spacing w:line="276" w:lineRule="auto"/>
        <w:ind w:left="360" w:right="22"/>
        <w:jc w:val="both"/>
        <w:rPr>
          <w:rFonts w:ascii="Arial" w:hAnsi="Arial" w:cs="Arial"/>
          <w:sz w:val="20"/>
          <w:szCs w:val="22"/>
        </w:rPr>
      </w:pPr>
      <w:r w:rsidRPr="00A50934">
        <w:rPr>
          <w:rFonts w:ascii="Arial" w:hAnsi="Arial" w:cs="Arial"/>
          <w:sz w:val="20"/>
          <w:szCs w:val="22"/>
        </w:rPr>
        <w:t>Zabezpieczenie</w:t>
      </w:r>
      <w:r>
        <w:rPr>
          <w:rFonts w:ascii="Arial" w:hAnsi="Arial" w:cs="Arial"/>
          <w:sz w:val="20"/>
          <w:szCs w:val="22"/>
        </w:rPr>
        <w:t xml:space="preserve"> należytego wykonania umowy ustala się na 10% ceny ofertowej</w:t>
      </w:r>
      <w:r w:rsidR="00AD3D2E">
        <w:rPr>
          <w:rFonts w:ascii="Arial" w:hAnsi="Arial" w:cs="Arial"/>
          <w:sz w:val="20"/>
          <w:szCs w:val="22"/>
        </w:rPr>
        <w:t>.</w:t>
      </w:r>
    </w:p>
    <w:p w:rsidR="004D69A2" w:rsidRPr="00B657B2" w:rsidRDefault="004D69A2" w:rsidP="00C34A74">
      <w:pPr>
        <w:pStyle w:val="Tekstpodstawowywcity"/>
        <w:numPr>
          <w:ilvl w:val="0"/>
          <w:numId w:val="34"/>
        </w:numPr>
        <w:tabs>
          <w:tab w:val="clear" w:pos="708"/>
          <w:tab w:val="num" w:pos="360"/>
          <w:tab w:val="num" w:pos="1440"/>
        </w:tabs>
        <w:spacing w:line="276" w:lineRule="auto"/>
        <w:ind w:left="360" w:right="22"/>
        <w:jc w:val="both"/>
        <w:rPr>
          <w:rFonts w:ascii="Arial" w:hAnsi="Arial" w:cs="Arial"/>
          <w:sz w:val="20"/>
          <w:szCs w:val="22"/>
        </w:rPr>
      </w:pPr>
      <w:r w:rsidRPr="00B657B2">
        <w:rPr>
          <w:rFonts w:ascii="Arial" w:hAnsi="Arial" w:cs="Arial"/>
          <w:sz w:val="20"/>
          <w:szCs w:val="22"/>
        </w:rPr>
        <w:t>Zabezpieczenie obowiązuje od daty podpisania umowy do 30. dni od daty podpisania protokołu odbioru końcowego.</w:t>
      </w:r>
    </w:p>
    <w:p w:rsidR="004D69A2" w:rsidRDefault="004D69A2" w:rsidP="00C34A74">
      <w:pPr>
        <w:pStyle w:val="Tekstpodstawowywcity"/>
        <w:numPr>
          <w:ilvl w:val="0"/>
          <w:numId w:val="34"/>
        </w:numPr>
        <w:tabs>
          <w:tab w:val="clear" w:pos="708"/>
          <w:tab w:val="num" w:pos="360"/>
          <w:tab w:val="num" w:pos="1440"/>
        </w:tabs>
        <w:spacing w:line="276" w:lineRule="auto"/>
        <w:ind w:left="360" w:right="22"/>
        <w:jc w:val="both"/>
        <w:rPr>
          <w:rFonts w:ascii="Arial" w:hAnsi="Arial" w:cs="Arial"/>
          <w:sz w:val="20"/>
          <w:szCs w:val="22"/>
        </w:rPr>
      </w:pPr>
      <w:r>
        <w:rPr>
          <w:rFonts w:ascii="Arial" w:hAnsi="Arial" w:cs="Arial"/>
          <w:sz w:val="20"/>
          <w:szCs w:val="22"/>
        </w:rPr>
        <w:t xml:space="preserve">Zabezpieczenie należytego wykonania umowy wynosi </w:t>
      </w:r>
      <w:r w:rsidR="005E4D9F">
        <w:rPr>
          <w:rFonts w:ascii="Arial" w:hAnsi="Arial" w:cs="Arial"/>
          <w:b/>
          <w:sz w:val="20"/>
          <w:szCs w:val="22"/>
        </w:rPr>
        <w:t>……………………</w:t>
      </w:r>
      <w:r w:rsidRPr="00AE09F6">
        <w:rPr>
          <w:rFonts w:ascii="Arial" w:hAnsi="Arial" w:cs="Arial"/>
          <w:b/>
          <w:sz w:val="20"/>
          <w:szCs w:val="22"/>
        </w:rPr>
        <w:t xml:space="preserve"> PLN</w:t>
      </w:r>
      <w:r>
        <w:rPr>
          <w:rFonts w:ascii="Arial" w:hAnsi="Arial" w:cs="Arial"/>
          <w:sz w:val="20"/>
          <w:szCs w:val="22"/>
        </w:rPr>
        <w:t xml:space="preserve"> (słownie: </w:t>
      </w:r>
      <w:r w:rsidR="005E4D9F">
        <w:rPr>
          <w:rFonts w:ascii="Arial" w:hAnsi="Arial" w:cs="Arial"/>
          <w:sz w:val="20"/>
          <w:szCs w:val="22"/>
        </w:rPr>
        <w:t>…………………………………………………………………</w:t>
      </w:r>
      <w:r w:rsidR="00AE09F6">
        <w:rPr>
          <w:rFonts w:ascii="Arial" w:hAnsi="Arial" w:cs="Arial"/>
          <w:sz w:val="20"/>
          <w:szCs w:val="22"/>
        </w:rPr>
        <w:t>/100)</w:t>
      </w:r>
      <w:r>
        <w:rPr>
          <w:rFonts w:ascii="Arial" w:hAnsi="Arial" w:cs="Arial"/>
          <w:sz w:val="20"/>
          <w:szCs w:val="22"/>
        </w:rPr>
        <w:t>)</w:t>
      </w:r>
    </w:p>
    <w:p w:rsidR="005E4D9F" w:rsidRDefault="004D69A2" w:rsidP="00C34A74">
      <w:pPr>
        <w:pStyle w:val="Tekstpodstawowywcity"/>
        <w:numPr>
          <w:ilvl w:val="0"/>
          <w:numId w:val="34"/>
        </w:numPr>
        <w:tabs>
          <w:tab w:val="clear" w:pos="708"/>
          <w:tab w:val="num" w:pos="360"/>
          <w:tab w:val="num" w:pos="1440"/>
        </w:tabs>
        <w:spacing w:line="276" w:lineRule="auto"/>
        <w:ind w:left="360" w:right="22"/>
        <w:jc w:val="both"/>
        <w:rPr>
          <w:rFonts w:ascii="Arial" w:hAnsi="Arial" w:cs="Arial"/>
          <w:sz w:val="20"/>
          <w:szCs w:val="22"/>
        </w:rPr>
      </w:pPr>
      <w:r>
        <w:rPr>
          <w:rFonts w:ascii="Arial" w:hAnsi="Arial" w:cs="Arial"/>
          <w:sz w:val="20"/>
          <w:szCs w:val="22"/>
        </w:rPr>
        <w:t xml:space="preserve"> Zabezpieczenie zostało wniesione w dniu ………………w formie  ………………………</w:t>
      </w:r>
      <w:r w:rsidR="005E4D9F">
        <w:rPr>
          <w:rFonts w:ascii="Arial" w:hAnsi="Arial" w:cs="Arial"/>
          <w:sz w:val="20"/>
          <w:szCs w:val="22"/>
        </w:rPr>
        <w:t>………………….</w:t>
      </w:r>
    </w:p>
    <w:p w:rsidR="004D69A2" w:rsidRDefault="004D69A2" w:rsidP="00C34A74">
      <w:pPr>
        <w:pStyle w:val="Tekstpodstawowywcity"/>
        <w:tabs>
          <w:tab w:val="num" w:pos="1440"/>
        </w:tabs>
        <w:spacing w:line="276" w:lineRule="auto"/>
        <w:ind w:left="360" w:right="22"/>
        <w:jc w:val="both"/>
        <w:rPr>
          <w:rFonts w:ascii="Arial" w:hAnsi="Arial" w:cs="Arial"/>
          <w:sz w:val="20"/>
          <w:szCs w:val="22"/>
        </w:rPr>
      </w:pPr>
      <w:r>
        <w:rPr>
          <w:rFonts w:ascii="Arial" w:hAnsi="Arial" w:cs="Arial"/>
          <w:sz w:val="20"/>
          <w:szCs w:val="22"/>
        </w:rPr>
        <w:t>……………………………………………………………………………………………………………</w:t>
      </w:r>
      <w:r w:rsidR="005E4D9F">
        <w:rPr>
          <w:rFonts w:ascii="Arial" w:hAnsi="Arial" w:cs="Arial"/>
          <w:sz w:val="20"/>
          <w:szCs w:val="22"/>
        </w:rPr>
        <w:t>…………..</w:t>
      </w:r>
    </w:p>
    <w:p w:rsidR="004D69A2" w:rsidRDefault="004D69A2" w:rsidP="00C34A74">
      <w:pPr>
        <w:pStyle w:val="Tekstpodstawowywcity"/>
        <w:numPr>
          <w:ilvl w:val="0"/>
          <w:numId w:val="34"/>
        </w:numPr>
        <w:tabs>
          <w:tab w:val="clear" w:pos="708"/>
          <w:tab w:val="num" w:pos="360"/>
          <w:tab w:val="num" w:pos="1440"/>
        </w:tabs>
        <w:spacing w:line="276" w:lineRule="auto"/>
        <w:ind w:left="360" w:right="22"/>
        <w:jc w:val="both"/>
        <w:rPr>
          <w:rFonts w:ascii="Arial" w:hAnsi="Arial" w:cs="Arial"/>
          <w:sz w:val="20"/>
          <w:szCs w:val="22"/>
        </w:rPr>
      </w:pPr>
      <w:r>
        <w:rPr>
          <w:rFonts w:ascii="Arial" w:hAnsi="Arial" w:cs="Arial"/>
          <w:sz w:val="20"/>
          <w:szCs w:val="22"/>
        </w:rPr>
        <w:t xml:space="preserve"> Zabezpieczenie zostanie zwrócone  Wykonawcy  w ciągu 30 dni po dokonaniu końcowego  odbioru przedmiotu umowy.</w:t>
      </w:r>
    </w:p>
    <w:p w:rsidR="00675415" w:rsidRPr="00B27EF9" w:rsidRDefault="004D69A2" w:rsidP="00C34A74">
      <w:pPr>
        <w:pStyle w:val="Tekstpodstawowywcity"/>
        <w:numPr>
          <w:ilvl w:val="0"/>
          <w:numId w:val="34"/>
        </w:numPr>
        <w:tabs>
          <w:tab w:val="clear" w:pos="708"/>
          <w:tab w:val="num" w:pos="360"/>
          <w:tab w:val="num" w:pos="1440"/>
        </w:tabs>
        <w:spacing w:line="276" w:lineRule="auto"/>
        <w:ind w:left="360" w:right="22"/>
        <w:jc w:val="both"/>
        <w:rPr>
          <w:rFonts w:ascii="Arial" w:hAnsi="Arial" w:cs="Arial"/>
          <w:sz w:val="20"/>
          <w:szCs w:val="22"/>
        </w:rPr>
      </w:pPr>
      <w:r>
        <w:rPr>
          <w:rFonts w:ascii="Arial" w:hAnsi="Arial" w:cs="Arial"/>
          <w:sz w:val="20"/>
          <w:szCs w:val="22"/>
        </w:rPr>
        <w:lastRenderedPageBreak/>
        <w:t xml:space="preserve"> </w:t>
      </w:r>
      <w:r w:rsidRPr="00AE09F6">
        <w:rPr>
          <w:rFonts w:ascii="Arial" w:hAnsi="Arial" w:cs="Arial"/>
          <w:b/>
          <w:sz w:val="20"/>
          <w:szCs w:val="22"/>
        </w:rPr>
        <w:t>Na okres rękojmi</w:t>
      </w:r>
      <w:r w:rsidRPr="002A73BF">
        <w:rPr>
          <w:rFonts w:ascii="Arial" w:hAnsi="Arial" w:cs="Arial"/>
          <w:sz w:val="20"/>
          <w:szCs w:val="22"/>
        </w:rPr>
        <w:t xml:space="preserve"> ( zgodnie z ofertą ) </w:t>
      </w:r>
      <w:r w:rsidRPr="00AE09F6">
        <w:rPr>
          <w:rFonts w:ascii="Arial" w:hAnsi="Arial" w:cs="Arial"/>
          <w:b/>
          <w:sz w:val="20"/>
          <w:szCs w:val="22"/>
        </w:rPr>
        <w:t>tj</w:t>
      </w:r>
      <w:r w:rsidR="00E32C9F">
        <w:rPr>
          <w:rFonts w:ascii="Arial" w:hAnsi="Arial" w:cs="Arial"/>
          <w:b/>
          <w:sz w:val="20"/>
          <w:szCs w:val="22"/>
        </w:rPr>
        <w:t>. …..</w:t>
      </w:r>
      <w:r w:rsidR="00AE09F6" w:rsidRPr="00AE09F6">
        <w:rPr>
          <w:rFonts w:ascii="Arial" w:hAnsi="Arial" w:cs="Arial"/>
          <w:b/>
          <w:sz w:val="20"/>
          <w:szCs w:val="22"/>
        </w:rPr>
        <w:t xml:space="preserve"> lat</w:t>
      </w:r>
      <w:r w:rsidR="00AE09F6">
        <w:rPr>
          <w:rFonts w:ascii="Arial" w:hAnsi="Arial" w:cs="Arial"/>
          <w:sz w:val="20"/>
          <w:szCs w:val="22"/>
        </w:rPr>
        <w:t xml:space="preserve"> </w:t>
      </w:r>
      <w:r w:rsidRPr="002A73BF">
        <w:rPr>
          <w:rFonts w:ascii="Arial" w:hAnsi="Arial" w:cs="Arial"/>
          <w:sz w:val="20"/>
          <w:szCs w:val="22"/>
        </w:rPr>
        <w:t>Wykonawca złoży, w dniu podpisania protokołu odbioru końcowego, zabezpieczenie w wysokości 30 % wartości określonej w ust. 3. Zabezpieczenie zostanie zwrócone Wykonawcy w ciągu 15 dni po upływie terminu rękojmi.</w:t>
      </w:r>
    </w:p>
    <w:p w:rsidR="00B32C15" w:rsidRDefault="00B27EF9" w:rsidP="00C34A74">
      <w:pPr>
        <w:pStyle w:val="Tekstpodstawowywcity"/>
        <w:numPr>
          <w:ilvl w:val="0"/>
          <w:numId w:val="34"/>
        </w:numPr>
        <w:tabs>
          <w:tab w:val="clear" w:pos="708"/>
          <w:tab w:val="num" w:pos="360"/>
        </w:tabs>
        <w:spacing w:after="120" w:line="276" w:lineRule="auto"/>
        <w:ind w:left="357" w:right="23" w:hanging="357"/>
        <w:jc w:val="both"/>
        <w:rPr>
          <w:rFonts w:ascii="Arial" w:hAnsi="Arial" w:cs="Arial"/>
          <w:sz w:val="20"/>
          <w:szCs w:val="22"/>
        </w:rPr>
      </w:pPr>
      <w:r>
        <w:rPr>
          <w:rFonts w:ascii="Arial" w:hAnsi="Arial" w:cs="Arial"/>
          <w:sz w:val="20"/>
          <w:szCs w:val="22"/>
        </w:rPr>
        <w:t xml:space="preserve">Jeżeli Wykonawca nie przedłuży zabezpieczenia należytego wykonania </w:t>
      </w:r>
      <w:r w:rsidR="004D69A2" w:rsidRPr="0091556B">
        <w:rPr>
          <w:rFonts w:ascii="Arial" w:hAnsi="Arial" w:cs="Arial"/>
          <w:sz w:val="20"/>
          <w:szCs w:val="22"/>
        </w:rPr>
        <w:t>um</w:t>
      </w:r>
      <w:r>
        <w:rPr>
          <w:rFonts w:ascii="Arial" w:hAnsi="Arial" w:cs="Arial"/>
          <w:sz w:val="20"/>
          <w:szCs w:val="22"/>
        </w:rPr>
        <w:t xml:space="preserve">owy lub nie </w:t>
      </w:r>
      <w:r w:rsidR="004D69A2" w:rsidRPr="0091556B">
        <w:rPr>
          <w:rFonts w:ascii="Arial" w:hAnsi="Arial" w:cs="Arial"/>
          <w:sz w:val="20"/>
          <w:szCs w:val="22"/>
        </w:rPr>
        <w:t xml:space="preserve">złoży </w:t>
      </w:r>
      <w:r w:rsidR="004D69A2">
        <w:rPr>
          <w:rFonts w:ascii="Arial" w:hAnsi="Arial" w:cs="Arial"/>
          <w:sz w:val="20"/>
          <w:szCs w:val="22"/>
        </w:rPr>
        <w:t>w </w:t>
      </w:r>
      <w:r>
        <w:rPr>
          <w:rFonts w:ascii="Arial" w:hAnsi="Arial" w:cs="Arial"/>
          <w:sz w:val="20"/>
          <w:szCs w:val="22"/>
        </w:rPr>
        <w:t xml:space="preserve">terminie zabezpieczenia na okres </w:t>
      </w:r>
      <w:r w:rsidR="004D69A2" w:rsidRPr="0091556B">
        <w:rPr>
          <w:rFonts w:ascii="Arial" w:hAnsi="Arial" w:cs="Arial"/>
          <w:sz w:val="20"/>
          <w:szCs w:val="22"/>
        </w:rPr>
        <w:t>rękojmi to Zamawiający dokona potrącenia należnej kwo</w:t>
      </w:r>
      <w:r w:rsidR="004D69A2">
        <w:rPr>
          <w:rFonts w:ascii="Arial" w:hAnsi="Arial" w:cs="Arial"/>
          <w:sz w:val="20"/>
          <w:szCs w:val="22"/>
        </w:rPr>
        <w:t>ty z </w:t>
      </w:r>
      <w:r w:rsidR="004D69A2" w:rsidRPr="0091556B">
        <w:rPr>
          <w:rFonts w:ascii="Arial" w:hAnsi="Arial" w:cs="Arial"/>
          <w:sz w:val="20"/>
          <w:szCs w:val="22"/>
        </w:rPr>
        <w:t>wynagrodzenia określonego w</w:t>
      </w:r>
      <w:r w:rsidR="004D69A2">
        <w:rPr>
          <w:rFonts w:ascii="Arial" w:hAnsi="Arial" w:cs="Arial"/>
          <w:sz w:val="20"/>
          <w:szCs w:val="22"/>
        </w:rPr>
        <w:t xml:space="preserve"> </w:t>
      </w:r>
      <w:r w:rsidR="004D69A2" w:rsidRPr="0091556B">
        <w:rPr>
          <w:rFonts w:ascii="Arial" w:hAnsi="Arial" w:cs="Arial"/>
          <w:sz w:val="20"/>
          <w:szCs w:val="22"/>
        </w:rPr>
        <w:t>§ 7 ust 1.</w:t>
      </w:r>
    </w:p>
    <w:p w:rsidR="00E32C9F" w:rsidRPr="00555D54" w:rsidRDefault="00E32C9F" w:rsidP="00C34A74">
      <w:pPr>
        <w:pStyle w:val="Tekstpodstawowywcity"/>
        <w:numPr>
          <w:ilvl w:val="0"/>
          <w:numId w:val="34"/>
        </w:numPr>
        <w:tabs>
          <w:tab w:val="clear" w:pos="708"/>
          <w:tab w:val="num" w:pos="426"/>
        </w:tabs>
        <w:spacing w:line="276" w:lineRule="auto"/>
        <w:ind w:left="426" w:right="23" w:hanging="426"/>
        <w:jc w:val="both"/>
        <w:rPr>
          <w:rFonts w:ascii="Arial" w:hAnsi="Arial" w:cs="Arial"/>
          <w:sz w:val="20"/>
          <w:szCs w:val="20"/>
        </w:rPr>
      </w:pPr>
      <w:r w:rsidRPr="00555D54">
        <w:rPr>
          <w:rFonts w:ascii="Arial" w:hAnsi="Arial" w:cs="Arial"/>
          <w:sz w:val="20"/>
          <w:szCs w:val="20"/>
        </w:rPr>
        <w:t>W przypadku, gdy okres rękojmi jest dłuższy niż 5 lat i Wykonawca wniósł zabezpieczenie na okres rękojmi w innej formie niż pieniądzu na okres nie krótszy niż 5 lat i w terminie 30 dni przed upływem terminu ważności zabezpieczenia nie wniesie przedłużenia ważności dotychczasowego zabezpieczenia lub nie wniesie nowego zabezpieczenia na pozostały okres rękojmi – Zamawiający zmieni formę zabezpieczenia w pieniądzu poprzez wypłatę kwoty z dotychczasowego zabezpieczenia. Powyższa możliwość wypłaty musi być ujęta w zapisach gwarancji ubezpieczeniowej/bankowej wniesionej na pierwszy okres rękojmi.</w:t>
      </w:r>
    </w:p>
    <w:p w:rsidR="004D69A2" w:rsidRDefault="004D69A2" w:rsidP="007141E4">
      <w:pPr>
        <w:pStyle w:val="Tekstpodstawowywcity"/>
        <w:spacing w:line="276" w:lineRule="auto"/>
        <w:ind w:left="0" w:right="675"/>
        <w:jc w:val="center"/>
        <w:rPr>
          <w:rFonts w:ascii="Arial" w:hAnsi="Arial" w:cs="Arial"/>
          <w:b/>
          <w:bCs/>
          <w:sz w:val="20"/>
          <w:szCs w:val="22"/>
        </w:rPr>
      </w:pPr>
      <w:r>
        <w:rPr>
          <w:rFonts w:ascii="Arial" w:hAnsi="Arial" w:cs="Arial"/>
          <w:b/>
          <w:bCs/>
          <w:sz w:val="20"/>
          <w:szCs w:val="22"/>
        </w:rPr>
        <w:t>§ 12</w:t>
      </w:r>
    </w:p>
    <w:p w:rsidR="004D69A2" w:rsidRDefault="004D69A2" w:rsidP="007141E4">
      <w:pPr>
        <w:pStyle w:val="Tekstpodstawowywcity"/>
        <w:spacing w:line="276" w:lineRule="auto"/>
        <w:ind w:left="0" w:right="675"/>
        <w:jc w:val="center"/>
        <w:rPr>
          <w:rFonts w:ascii="Arial" w:hAnsi="Arial" w:cs="Arial"/>
          <w:b/>
          <w:bCs/>
          <w:sz w:val="20"/>
          <w:szCs w:val="22"/>
        </w:rPr>
      </w:pPr>
      <w:r>
        <w:rPr>
          <w:rFonts w:ascii="Arial" w:hAnsi="Arial" w:cs="Arial"/>
          <w:b/>
          <w:bCs/>
          <w:sz w:val="20"/>
          <w:szCs w:val="22"/>
        </w:rPr>
        <w:t>Kary umowne</w:t>
      </w:r>
    </w:p>
    <w:p w:rsidR="004D69A2" w:rsidRDefault="004D69A2" w:rsidP="00C34A74">
      <w:pPr>
        <w:pStyle w:val="Tekstpodstawowywcity"/>
        <w:numPr>
          <w:ilvl w:val="0"/>
          <w:numId w:val="6"/>
        </w:numPr>
        <w:tabs>
          <w:tab w:val="clear" w:pos="720"/>
          <w:tab w:val="num" w:pos="360"/>
        </w:tabs>
        <w:spacing w:line="276" w:lineRule="auto"/>
        <w:ind w:left="360" w:right="22"/>
        <w:jc w:val="both"/>
        <w:rPr>
          <w:rFonts w:ascii="Arial" w:hAnsi="Arial" w:cs="Arial"/>
          <w:sz w:val="20"/>
          <w:szCs w:val="22"/>
        </w:rPr>
      </w:pPr>
      <w:r>
        <w:rPr>
          <w:rFonts w:ascii="Arial" w:hAnsi="Arial" w:cs="Arial"/>
          <w:sz w:val="20"/>
          <w:szCs w:val="22"/>
        </w:rPr>
        <w:t>Strony ustalają odpowiedzialność za niewykonanie lub nienależyte wykonanie prz</w:t>
      </w:r>
      <w:r w:rsidR="0018592B">
        <w:rPr>
          <w:rFonts w:ascii="Arial" w:hAnsi="Arial" w:cs="Arial"/>
          <w:sz w:val="20"/>
          <w:szCs w:val="22"/>
        </w:rPr>
        <w:t xml:space="preserve">edmiotu umowy </w:t>
      </w:r>
      <w:r>
        <w:rPr>
          <w:rFonts w:ascii="Arial" w:hAnsi="Arial" w:cs="Arial"/>
          <w:sz w:val="20"/>
          <w:szCs w:val="22"/>
        </w:rPr>
        <w:t>w formie kar umownych.</w:t>
      </w:r>
    </w:p>
    <w:p w:rsidR="004D69A2" w:rsidRDefault="004D69A2" w:rsidP="00C34A74">
      <w:pPr>
        <w:pStyle w:val="Tekstpodstawowywcity"/>
        <w:numPr>
          <w:ilvl w:val="0"/>
          <w:numId w:val="6"/>
        </w:numPr>
        <w:tabs>
          <w:tab w:val="clear" w:pos="720"/>
          <w:tab w:val="num" w:pos="360"/>
        </w:tabs>
        <w:spacing w:line="276" w:lineRule="auto"/>
        <w:ind w:left="360" w:right="22"/>
        <w:jc w:val="both"/>
        <w:rPr>
          <w:rFonts w:ascii="Arial" w:hAnsi="Arial" w:cs="Arial"/>
          <w:sz w:val="20"/>
          <w:szCs w:val="22"/>
        </w:rPr>
      </w:pPr>
      <w:r>
        <w:rPr>
          <w:rFonts w:ascii="Arial" w:hAnsi="Arial" w:cs="Arial"/>
          <w:sz w:val="20"/>
          <w:szCs w:val="22"/>
        </w:rPr>
        <w:t>Wykonawca zapłaci karę:</w:t>
      </w:r>
    </w:p>
    <w:p w:rsidR="004D69A2" w:rsidRDefault="00C3091F" w:rsidP="00C34A74">
      <w:pPr>
        <w:pStyle w:val="Tekstpodstawowywcity"/>
        <w:tabs>
          <w:tab w:val="left" w:pos="720"/>
        </w:tabs>
        <w:spacing w:line="276" w:lineRule="auto"/>
        <w:ind w:left="720" w:right="22" w:hanging="360"/>
        <w:jc w:val="both"/>
        <w:rPr>
          <w:rFonts w:ascii="Arial" w:hAnsi="Arial" w:cs="Arial"/>
          <w:sz w:val="20"/>
          <w:szCs w:val="22"/>
        </w:rPr>
      </w:pPr>
      <w:r>
        <w:rPr>
          <w:rFonts w:ascii="Arial" w:hAnsi="Arial" w:cs="Arial"/>
          <w:sz w:val="20"/>
          <w:szCs w:val="22"/>
        </w:rPr>
        <w:t xml:space="preserve">a) w wysokości 10 % wartości </w:t>
      </w:r>
      <w:r w:rsidR="004D69A2">
        <w:rPr>
          <w:rFonts w:ascii="Arial" w:hAnsi="Arial" w:cs="Arial"/>
          <w:sz w:val="20"/>
          <w:szCs w:val="22"/>
        </w:rPr>
        <w:t>przedmiotu umowy określonej w § 7 ust. 1 umowy, w przypadku odstąpienia lub rozwiązania umowy przez Wykonawcę lub Zamawiającego z winy Wykonawcy;</w:t>
      </w:r>
    </w:p>
    <w:p w:rsidR="00E076FC" w:rsidRPr="009409AC" w:rsidRDefault="004D69A2" w:rsidP="00C34A74">
      <w:pPr>
        <w:pStyle w:val="Tekstpodstawowywcity"/>
        <w:numPr>
          <w:ilvl w:val="1"/>
          <w:numId w:val="26"/>
        </w:numPr>
        <w:tabs>
          <w:tab w:val="clear" w:pos="360"/>
          <w:tab w:val="num" w:pos="709"/>
        </w:tabs>
        <w:spacing w:line="276" w:lineRule="auto"/>
        <w:ind w:left="709" w:right="22" w:hanging="283"/>
        <w:jc w:val="both"/>
        <w:rPr>
          <w:rFonts w:ascii="Arial" w:hAnsi="Arial" w:cs="Arial"/>
          <w:sz w:val="20"/>
          <w:szCs w:val="22"/>
        </w:rPr>
      </w:pPr>
      <w:r>
        <w:rPr>
          <w:rFonts w:ascii="Arial" w:hAnsi="Arial" w:cs="Arial"/>
          <w:sz w:val="20"/>
          <w:szCs w:val="22"/>
        </w:rPr>
        <w:t xml:space="preserve">w wysokości 0,1 % </w:t>
      </w:r>
      <w:r w:rsidR="00782174">
        <w:rPr>
          <w:rFonts w:ascii="Arial" w:hAnsi="Arial" w:cs="Arial"/>
          <w:sz w:val="20"/>
          <w:szCs w:val="22"/>
        </w:rPr>
        <w:t>wartości</w:t>
      </w:r>
      <w:r w:rsidR="00C3091F" w:rsidRPr="009409AC">
        <w:rPr>
          <w:rFonts w:ascii="Arial" w:hAnsi="Arial" w:cs="Arial"/>
          <w:sz w:val="20"/>
          <w:szCs w:val="22"/>
        </w:rPr>
        <w:t xml:space="preserve"> zadania/</w:t>
      </w:r>
      <w:r w:rsidRPr="009409AC">
        <w:rPr>
          <w:rFonts w:ascii="Arial" w:hAnsi="Arial" w:cs="Arial"/>
          <w:sz w:val="20"/>
          <w:szCs w:val="22"/>
        </w:rPr>
        <w:t xml:space="preserve">przedmiotu umowy </w:t>
      </w:r>
      <w:r w:rsidR="00E076FC" w:rsidRPr="009409AC">
        <w:rPr>
          <w:rFonts w:ascii="Arial" w:hAnsi="Arial" w:cs="Arial"/>
          <w:sz w:val="20"/>
          <w:szCs w:val="22"/>
        </w:rPr>
        <w:t>w kwocie brutto, określonej w § 7 ust. </w:t>
      </w:r>
      <w:r w:rsidRPr="009409AC">
        <w:rPr>
          <w:rFonts w:ascii="Arial" w:hAnsi="Arial" w:cs="Arial"/>
          <w:sz w:val="20"/>
          <w:szCs w:val="22"/>
        </w:rPr>
        <w:t>1 umowy, za niedotrzymanie terminu o</w:t>
      </w:r>
      <w:bookmarkStart w:id="20" w:name="_GoBack"/>
      <w:bookmarkEnd w:id="20"/>
      <w:r w:rsidRPr="009409AC">
        <w:rPr>
          <w:rFonts w:ascii="Arial" w:hAnsi="Arial" w:cs="Arial"/>
          <w:sz w:val="20"/>
          <w:szCs w:val="22"/>
        </w:rPr>
        <w:t>kreślonego § 5 ust. 4, za każdy dzień opóźnienia</w:t>
      </w:r>
    </w:p>
    <w:p w:rsidR="00AE09F6" w:rsidRPr="00D139ED" w:rsidRDefault="00782174" w:rsidP="00C34A74">
      <w:pPr>
        <w:pStyle w:val="Tekstpodstawowywcity"/>
        <w:numPr>
          <w:ilvl w:val="1"/>
          <w:numId w:val="26"/>
        </w:numPr>
        <w:tabs>
          <w:tab w:val="clear" w:pos="360"/>
          <w:tab w:val="num" w:pos="709"/>
        </w:tabs>
        <w:spacing w:line="276" w:lineRule="auto"/>
        <w:ind w:left="709" w:right="22" w:hanging="283"/>
        <w:jc w:val="both"/>
        <w:rPr>
          <w:rFonts w:ascii="Arial" w:hAnsi="Arial" w:cs="Arial"/>
          <w:sz w:val="20"/>
          <w:szCs w:val="22"/>
        </w:rPr>
      </w:pPr>
      <w:r>
        <w:rPr>
          <w:rFonts w:ascii="Arial" w:hAnsi="Arial" w:cs="Arial"/>
          <w:sz w:val="20"/>
          <w:szCs w:val="20"/>
        </w:rPr>
        <w:t>w wysokości 0,1 % wartości</w:t>
      </w:r>
      <w:r w:rsidR="00C3091F" w:rsidRPr="009409AC">
        <w:rPr>
          <w:rFonts w:ascii="Arial" w:hAnsi="Arial" w:cs="Arial"/>
          <w:sz w:val="20"/>
          <w:szCs w:val="22"/>
        </w:rPr>
        <w:t xml:space="preserve"> zadania/</w:t>
      </w:r>
      <w:r w:rsidR="004D69A2" w:rsidRPr="009409AC">
        <w:rPr>
          <w:rFonts w:ascii="Arial" w:hAnsi="Arial" w:cs="Arial"/>
          <w:sz w:val="20"/>
          <w:szCs w:val="20"/>
        </w:rPr>
        <w:t>przedmiotu umowy</w:t>
      </w:r>
      <w:r w:rsidR="00C3091F" w:rsidRPr="009409AC">
        <w:rPr>
          <w:rFonts w:ascii="Arial" w:hAnsi="Arial" w:cs="Arial"/>
          <w:sz w:val="20"/>
          <w:szCs w:val="20"/>
          <w:vertAlign w:val="superscript"/>
        </w:rPr>
        <w:t xml:space="preserve"> </w:t>
      </w:r>
      <w:bookmarkStart w:id="21" w:name="_Hlk508887620"/>
      <w:r w:rsidR="004D69A2" w:rsidRPr="009409AC">
        <w:rPr>
          <w:rFonts w:ascii="Arial" w:hAnsi="Arial" w:cs="Arial"/>
          <w:sz w:val="20"/>
          <w:szCs w:val="20"/>
        </w:rPr>
        <w:t>w</w:t>
      </w:r>
      <w:r w:rsidR="00E076FC" w:rsidRPr="009409AC">
        <w:rPr>
          <w:rFonts w:ascii="Arial" w:hAnsi="Arial" w:cs="Arial"/>
          <w:sz w:val="20"/>
          <w:szCs w:val="20"/>
        </w:rPr>
        <w:t xml:space="preserve"> kwocie brutto</w:t>
      </w:r>
      <w:bookmarkEnd w:id="21"/>
      <w:r w:rsidR="009613EC" w:rsidRPr="009409AC">
        <w:rPr>
          <w:rFonts w:ascii="Arial" w:hAnsi="Arial" w:cs="Arial"/>
          <w:sz w:val="20"/>
          <w:szCs w:val="20"/>
        </w:rPr>
        <w:t>, określonej w § </w:t>
      </w:r>
      <w:r w:rsidR="00E076FC" w:rsidRPr="009409AC">
        <w:rPr>
          <w:rFonts w:ascii="Arial" w:hAnsi="Arial" w:cs="Arial"/>
          <w:sz w:val="20"/>
          <w:szCs w:val="20"/>
        </w:rPr>
        <w:t xml:space="preserve">7 ust. 1 </w:t>
      </w:r>
      <w:r w:rsidR="004D69A2" w:rsidRPr="009409AC">
        <w:rPr>
          <w:rFonts w:ascii="Arial" w:hAnsi="Arial" w:cs="Arial"/>
          <w:sz w:val="20"/>
          <w:szCs w:val="20"/>
        </w:rPr>
        <w:t>umowy, z tytułu braku zapłaty lub nieterminowej zapłaty wynagrodzenia należnego Podwykonawcom lub dalszym Podwykona</w:t>
      </w:r>
      <w:r w:rsidR="00D139ED">
        <w:rPr>
          <w:rFonts w:ascii="Arial" w:hAnsi="Arial" w:cs="Arial"/>
          <w:sz w:val="20"/>
          <w:szCs w:val="20"/>
        </w:rPr>
        <w:t>wcom, za każdy dzień opóźnienia.</w:t>
      </w:r>
    </w:p>
    <w:p w:rsidR="004D69A2" w:rsidRPr="009409AC" w:rsidRDefault="004D69A2" w:rsidP="000649DC">
      <w:pPr>
        <w:pStyle w:val="Tekstpodstawowywcity"/>
        <w:numPr>
          <w:ilvl w:val="1"/>
          <w:numId w:val="26"/>
        </w:numPr>
        <w:tabs>
          <w:tab w:val="clear" w:pos="360"/>
          <w:tab w:val="num" w:pos="709"/>
        </w:tabs>
        <w:spacing w:line="276" w:lineRule="auto"/>
        <w:ind w:left="709" w:right="22" w:hanging="283"/>
        <w:jc w:val="both"/>
        <w:rPr>
          <w:rFonts w:ascii="Arial" w:hAnsi="Arial" w:cs="Arial"/>
          <w:sz w:val="20"/>
          <w:szCs w:val="22"/>
        </w:rPr>
      </w:pPr>
      <w:r w:rsidRPr="009409AC">
        <w:rPr>
          <w:rFonts w:ascii="Arial" w:hAnsi="Arial" w:cs="Arial"/>
          <w:sz w:val="20"/>
          <w:szCs w:val="20"/>
        </w:rPr>
        <w:t xml:space="preserve">w wysokości 5 % wartości </w:t>
      </w:r>
      <w:r w:rsidR="00C3091F" w:rsidRPr="009409AC">
        <w:rPr>
          <w:rFonts w:ascii="Arial" w:hAnsi="Arial" w:cs="Arial"/>
          <w:sz w:val="20"/>
          <w:szCs w:val="22"/>
        </w:rPr>
        <w:t>danego zadania/</w:t>
      </w:r>
      <w:r w:rsidR="00C3091F" w:rsidRPr="009409AC">
        <w:rPr>
          <w:rFonts w:ascii="Arial" w:hAnsi="Arial" w:cs="Arial"/>
          <w:sz w:val="20"/>
          <w:szCs w:val="20"/>
        </w:rPr>
        <w:t>przedmiotu umowy</w:t>
      </w:r>
      <w:r w:rsidR="00D139ED">
        <w:rPr>
          <w:rFonts w:ascii="Arial" w:hAnsi="Arial" w:cs="Arial"/>
          <w:sz w:val="20"/>
          <w:szCs w:val="20"/>
        </w:rPr>
        <w:t xml:space="preserve"> </w:t>
      </w:r>
      <w:r w:rsidR="00C3091F" w:rsidRPr="009409AC">
        <w:rPr>
          <w:rFonts w:ascii="Arial" w:hAnsi="Arial" w:cs="Arial"/>
          <w:sz w:val="20"/>
          <w:szCs w:val="20"/>
          <w:vertAlign w:val="superscript"/>
        </w:rPr>
        <w:t xml:space="preserve"> </w:t>
      </w:r>
      <w:r w:rsidRPr="009409AC">
        <w:rPr>
          <w:rFonts w:ascii="Arial" w:hAnsi="Arial" w:cs="Arial"/>
          <w:sz w:val="20"/>
          <w:szCs w:val="20"/>
        </w:rPr>
        <w:t>w kwocie brutto</w:t>
      </w:r>
      <w:r w:rsidR="00E076FC" w:rsidRPr="009409AC">
        <w:rPr>
          <w:rFonts w:ascii="Arial" w:hAnsi="Arial" w:cs="Arial"/>
          <w:sz w:val="20"/>
          <w:szCs w:val="20"/>
        </w:rPr>
        <w:t>,</w:t>
      </w:r>
      <w:r w:rsidR="00AE09F6">
        <w:rPr>
          <w:rFonts w:ascii="Arial" w:hAnsi="Arial" w:cs="Arial"/>
          <w:sz w:val="20"/>
          <w:szCs w:val="20"/>
        </w:rPr>
        <w:t xml:space="preserve"> określonej w § 7 ust.</w:t>
      </w:r>
      <w:r w:rsidRPr="009409AC">
        <w:rPr>
          <w:rFonts w:ascii="Arial" w:hAnsi="Arial" w:cs="Arial"/>
          <w:sz w:val="20"/>
          <w:szCs w:val="20"/>
        </w:rPr>
        <w:t>1 umowy,  w przypadku nieprzedłożenia poświadczonej za zgodność z oryginałem kopii umowy o podwykonawstwo, lub jej zmiany</w:t>
      </w:r>
      <w:r w:rsidR="00C3091F" w:rsidRPr="009409AC">
        <w:rPr>
          <w:rFonts w:ascii="Arial" w:hAnsi="Arial" w:cs="Arial"/>
          <w:sz w:val="20"/>
          <w:szCs w:val="20"/>
        </w:rPr>
        <w:t xml:space="preserve"> – za każdy stwierdzony taki przypadek</w:t>
      </w:r>
      <w:r w:rsidR="009409AC">
        <w:rPr>
          <w:rFonts w:ascii="Arial" w:hAnsi="Arial" w:cs="Arial"/>
          <w:sz w:val="20"/>
          <w:szCs w:val="20"/>
        </w:rPr>
        <w:t>.</w:t>
      </w:r>
    </w:p>
    <w:p w:rsidR="004D69A2" w:rsidRDefault="00782174" w:rsidP="00E1429A">
      <w:pPr>
        <w:pStyle w:val="Tekstpodstawowywcity"/>
        <w:numPr>
          <w:ilvl w:val="1"/>
          <w:numId w:val="26"/>
        </w:numPr>
        <w:tabs>
          <w:tab w:val="clear" w:pos="360"/>
          <w:tab w:val="left" w:pos="709"/>
          <w:tab w:val="num" w:pos="1440"/>
        </w:tabs>
        <w:spacing w:line="276" w:lineRule="auto"/>
        <w:ind w:left="709" w:right="22" w:hanging="283"/>
        <w:jc w:val="both"/>
        <w:rPr>
          <w:rFonts w:ascii="Arial" w:hAnsi="Arial" w:cs="Arial"/>
          <w:sz w:val="20"/>
          <w:szCs w:val="20"/>
        </w:rPr>
      </w:pPr>
      <w:r>
        <w:rPr>
          <w:rFonts w:ascii="Arial" w:hAnsi="Arial" w:cs="Arial"/>
          <w:sz w:val="20"/>
          <w:szCs w:val="20"/>
        </w:rPr>
        <w:t>w wysokości 0,15 % wartości</w:t>
      </w:r>
      <w:r w:rsidR="00C3091F" w:rsidRPr="009409AC">
        <w:rPr>
          <w:rFonts w:ascii="Arial" w:hAnsi="Arial" w:cs="Arial"/>
          <w:sz w:val="20"/>
          <w:szCs w:val="22"/>
        </w:rPr>
        <w:t xml:space="preserve"> zadania/</w:t>
      </w:r>
      <w:r w:rsidR="00C3091F" w:rsidRPr="009409AC">
        <w:rPr>
          <w:rFonts w:ascii="Arial" w:hAnsi="Arial" w:cs="Arial"/>
          <w:sz w:val="20"/>
          <w:szCs w:val="20"/>
        </w:rPr>
        <w:t>przedmiotu</w:t>
      </w:r>
      <w:r w:rsidR="00C3091F">
        <w:rPr>
          <w:rFonts w:ascii="Arial" w:hAnsi="Arial" w:cs="Arial"/>
          <w:sz w:val="20"/>
          <w:szCs w:val="20"/>
        </w:rPr>
        <w:t xml:space="preserve"> umowy</w:t>
      </w:r>
      <w:r w:rsidR="00C3091F">
        <w:rPr>
          <w:rFonts w:ascii="Arial" w:hAnsi="Arial" w:cs="Arial"/>
          <w:sz w:val="20"/>
          <w:szCs w:val="20"/>
          <w:vertAlign w:val="superscript"/>
        </w:rPr>
        <w:t xml:space="preserve"> </w:t>
      </w:r>
      <w:r w:rsidR="00C3091F">
        <w:rPr>
          <w:rFonts w:ascii="Arial" w:hAnsi="Arial" w:cs="Arial"/>
          <w:sz w:val="20"/>
          <w:szCs w:val="20"/>
        </w:rPr>
        <w:t>w kwocie brutto, określonej w § </w:t>
      </w:r>
      <w:r w:rsidR="00AE09F6">
        <w:rPr>
          <w:rFonts w:ascii="Arial" w:hAnsi="Arial" w:cs="Arial"/>
          <w:sz w:val="20"/>
          <w:szCs w:val="20"/>
        </w:rPr>
        <w:t>7 ust.</w:t>
      </w:r>
      <w:r w:rsidR="004D69A2">
        <w:rPr>
          <w:rFonts w:ascii="Arial" w:hAnsi="Arial" w:cs="Arial"/>
          <w:sz w:val="20"/>
          <w:szCs w:val="20"/>
        </w:rPr>
        <w:t>1 umowy, za opóźnienie w usunięciu wad, za każdy dzień opóźnienia liczony od dnia wyznaczonego na usunięcie wad.</w:t>
      </w:r>
    </w:p>
    <w:p w:rsidR="004D69A2" w:rsidRDefault="004D69A2" w:rsidP="00E1429A">
      <w:pPr>
        <w:pStyle w:val="Tekstpodstawowywcity"/>
        <w:numPr>
          <w:ilvl w:val="1"/>
          <w:numId w:val="26"/>
        </w:numPr>
        <w:tabs>
          <w:tab w:val="clear" w:pos="360"/>
          <w:tab w:val="left" w:pos="709"/>
          <w:tab w:val="num" w:pos="1440"/>
        </w:tabs>
        <w:spacing w:line="276" w:lineRule="auto"/>
        <w:ind w:left="709" w:right="22" w:hanging="283"/>
        <w:jc w:val="both"/>
        <w:rPr>
          <w:rFonts w:ascii="Arial" w:hAnsi="Arial" w:cs="Arial"/>
          <w:sz w:val="20"/>
          <w:szCs w:val="20"/>
        </w:rPr>
      </w:pPr>
      <w:r>
        <w:rPr>
          <w:rFonts w:ascii="Arial" w:hAnsi="Arial" w:cs="Arial"/>
          <w:sz w:val="20"/>
          <w:szCs w:val="20"/>
        </w:rPr>
        <w:t>w wysokości 0,1% wartości przedmiotu umowy w kwocie brutto, określonej w § 7 ust. 1 umowy, za nie przedłużenie ważności polisy ubezpieczeniowej</w:t>
      </w:r>
      <w:r w:rsidR="005A746D">
        <w:rPr>
          <w:rFonts w:ascii="Arial" w:hAnsi="Arial" w:cs="Arial"/>
          <w:sz w:val="20"/>
          <w:szCs w:val="20"/>
        </w:rPr>
        <w:t>, o których mowa  w par. 1 ust.6</w:t>
      </w:r>
      <w:r>
        <w:rPr>
          <w:rFonts w:ascii="Arial" w:hAnsi="Arial" w:cs="Arial"/>
          <w:sz w:val="20"/>
          <w:szCs w:val="20"/>
        </w:rPr>
        <w:t xml:space="preserve">, za każdy dzień opóźnienia w dostarczeniu ważnej polisy. </w:t>
      </w:r>
    </w:p>
    <w:p w:rsidR="004D69A2" w:rsidRDefault="004D69A2" w:rsidP="00C34A74">
      <w:pPr>
        <w:pStyle w:val="Tekstpodstawowywcity"/>
        <w:numPr>
          <w:ilvl w:val="0"/>
          <w:numId w:val="15"/>
        </w:numPr>
        <w:tabs>
          <w:tab w:val="clear" w:pos="708"/>
          <w:tab w:val="num" w:pos="360"/>
        </w:tabs>
        <w:spacing w:line="276" w:lineRule="auto"/>
        <w:ind w:left="360" w:right="22"/>
        <w:jc w:val="both"/>
        <w:rPr>
          <w:rFonts w:ascii="Arial" w:hAnsi="Arial" w:cs="Arial"/>
          <w:sz w:val="20"/>
          <w:szCs w:val="22"/>
        </w:rPr>
      </w:pPr>
      <w:r>
        <w:rPr>
          <w:rFonts w:ascii="Arial" w:hAnsi="Arial" w:cs="Arial"/>
          <w:sz w:val="20"/>
          <w:szCs w:val="22"/>
        </w:rPr>
        <w:t>Zamawiający zapłaci karę:</w:t>
      </w:r>
    </w:p>
    <w:p w:rsidR="004D69A2" w:rsidRDefault="004D69A2" w:rsidP="00C34A74">
      <w:pPr>
        <w:pStyle w:val="Tekstpodstawowywcity"/>
        <w:numPr>
          <w:ilvl w:val="0"/>
          <w:numId w:val="38"/>
        </w:numPr>
        <w:spacing w:line="276" w:lineRule="auto"/>
        <w:ind w:right="22"/>
        <w:jc w:val="both"/>
        <w:rPr>
          <w:rFonts w:ascii="Arial" w:hAnsi="Arial" w:cs="Arial"/>
          <w:sz w:val="20"/>
          <w:szCs w:val="22"/>
        </w:rPr>
      </w:pPr>
      <w:r>
        <w:rPr>
          <w:rFonts w:ascii="Arial" w:hAnsi="Arial" w:cs="Arial"/>
          <w:sz w:val="20"/>
          <w:szCs w:val="22"/>
        </w:rPr>
        <w:t>w wysokości 10 % wartości umowy, określonej w § 7 ust. 1 umowy, za odstąpienie od umowy, z przyczyn za które nie odpowiada Wykonawca, za wyjątkiem wystąpienia sytuacji określonej w art.145 ustawy Prawo Zamówień Publicznych,</w:t>
      </w:r>
    </w:p>
    <w:p w:rsidR="00675415" w:rsidRPr="00C3091F" w:rsidRDefault="004D69A2" w:rsidP="00C34A74">
      <w:pPr>
        <w:pStyle w:val="Tekstpodstawowywcity"/>
        <w:numPr>
          <w:ilvl w:val="0"/>
          <w:numId w:val="38"/>
        </w:numPr>
        <w:spacing w:line="276" w:lineRule="auto"/>
        <w:ind w:left="360" w:right="22"/>
        <w:jc w:val="both"/>
        <w:rPr>
          <w:rFonts w:ascii="Arial" w:hAnsi="Arial" w:cs="Arial"/>
          <w:sz w:val="20"/>
          <w:szCs w:val="22"/>
        </w:rPr>
      </w:pPr>
      <w:r>
        <w:rPr>
          <w:rFonts w:ascii="Arial" w:hAnsi="Arial" w:cs="Arial"/>
          <w:sz w:val="20"/>
          <w:szCs w:val="22"/>
        </w:rPr>
        <w:t>Roszczenia o zapłatę należnych kar umownych ni</w:t>
      </w:r>
      <w:r w:rsidR="00C3091F">
        <w:rPr>
          <w:rFonts w:ascii="Arial" w:hAnsi="Arial" w:cs="Arial"/>
          <w:sz w:val="20"/>
          <w:szCs w:val="22"/>
        </w:rPr>
        <w:t xml:space="preserve">e będą pozbawiać Zamawiającego prawa </w:t>
      </w:r>
      <w:r>
        <w:rPr>
          <w:rFonts w:ascii="Arial" w:hAnsi="Arial" w:cs="Arial"/>
          <w:sz w:val="20"/>
          <w:szCs w:val="22"/>
        </w:rPr>
        <w:t>żądania zapłaty odszkodowania uzupełniającego na zasadach ogólnych, jeżeli wysokość poniesionej szkody przekroczy wysokość zastrzeżonej kary umownej.</w:t>
      </w:r>
    </w:p>
    <w:p w:rsidR="00F051C8" w:rsidRPr="00C3091F" w:rsidRDefault="004D69A2" w:rsidP="00C34A74">
      <w:pPr>
        <w:pStyle w:val="Tekstpodstawowywcity"/>
        <w:numPr>
          <w:ilvl w:val="0"/>
          <w:numId w:val="38"/>
        </w:numPr>
        <w:spacing w:line="276" w:lineRule="auto"/>
        <w:ind w:left="360" w:right="22"/>
        <w:jc w:val="both"/>
        <w:rPr>
          <w:rFonts w:ascii="Arial" w:hAnsi="Arial" w:cs="Arial"/>
          <w:sz w:val="20"/>
          <w:szCs w:val="20"/>
        </w:rPr>
      </w:pPr>
      <w:r>
        <w:rPr>
          <w:rFonts w:ascii="Arial" w:hAnsi="Arial" w:cs="Arial"/>
          <w:sz w:val="20"/>
          <w:szCs w:val="20"/>
        </w:rPr>
        <w:t>Skorzystanie przez Zamawiającego z wykonawstwa zastępczego nie wyłącza uprawnienia do naliczenia kar umownych.</w:t>
      </w:r>
    </w:p>
    <w:p w:rsidR="00B32C15" w:rsidRPr="00D139ED" w:rsidRDefault="004D69A2" w:rsidP="00C34A74">
      <w:pPr>
        <w:pStyle w:val="Tekstpodstawowywcity"/>
        <w:numPr>
          <w:ilvl w:val="0"/>
          <w:numId w:val="38"/>
        </w:numPr>
        <w:spacing w:line="276" w:lineRule="auto"/>
        <w:ind w:left="360" w:right="22"/>
        <w:jc w:val="both"/>
        <w:rPr>
          <w:rFonts w:ascii="Arial" w:hAnsi="Arial" w:cs="Arial"/>
          <w:sz w:val="20"/>
          <w:szCs w:val="20"/>
        </w:rPr>
      </w:pPr>
      <w:r>
        <w:rPr>
          <w:rFonts w:ascii="Arial" w:hAnsi="Arial" w:cs="Arial"/>
          <w:sz w:val="20"/>
          <w:szCs w:val="20"/>
        </w:rPr>
        <w:t xml:space="preserve">Kary umowne,  koszty wykonania zastępczego o których mowa w par.8 ust. </w:t>
      </w:r>
      <w:r w:rsidRPr="009A1F42">
        <w:rPr>
          <w:rFonts w:ascii="Arial" w:hAnsi="Arial" w:cs="Arial"/>
          <w:sz w:val="20"/>
          <w:szCs w:val="20"/>
        </w:rPr>
        <w:t>8 Zamawiający</w:t>
      </w:r>
      <w:r>
        <w:rPr>
          <w:rFonts w:ascii="Arial" w:hAnsi="Arial" w:cs="Arial"/>
          <w:sz w:val="20"/>
          <w:szCs w:val="20"/>
        </w:rPr>
        <w:t xml:space="preserve"> może potrącić z wynagrodzenia należnego Wykonawcy na podstawie przedłożonego mu oświadczenia </w:t>
      </w:r>
      <w:r w:rsidR="00C3091F">
        <w:rPr>
          <w:rFonts w:ascii="Arial" w:hAnsi="Arial" w:cs="Arial"/>
          <w:sz w:val="20"/>
          <w:szCs w:val="20"/>
        </w:rPr>
        <w:t>o </w:t>
      </w:r>
      <w:r w:rsidR="00D139ED">
        <w:rPr>
          <w:rFonts w:ascii="Arial" w:hAnsi="Arial" w:cs="Arial"/>
          <w:sz w:val="20"/>
          <w:szCs w:val="20"/>
        </w:rPr>
        <w:t>wysokości potraconej sumy.</w:t>
      </w:r>
    </w:p>
    <w:p w:rsidR="004D69A2" w:rsidRDefault="004D69A2" w:rsidP="007141E4">
      <w:pPr>
        <w:pStyle w:val="Tekstpodstawowywcity"/>
        <w:spacing w:line="276" w:lineRule="auto"/>
        <w:ind w:left="0" w:right="23"/>
        <w:jc w:val="center"/>
        <w:rPr>
          <w:rFonts w:ascii="Arial" w:hAnsi="Arial" w:cs="Arial"/>
          <w:b/>
          <w:bCs/>
          <w:sz w:val="20"/>
          <w:szCs w:val="22"/>
        </w:rPr>
      </w:pPr>
      <w:r>
        <w:rPr>
          <w:rFonts w:ascii="Arial" w:hAnsi="Arial" w:cs="Arial"/>
          <w:b/>
          <w:bCs/>
          <w:sz w:val="20"/>
          <w:szCs w:val="22"/>
        </w:rPr>
        <w:lastRenderedPageBreak/>
        <w:t>§ 13</w:t>
      </w:r>
    </w:p>
    <w:p w:rsidR="004D69A2" w:rsidRDefault="004D69A2" w:rsidP="007141E4">
      <w:pPr>
        <w:pStyle w:val="Tekstpodstawowywcity"/>
        <w:spacing w:line="276" w:lineRule="auto"/>
        <w:ind w:left="0" w:right="-75"/>
        <w:jc w:val="center"/>
        <w:rPr>
          <w:rFonts w:ascii="Arial" w:hAnsi="Arial" w:cs="Arial"/>
          <w:b/>
          <w:sz w:val="20"/>
          <w:szCs w:val="22"/>
        </w:rPr>
      </w:pPr>
      <w:r>
        <w:rPr>
          <w:rFonts w:ascii="Arial" w:hAnsi="Arial" w:cs="Arial"/>
          <w:b/>
          <w:sz w:val="20"/>
          <w:szCs w:val="22"/>
        </w:rPr>
        <w:t>Rozstrzyganie sporów</w:t>
      </w:r>
    </w:p>
    <w:p w:rsidR="004D69A2" w:rsidRDefault="004D69A2" w:rsidP="00C34A74">
      <w:pPr>
        <w:pStyle w:val="Tekstpodstawowywcity"/>
        <w:numPr>
          <w:ilvl w:val="0"/>
          <w:numId w:val="27"/>
        </w:numPr>
        <w:tabs>
          <w:tab w:val="clear" w:pos="720"/>
          <w:tab w:val="num" w:pos="360"/>
        </w:tabs>
        <w:spacing w:line="276" w:lineRule="auto"/>
        <w:ind w:left="360" w:right="22"/>
        <w:jc w:val="both"/>
        <w:rPr>
          <w:rFonts w:ascii="Arial" w:hAnsi="Arial" w:cs="Arial"/>
          <w:sz w:val="20"/>
          <w:szCs w:val="22"/>
        </w:rPr>
      </w:pPr>
      <w:r>
        <w:rPr>
          <w:rFonts w:ascii="Arial" w:hAnsi="Arial" w:cs="Arial"/>
          <w:sz w:val="20"/>
          <w:szCs w:val="22"/>
        </w:rPr>
        <w:t>Wszelkie spory mogące wyniknąć przy realizacji umowy rozstrzygane będą przez Sąd właściwy dla siedziby Zamawiającego.</w:t>
      </w:r>
    </w:p>
    <w:p w:rsidR="004D69A2" w:rsidRDefault="004D69A2" w:rsidP="007141E4">
      <w:pPr>
        <w:pStyle w:val="Tekstpodstawowywcity"/>
        <w:spacing w:line="276" w:lineRule="auto"/>
        <w:ind w:left="0" w:right="23"/>
        <w:jc w:val="center"/>
        <w:rPr>
          <w:rFonts w:ascii="Arial" w:hAnsi="Arial" w:cs="Arial"/>
          <w:b/>
          <w:bCs/>
          <w:sz w:val="20"/>
          <w:szCs w:val="22"/>
        </w:rPr>
      </w:pPr>
      <w:r>
        <w:rPr>
          <w:rFonts w:ascii="Arial" w:hAnsi="Arial" w:cs="Arial"/>
          <w:b/>
          <w:bCs/>
          <w:sz w:val="20"/>
          <w:szCs w:val="22"/>
        </w:rPr>
        <w:t>§ 14</w:t>
      </w:r>
    </w:p>
    <w:p w:rsidR="004D69A2" w:rsidRDefault="004D69A2" w:rsidP="007141E4">
      <w:pPr>
        <w:pStyle w:val="Tekstpodstawowywcity"/>
        <w:spacing w:line="276" w:lineRule="auto"/>
        <w:ind w:left="0" w:right="23"/>
        <w:jc w:val="center"/>
        <w:rPr>
          <w:rFonts w:ascii="Arial" w:hAnsi="Arial" w:cs="Arial"/>
          <w:b/>
          <w:bCs/>
          <w:sz w:val="20"/>
          <w:szCs w:val="22"/>
        </w:rPr>
      </w:pPr>
      <w:r>
        <w:rPr>
          <w:rFonts w:ascii="Arial" w:hAnsi="Arial" w:cs="Arial"/>
          <w:b/>
          <w:bCs/>
          <w:sz w:val="20"/>
          <w:szCs w:val="22"/>
        </w:rPr>
        <w:t>Odstąpienie od umowy</w:t>
      </w:r>
    </w:p>
    <w:p w:rsidR="004D69A2" w:rsidRDefault="004D69A2" w:rsidP="00C34A74">
      <w:pPr>
        <w:pStyle w:val="Tekstpodstawowywcity"/>
        <w:numPr>
          <w:ilvl w:val="0"/>
          <w:numId w:val="28"/>
        </w:numPr>
        <w:tabs>
          <w:tab w:val="clear" w:pos="720"/>
          <w:tab w:val="num" w:pos="360"/>
        </w:tabs>
        <w:spacing w:line="276" w:lineRule="auto"/>
        <w:ind w:left="714" w:right="22" w:hanging="714"/>
        <w:jc w:val="both"/>
        <w:rPr>
          <w:rFonts w:ascii="Arial" w:hAnsi="Arial" w:cs="Arial"/>
          <w:bCs/>
          <w:sz w:val="20"/>
          <w:szCs w:val="22"/>
        </w:rPr>
      </w:pPr>
      <w:r>
        <w:rPr>
          <w:rFonts w:ascii="Arial" w:hAnsi="Arial" w:cs="Arial"/>
          <w:bCs/>
          <w:sz w:val="20"/>
          <w:szCs w:val="22"/>
        </w:rPr>
        <w:t>Zamawiającemu przysługuje prawo odstąpienia od umowy, gdy:</w:t>
      </w:r>
    </w:p>
    <w:p w:rsidR="004D69A2" w:rsidRDefault="004D69A2" w:rsidP="00C34A74">
      <w:pPr>
        <w:pStyle w:val="Tekstpodstawowywcity"/>
        <w:numPr>
          <w:ilvl w:val="1"/>
          <w:numId w:val="28"/>
        </w:numPr>
        <w:tabs>
          <w:tab w:val="clear" w:pos="1440"/>
          <w:tab w:val="num" w:pos="720"/>
        </w:tabs>
        <w:spacing w:line="276" w:lineRule="auto"/>
        <w:ind w:left="720" w:right="22"/>
        <w:jc w:val="both"/>
        <w:rPr>
          <w:rFonts w:ascii="Arial" w:hAnsi="Arial" w:cs="Arial"/>
          <w:bCs/>
          <w:sz w:val="20"/>
          <w:szCs w:val="22"/>
        </w:rPr>
      </w:pPr>
      <w:r>
        <w:rPr>
          <w:rFonts w:ascii="Arial" w:hAnsi="Arial" w:cs="Arial"/>
          <w:bCs/>
          <w:sz w:val="20"/>
          <w:szCs w:val="22"/>
        </w:rPr>
        <w:t>Wykonawca przerwał realizację przedmiotu umowy z przyczyn leżących po stronie Wykonawcy, i przerwa ta trwa dłużej niż 30 dni kalendarzowych</w:t>
      </w:r>
      <w:r w:rsidR="00D82CAD" w:rsidRPr="004B403E">
        <w:rPr>
          <w:rFonts w:ascii="Arial" w:hAnsi="Arial" w:cs="Arial"/>
          <w:bCs/>
          <w:color w:val="5B9BD5"/>
          <w:sz w:val="20"/>
          <w:szCs w:val="22"/>
        </w:rPr>
        <w:t>,</w:t>
      </w:r>
    </w:p>
    <w:p w:rsidR="00946EEC" w:rsidRPr="00F051C8" w:rsidRDefault="00D82CAD" w:rsidP="00C34A74">
      <w:pPr>
        <w:pStyle w:val="Tekstpodstawowywcity"/>
        <w:numPr>
          <w:ilvl w:val="1"/>
          <w:numId w:val="28"/>
        </w:numPr>
        <w:tabs>
          <w:tab w:val="clear" w:pos="1440"/>
          <w:tab w:val="num" w:pos="720"/>
        </w:tabs>
        <w:spacing w:line="276" w:lineRule="auto"/>
        <w:ind w:left="720" w:right="22"/>
        <w:jc w:val="both"/>
        <w:rPr>
          <w:rFonts w:ascii="Arial" w:hAnsi="Arial" w:cs="Arial"/>
          <w:bCs/>
          <w:sz w:val="20"/>
          <w:szCs w:val="22"/>
        </w:rPr>
      </w:pPr>
      <w:r w:rsidRPr="00782174">
        <w:rPr>
          <w:rFonts w:ascii="Arial" w:hAnsi="Arial" w:cs="Arial"/>
          <w:bCs/>
          <w:sz w:val="20"/>
          <w:szCs w:val="22"/>
        </w:rPr>
        <w:t>w</w:t>
      </w:r>
      <w:r w:rsidR="004D69A2">
        <w:rPr>
          <w:rFonts w:ascii="Arial" w:hAnsi="Arial" w:cs="Arial"/>
          <w:bCs/>
          <w:sz w:val="20"/>
          <w:szCs w:val="22"/>
        </w:rPr>
        <w:t xml:space="preserve">ystąpi istotna zmiana okoliczności powodująca, że wykonanie umowy nie leży w interesie publicznym, czego nie można było przewidzieć w chwili zawarcia umowy. Odstąpienie od umowy </w:t>
      </w:r>
      <w:r w:rsidR="00364D67">
        <w:rPr>
          <w:rFonts w:ascii="Arial" w:hAnsi="Arial" w:cs="Arial"/>
          <w:bCs/>
          <w:sz w:val="20"/>
          <w:szCs w:val="22"/>
        </w:rPr>
        <w:t>w </w:t>
      </w:r>
      <w:r w:rsidR="004D69A2">
        <w:rPr>
          <w:rFonts w:ascii="Arial" w:hAnsi="Arial" w:cs="Arial"/>
          <w:bCs/>
          <w:sz w:val="20"/>
          <w:szCs w:val="22"/>
        </w:rPr>
        <w:t xml:space="preserve">tym przypadku może nastąpić w terminie 30 dni od powzięcia wiadomości o powyższych </w:t>
      </w:r>
    </w:p>
    <w:p w:rsidR="004D69A2" w:rsidRPr="004B403E" w:rsidRDefault="004D69A2" w:rsidP="00C34A74">
      <w:pPr>
        <w:pStyle w:val="Tekstpodstawowywcity"/>
        <w:spacing w:line="276" w:lineRule="auto"/>
        <w:ind w:left="720" w:right="22"/>
        <w:jc w:val="both"/>
        <w:rPr>
          <w:rFonts w:ascii="Arial" w:hAnsi="Arial" w:cs="Arial"/>
          <w:bCs/>
          <w:color w:val="5B9BD5"/>
          <w:sz w:val="20"/>
          <w:szCs w:val="22"/>
        </w:rPr>
      </w:pPr>
      <w:r w:rsidRPr="00946EEC">
        <w:rPr>
          <w:rFonts w:ascii="Arial" w:hAnsi="Arial" w:cs="Arial"/>
          <w:bCs/>
          <w:sz w:val="20"/>
          <w:szCs w:val="22"/>
        </w:rPr>
        <w:t xml:space="preserve">okolicznościach. W takim przypadku Wykonawca może żądać jedynie wynagrodzenia należnego mu </w:t>
      </w:r>
      <w:r w:rsidR="00D82CAD">
        <w:rPr>
          <w:rFonts w:ascii="Arial" w:hAnsi="Arial" w:cs="Arial"/>
          <w:bCs/>
          <w:sz w:val="20"/>
          <w:szCs w:val="22"/>
        </w:rPr>
        <w:t>z tytułu wykonania części umowy</w:t>
      </w:r>
      <w:r w:rsidR="00D82CAD" w:rsidRPr="004B403E">
        <w:rPr>
          <w:rFonts w:ascii="Arial" w:hAnsi="Arial" w:cs="Arial"/>
          <w:bCs/>
          <w:color w:val="5B9BD5"/>
          <w:sz w:val="20"/>
          <w:szCs w:val="22"/>
        </w:rPr>
        <w:t>,</w:t>
      </w:r>
    </w:p>
    <w:p w:rsidR="004D69A2" w:rsidRDefault="004D69A2" w:rsidP="00C34A74">
      <w:pPr>
        <w:pStyle w:val="Tekstpodstawowywcity"/>
        <w:numPr>
          <w:ilvl w:val="1"/>
          <w:numId w:val="28"/>
        </w:numPr>
        <w:tabs>
          <w:tab w:val="clear" w:pos="1440"/>
          <w:tab w:val="num" w:pos="720"/>
        </w:tabs>
        <w:spacing w:line="276" w:lineRule="auto"/>
        <w:ind w:left="720" w:right="22"/>
        <w:jc w:val="both"/>
        <w:rPr>
          <w:rFonts w:ascii="Arial" w:hAnsi="Arial" w:cs="Arial"/>
          <w:bCs/>
          <w:sz w:val="20"/>
          <w:szCs w:val="22"/>
        </w:rPr>
      </w:pPr>
      <w:r>
        <w:rPr>
          <w:rFonts w:ascii="Arial" w:hAnsi="Arial" w:cs="Arial"/>
          <w:bCs/>
          <w:sz w:val="20"/>
          <w:szCs w:val="22"/>
        </w:rPr>
        <w:t>Wykonawca realizuje przedmiot umowy w sposób niezgodny z umową, dokumentacją projektową, specyfikacjami technicznymi i wskazaniami Zamawiającego</w:t>
      </w:r>
      <w:r w:rsidR="00D82CAD" w:rsidRPr="004B403E">
        <w:rPr>
          <w:rFonts w:ascii="Arial" w:hAnsi="Arial" w:cs="Arial"/>
          <w:bCs/>
          <w:color w:val="5B9BD5"/>
          <w:sz w:val="20"/>
          <w:szCs w:val="22"/>
        </w:rPr>
        <w:t>,</w:t>
      </w:r>
    </w:p>
    <w:p w:rsidR="004D69A2" w:rsidRPr="00782174" w:rsidRDefault="004D69A2" w:rsidP="00C34A74">
      <w:pPr>
        <w:pStyle w:val="Tekstpodstawowywcity"/>
        <w:numPr>
          <w:ilvl w:val="1"/>
          <w:numId w:val="28"/>
        </w:numPr>
        <w:tabs>
          <w:tab w:val="clear" w:pos="1440"/>
          <w:tab w:val="num" w:pos="720"/>
        </w:tabs>
        <w:spacing w:line="276" w:lineRule="auto"/>
        <w:ind w:left="720" w:right="22"/>
        <w:jc w:val="both"/>
        <w:rPr>
          <w:rFonts w:ascii="Arial" w:hAnsi="Arial" w:cs="Arial"/>
          <w:bCs/>
          <w:sz w:val="20"/>
          <w:szCs w:val="22"/>
        </w:rPr>
      </w:pPr>
      <w:r>
        <w:rPr>
          <w:rFonts w:ascii="Arial" w:hAnsi="Arial" w:cs="Arial"/>
          <w:bCs/>
          <w:sz w:val="20"/>
          <w:szCs w:val="22"/>
        </w:rPr>
        <w:t>Wykonawca nie przedłuża ważności wygasającego zabezpieczenia należytego wykonania umowy lub polisy ubezpieczeniowej</w:t>
      </w:r>
      <w:r w:rsidR="00D82CAD" w:rsidRPr="004B403E">
        <w:rPr>
          <w:rFonts w:ascii="Arial" w:hAnsi="Arial" w:cs="Arial"/>
          <w:bCs/>
          <w:color w:val="5B9BD5"/>
          <w:sz w:val="20"/>
          <w:szCs w:val="22"/>
        </w:rPr>
        <w:t xml:space="preserve"> </w:t>
      </w:r>
      <w:r w:rsidR="00AA5B5E">
        <w:rPr>
          <w:rFonts w:ascii="Arial" w:hAnsi="Arial" w:cs="Arial"/>
          <w:bCs/>
          <w:color w:val="5B9BD5"/>
          <w:sz w:val="20"/>
          <w:szCs w:val="22"/>
        </w:rPr>
        <w:t>.</w:t>
      </w:r>
    </w:p>
    <w:p w:rsidR="004D69A2" w:rsidRDefault="004D69A2" w:rsidP="00C34A74">
      <w:pPr>
        <w:pStyle w:val="Tekstpodstawowywcity"/>
        <w:numPr>
          <w:ilvl w:val="1"/>
          <w:numId w:val="28"/>
        </w:numPr>
        <w:tabs>
          <w:tab w:val="clear" w:pos="1440"/>
          <w:tab w:val="num" w:pos="720"/>
        </w:tabs>
        <w:spacing w:line="276" w:lineRule="auto"/>
        <w:ind w:left="720" w:right="22"/>
        <w:jc w:val="both"/>
        <w:rPr>
          <w:rFonts w:ascii="Arial" w:hAnsi="Arial" w:cs="Arial"/>
          <w:bCs/>
          <w:sz w:val="20"/>
          <w:szCs w:val="22"/>
        </w:rPr>
      </w:pPr>
      <w:r>
        <w:rPr>
          <w:rFonts w:ascii="Arial" w:hAnsi="Arial" w:cs="Arial"/>
          <w:bCs/>
          <w:sz w:val="20"/>
          <w:szCs w:val="22"/>
        </w:rPr>
        <w:t>Wykonawca popada w stan likwidacji lub stan upadłości</w:t>
      </w:r>
    </w:p>
    <w:p w:rsidR="00B41150" w:rsidRPr="00E32C9F" w:rsidRDefault="004D69A2" w:rsidP="00C34A74">
      <w:pPr>
        <w:pStyle w:val="Tekstpodstawowywcity"/>
        <w:numPr>
          <w:ilvl w:val="1"/>
          <w:numId w:val="28"/>
        </w:numPr>
        <w:tabs>
          <w:tab w:val="clear" w:pos="1440"/>
          <w:tab w:val="num" w:pos="720"/>
        </w:tabs>
        <w:spacing w:line="276" w:lineRule="auto"/>
        <w:ind w:left="720" w:right="22"/>
        <w:jc w:val="both"/>
        <w:rPr>
          <w:rFonts w:ascii="Arial" w:hAnsi="Arial" w:cs="Arial"/>
          <w:bCs/>
          <w:sz w:val="20"/>
          <w:szCs w:val="22"/>
        </w:rPr>
      </w:pPr>
      <w:r>
        <w:rPr>
          <w:rFonts w:ascii="Arial" w:hAnsi="Arial" w:cs="Arial"/>
          <w:bCs/>
          <w:sz w:val="20"/>
          <w:szCs w:val="22"/>
        </w:rPr>
        <w:t>Wykonawca przy realizacji umowy jest zaangażowany w praktyki korupcyjne stwierdzone aktem oskarżenia.</w:t>
      </w:r>
    </w:p>
    <w:p w:rsidR="00675415" w:rsidRPr="00364D67" w:rsidRDefault="004D69A2" w:rsidP="00C34A74">
      <w:pPr>
        <w:pStyle w:val="Tekstpodstawowywcity"/>
        <w:numPr>
          <w:ilvl w:val="0"/>
          <w:numId w:val="29"/>
        </w:numPr>
        <w:tabs>
          <w:tab w:val="clear" w:pos="708"/>
          <w:tab w:val="num" w:pos="360"/>
        </w:tabs>
        <w:spacing w:line="276" w:lineRule="auto"/>
        <w:ind w:left="360" w:right="22"/>
        <w:jc w:val="both"/>
        <w:rPr>
          <w:rFonts w:ascii="Arial" w:hAnsi="Arial" w:cs="Arial"/>
          <w:sz w:val="20"/>
          <w:szCs w:val="22"/>
        </w:rPr>
      </w:pPr>
      <w:r>
        <w:rPr>
          <w:rFonts w:ascii="Arial" w:hAnsi="Arial" w:cs="Arial"/>
          <w:sz w:val="20"/>
          <w:szCs w:val="22"/>
        </w:rPr>
        <w:t>Jeżeli Wykonawca będzie wykonywał przedmiot umowy wadliwie, albo sprzecznie z umową Zamawiający wezwie Wykonawcę do zmiany sposobu wykonywania umo</w:t>
      </w:r>
      <w:r w:rsidR="00946EEC">
        <w:rPr>
          <w:rFonts w:ascii="Arial" w:hAnsi="Arial" w:cs="Arial"/>
          <w:sz w:val="20"/>
          <w:szCs w:val="22"/>
        </w:rPr>
        <w:t xml:space="preserve">wy i wyznaczy mu  </w:t>
      </w:r>
      <w:r>
        <w:rPr>
          <w:rFonts w:ascii="Arial" w:hAnsi="Arial" w:cs="Arial"/>
          <w:sz w:val="20"/>
          <w:szCs w:val="22"/>
        </w:rPr>
        <w:t>w tym celu odpowiedni termin. Po bezskutecznym upływie wyznaczonego terminu Zamawiający może od umowy odstąpić, powierzyć poprawienie lub dalsze wykonanie przedmiotu umowy innemu podmiotowi na koszt Wykonawcy.</w:t>
      </w:r>
    </w:p>
    <w:p w:rsidR="00B41150" w:rsidRPr="00713658" w:rsidRDefault="004D69A2" w:rsidP="00C34A74">
      <w:pPr>
        <w:pStyle w:val="Tekstpodstawowywcity"/>
        <w:numPr>
          <w:ilvl w:val="0"/>
          <w:numId w:val="29"/>
        </w:numPr>
        <w:tabs>
          <w:tab w:val="clear" w:pos="708"/>
          <w:tab w:val="num" w:pos="360"/>
        </w:tabs>
        <w:spacing w:line="276" w:lineRule="auto"/>
        <w:ind w:left="360" w:right="22"/>
        <w:jc w:val="both"/>
        <w:rPr>
          <w:rFonts w:ascii="Arial" w:hAnsi="Arial" w:cs="Arial"/>
          <w:sz w:val="20"/>
          <w:szCs w:val="22"/>
        </w:rPr>
      </w:pPr>
      <w:r>
        <w:rPr>
          <w:rFonts w:ascii="Arial" w:hAnsi="Arial" w:cs="Arial"/>
          <w:bCs/>
          <w:sz w:val="20"/>
          <w:szCs w:val="22"/>
        </w:rPr>
        <w:t>Odstąpienie od umowy, o którym mowa w ust. 1 musi mieć formę pisemną pod rygorem nieważności takiego oświadczenia i musi zawierać uzasadnienie.</w:t>
      </w:r>
    </w:p>
    <w:p w:rsidR="004D69A2" w:rsidRPr="005F289D" w:rsidRDefault="004D69A2" w:rsidP="00C34A74">
      <w:pPr>
        <w:pStyle w:val="Tekstpodstawowywcity"/>
        <w:numPr>
          <w:ilvl w:val="0"/>
          <w:numId w:val="11"/>
        </w:numPr>
        <w:tabs>
          <w:tab w:val="clear" w:pos="708"/>
          <w:tab w:val="num" w:pos="360"/>
        </w:tabs>
        <w:spacing w:line="276" w:lineRule="auto"/>
        <w:ind w:left="360" w:right="22"/>
        <w:jc w:val="both"/>
        <w:rPr>
          <w:rFonts w:ascii="Arial" w:hAnsi="Arial" w:cs="Arial"/>
          <w:sz w:val="20"/>
          <w:szCs w:val="22"/>
        </w:rPr>
      </w:pPr>
      <w:r>
        <w:rPr>
          <w:rFonts w:ascii="Arial" w:hAnsi="Arial" w:cs="Arial"/>
          <w:bCs/>
          <w:sz w:val="20"/>
          <w:szCs w:val="22"/>
        </w:rPr>
        <w:t>W przypadku odstąpienia od umowy Wykonawcę oraz Zamawiającego obciążają następujące obowiązki:</w:t>
      </w:r>
    </w:p>
    <w:p w:rsidR="004D69A2" w:rsidRDefault="004D69A2" w:rsidP="00C34A74">
      <w:pPr>
        <w:pStyle w:val="Tekstpodstawowywcity"/>
        <w:numPr>
          <w:ilvl w:val="1"/>
          <w:numId w:val="11"/>
        </w:numPr>
        <w:tabs>
          <w:tab w:val="clear" w:pos="1440"/>
          <w:tab w:val="num" w:pos="720"/>
        </w:tabs>
        <w:spacing w:line="276" w:lineRule="auto"/>
        <w:ind w:left="720" w:right="22"/>
        <w:jc w:val="both"/>
        <w:rPr>
          <w:rFonts w:ascii="Arial" w:hAnsi="Arial" w:cs="Arial"/>
          <w:sz w:val="20"/>
          <w:szCs w:val="22"/>
        </w:rPr>
      </w:pPr>
      <w:r>
        <w:rPr>
          <w:rFonts w:ascii="Arial" w:hAnsi="Arial" w:cs="Arial"/>
          <w:sz w:val="20"/>
          <w:szCs w:val="22"/>
        </w:rPr>
        <w:t xml:space="preserve">Wykonawca zabezpieczy przerwane </w:t>
      </w:r>
      <w:r w:rsidRPr="00220A62">
        <w:rPr>
          <w:rFonts w:ascii="Arial" w:hAnsi="Arial" w:cs="Arial"/>
          <w:sz w:val="20"/>
          <w:szCs w:val="22"/>
        </w:rPr>
        <w:t>roboty</w:t>
      </w:r>
      <w:r w:rsidR="00675415">
        <w:rPr>
          <w:rFonts w:ascii="Arial" w:hAnsi="Arial" w:cs="Arial"/>
          <w:sz w:val="20"/>
          <w:szCs w:val="22"/>
        </w:rPr>
        <w:t>/dostawy</w:t>
      </w:r>
      <w:r>
        <w:rPr>
          <w:rFonts w:ascii="Arial" w:hAnsi="Arial" w:cs="Arial"/>
          <w:sz w:val="20"/>
          <w:szCs w:val="22"/>
        </w:rPr>
        <w:t xml:space="preserve"> w zakresie obustronnie uzgodnionym, na koszt tej strony, z której winy nastąpiło odstąpienie od umowy</w:t>
      </w:r>
    </w:p>
    <w:p w:rsidR="004D69A2" w:rsidRDefault="004D69A2" w:rsidP="00C34A74">
      <w:pPr>
        <w:pStyle w:val="Tekstpodstawowywcity"/>
        <w:numPr>
          <w:ilvl w:val="1"/>
          <w:numId w:val="11"/>
        </w:numPr>
        <w:tabs>
          <w:tab w:val="clear" w:pos="1440"/>
          <w:tab w:val="num" w:pos="720"/>
        </w:tabs>
        <w:spacing w:line="276" w:lineRule="auto"/>
        <w:ind w:left="720" w:right="22"/>
        <w:jc w:val="both"/>
        <w:rPr>
          <w:rFonts w:ascii="Arial" w:hAnsi="Arial" w:cs="Arial"/>
          <w:sz w:val="20"/>
          <w:szCs w:val="22"/>
        </w:rPr>
      </w:pPr>
      <w:r>
        <w:rPr>
          <w:rFonts w:ascii="Arial" w:hAnsi="Arial" w:cs="Arial"/>
          <w:sz w:val="20"/>
          <w:szCs w:val="22"/>
        </w:rPr>
        <w:t>Wykonawca zgłosi Zamawiającemu gotowość do odbioru robót</w:t>
      </w:r>
      <w:r w:rsidR="00675415">
        <w:rPr>
          <w:rFonts w:ascii="Arial" w:hAnsi="Arial" w:cs="Arial"/>
          <w:sz w:val="20"/>
          <w:szCs w:val="22"/>
        </w:rPr>
        <w:t>/dostaw</w:t>
      </w:r>
      <w:r>
        <w:rPr>
          <w:rFonts w:ascii="Arial" w:hAnsi="Arial" w:cs="Arial"/>
          <w:sz w:val="20"/>
          <w:szCs w:val="22"/>
        </w:rPr>
        <w:t xml:space="preserve"> przerwanych</w:t>
      </w:r>
    </w:p>
    <w:p w:rsidR="00B41150" w:rsidRPr="00E32C9F" w:rsidRDefault="004D69A2" w:rsidP="00C34A74">
      <w:pPr>
        <w:pStyle w:val="Tekstpodstawowywcity"/>
        <w:numPr>
          <w:ilvl w:val="1"/>
          <w:numId w:val="11"/>
        </w:numPr>
        <w:tabs>
          <w:tab w:val="clear" w:pos="1440"/>
          <w:tab w:val="num" w:pos="720"/>
        </w:tabs>
        <w:spacing w:line="276" w:lineRule="auto"/>
        <w:ind w:left="720" w:right="22"/>
        <w:jc w:val="both"/>
        <w:rPr>
          <w:rFonts w:ascii="Arial" w:hAnsi="Arial" w:cs="Arial"/>
          <w:sz w:val="20"/>
          <w:szCs w:val="22"/>
        </w:rPr>
      </w:pPr>
      <w:r>
        <w:rPr>
          <w:rFonts w:ascii="Arial" w:hAnsi="Arial" w:cs="Arial"/>
          <w:sz w:val="20"/>
          <w:szCs w:val="22"/>
        </w:rPr>
        <w:t xml:space="preserve">w terminie 10 dni od daty zgłoszenia, o którym mowa w ust. 4b, Wykonawca wraz z inspektorem nadzoru i przy udziale Zamawiającego sporządzi szczegółowy protokół inwentaryzacji robót w toku wraz z zestawieniem wartości wykonanych robót według stanu na dzień odstąpienia. </w:t>
      </w:r>
    </w:p>
    <w:p w:rsidR="004D69A2" w:rsidRPr="00E166E9" w:rsidRDefault="004D69A2" w:rsidP="00C34A74">
      <w:pPr>
        <w:pStyle w:val="Tekstpodstawowywcity"/>
        <w:numPr>
          <w:ilvl w:val="0"/>
          <w:numId w:val="11"/>
        </w:numPr>
        <w:tabs>
          <w:tab w:val="clear" w:pos="708"/>
          <w:tab w:val="num" w:pos="360"/>
        </w:tabs>
        <w:spacing w:line="276" w:lineRule="auto"/>
        <w:ind w:left="360" w:right="22"/>
        <w:jc w:val="both"/>
        <w:rPr>
          <w:rFonts w:ascii="Arial" w:hAnsi="Arial" w:cs="Arial"/>
          <w:sz w:val="20"/>
          <w:szCs w:val="22"/>
        </w:rPr>
      </w:pPr>
      <w:r>
        <w:rPr>
          <w:rFonts w:ascii="Arial" w:hAnsi="Arial" w:cs="Arial"/>
          <w:sz w:val="20"/>
          <w:szCs w:val="22"/>
        </w:rPr>
        <w:t>W przypadku odstąpienia od umowy lub przerwania robót</w:t>
      </w:r>
      <w:r w:rsidR="00675415">
        <w:rPr>
          <w:rFonts w:ascii="Arial" w:hAnsi="Arial" w:cs="Arial"/>
          <w:sz w:val="20"/>
          <w:szCs w:val="22"/>
        </w:rPr>
        <w:t>/dostaw</w:t>
      </w:r>
      <w:r>
        <w:rPr>
          <w:rFonts w:ascii="Arial" w:hAnsi="Arial" w:cs="Arial"/>
          <w:sz w:val="20"/>
          <w:szCs w:val="22"/>
        </w:rPr>
        <w:t xml:space="preserve"> przez Zamawiającego, z przyczyn niezależnych od Wykonawcy, Zamawiający jest zobowiązany:</w:t>
      </w:r>
    </w:p>
    <w:p w:rsidR="004D69A2" w:rsidRDefault="004D69A2" w:rsidP="00C34A74">
      <w:pPr>
        <w:pStyle w:val="Tekstpodstawowywcity"/>
        <w:numPr>
          <w:ilvl w:val="0"/>
          <w:numId w:val="12"/>
        </w:numPr>
        <w:spacing w:line="276" w:lineRule="auto"/>
        <w:ind w:right="675" w:hanging="348"/>
        <w:jc w:val="both"/>
        <w:rPr>
          <w:rFonts w:ascii="Arial" w:hAnsi="Arial" w:cs="Arial"/>
          <w:sz w:val="20"/>
          <w:szCs w:val="22"/>
        </w:rPr>
      </w:pPr>
      <w:r>
        <w:rPr>
          <w:rFonts w:ascii="Arial" w:hAnsi="Arial" w:cs="Arial"/>
          <w:sz w:val="20"/>
          <w:szCs w:val="22"/>
        </w:rPr>
        <w:t xml:space="preserve">odebrać wykonane </w:t>
      </w:r>
      <w:r w:rsidR="00675415">
        <w:rPr>
          <w:rFonts w:ascii="Arial" w:hAnsi="Arial" w:cs="Arial"/>
          <w:sz w:val="20"/>
          <w:szCs w:val="22"/>
        </w:rPr>
        <w:t>zadanie.</w:t>
      </w:r>
    </w:p>
    <w:p w:rsidR="00946EEC" w:rsidRPr="009409AC" w:rsidRDefault="004D69A2" w:rsidP="00C34A74">
      <w:pPr>
        <w:pStyle w:val="Tekstpodstawowywcity"/>
        <w:numPr>
          <w:ilvl w:val="0"/>
          <w:numId w:val="12"/>
        </w:numPr>
        <w:tabs>
          <w:tab w:val="clear" w:pos="708"/>
        </w:tabs>
        <w:spacing w:line="276" w:lineRule="auto"/>
        <w:ind w:left="720" w:right="22"/>
        <w:jc w:val="both"/>
        <w:rPr>
          <w:rFonts w:ascii="Arial" w:hAnsi="Arial" w:cs="Arial"/>
          <w:sz w:val="20"/>
          <w:szCs w:val="22"/>
        </w:rPr>
      </w:pPr>
      <w:r>
        <w:rPr>
          <w:rFonts w:ascii="Arial" w:hAnsi="Arial" w:cs="Arial"/>
          <w:sz w:val="20"/>
          <w:szCs w:val="22"/>
        </w:rPr>
        <w:t>zapłacić za wykonane roboty</w:t>
      </w:r>
      <w:r w:rsidR="00675415">
        <w:rPr>
          <w:rFonts w:ascii="Arial" w:hAnsi="Arial" w:cs="Arial"/>
          <w:sz w:val="20"/>
          <w:szCs w:val="22"/>
        </w:rPr>
        <w:t>/dostawy</w:t>
      </w:r>
      <w:r>
        <w:rPr>
          <w:rFonts w:ascii="Arial" w:hAnsi="Arial" w:cs="Arial"/>
          <w:sz w:val="20"/>
          <w:szCs w:val="22"/>
        </w:rPr>
        <w:t xml:space="preserve"> w oparciu o protokół inwentaryzacji robót w toku z uwzględnieniu robót już wcześniej zapłaconych. Podpisany przez Wykonawcę,</w:t>
      </w:r>
      <w:r w:rsidR="00D82CAD" w:rsidRPr="009409AC">
        <w:rPr>
          <w:rFonts w:ascii="Arial" w:hAnsi="Arial" w:cs="Arial"/>
          <w:sz w:val="20"/>
          <w:szCs w:val="22"/>
        </w:rPr>
        <w:t xml:space="preserve"> Inspektora </w:t>
      </w:r>
      <w:r w:rsidRPr="009409AC">
        <w:rPr>
          <w:rFonts w:ascii="Arial" w:hAnsi="Arial" w:cs="Arial"/>
          <w:sz w:val="20"/>
          <w:szCs w:val="22"/>
        </w:rPr>
        <w:t xml:space="preserve"> </w:t>
      </w:r>
      <w:r w:rsidR="00D82CAD" w:rsidRPr="009409AC">
        <w:rPr>
          <w:rFonts w:ascii="Arial" w:hAnsi="Arial" w:cs="Arial"/>
          <w:sz w:val="20"/>
          <w:szCs w:val="22"/>
        </w:rPr>
        <w:t>N</w:t>
      </w:r>
      <w:r w:rsidRPr="009409AC">
        <w:rPr>
          <w:rFonts w:ascii="Arial" w:hAnsi="Arial" w:cs="Arial"/>
          <w:sz w:val="20"/>
          <w:szCs w:val="22"/>
        </w:rPr>
        <w:t>adz</w:t>
      </w:r>
      <w:r w:rsidR="00D82CAD" w:rsidRPr="009409AC">
        <w:rPr>
          <w:rFonts w:ascii="Arial" w:hAnsi="Arial" w:cs="Arial"/>
          <w:sz w:val="20"/>
          <w:szCs w:val="22"/>
        </w:rPr>
        <w:t>oru</w:t>
      </w:r>
      <w:r w:rsidR="009409AC" w:rsidRPr="009409AC">
        <w:rPr>
          <w:rFonts w:ascii="Arial" w:hAnsi="Arial" w:cs="Arial"/>
          <w:sz w:val="20"/>
          <w:szCs w:val="22"/>
        </w:rPr>
        <w:t xml:space="preserve"> </w:t>
      </w:r>
      <w:r w:rsidRPr="009409AC">
        <w:rPr>
          <w:rFonts w:ascii="Arial" w:hAnsi="Arial" w:cs="Arial"/>
          <w:sz w:val="20"/>
          <w:szCs w:val="22"/>
        </w:rPr>
        <w:t>oraz Zamawiającego w/w protokół będzie stanowił podstawę do wystawienia przez Wykonawcę faktury rozliczeniowej zadania.</w:t>
      </w:r>
    </w:p>
    <w:p w:rsidR="007141E4" w:rsidRDefault="007141E4" w:rsidP="00C34A74">
      <w:pPr>
        <w:pStyle w:val="Tekstpodstawowywcity"/>
        <w:spacing w:before="120" w:line="276" w:lineRule="auto"/>
        <w:ind w:left="0" w:right="23"/>
        <w:jc w:val="center"/>
        <w:rPr>
          <w:rFonts w:ascii="Arial" w:hAnsi="Arial" w:cs="Arial"/>
          <w:b/>
          <w:bCs/>
          <w:sz w:val="20"/>
          <w:szCs w:val="22"/>
        </w:rPr>
      </w:pPr>
    </w:p>
    <w:p w:rsidR="007141E4" w:rsidRDefault="007141E4" w:rsidP="00C34A74">
      <w:pPr>
        <w:pStyle w:val="Tekstpodstawowywcity"/>
        <w:spacing w:before="120" w:line="276" w:lineRule="auto"/>
        <w:ind w:left="0" w:right="23"/>
        <w:jc w:val="center"/>
        <w:rPr>
          <w:rFonts w:ascii="Arial" w:hAnsi="Arial" w:cs="Arial"/>
          <w:b/>
          <w:bCs/>
          <w:sz w:val="20"/>
          <w:szCs w:val="22"/>
        </w:rPr>
      </w:pPr>
    </w:p>
    <w:p w:rsidR="007141E4" w:rsidRDefault="007141E4" w:rsidP="00C34A74">
      <w:pPr>
        <w:pStyle w:val="Tekstpodstawowywcity"/>
        <w:spacing w:before="120" w:line="276" w:lineRule="auto"/>
        <w:ind w:left="0" w:right="23"/>
        <w:jc w:val="center"/>
        <w:rPr>
          <w:rFonts w:ascii="Arial" w:hAnsi="Arial" w:cs="Arial"/>
          <w:b/>
          <w:bCs/>
          <w:sz w:val="20"/>
          <w:szCs w:val="22"/>
        </w:rPr>
      </w:pPr>
    </w:p>
    <w:p w:rsidR="004D69A2" w:rsidRPr="009409AC" w:rsidRDefault="004D69A2" w:rsidP="00C34A74">
      <w:pPr>
        <w:pStyle w:val="Tekstpodstawowywcity"/>
        <w:spacing w:before="120" w:line="276" w:lineRule="auto"/>
        <w:ind w:left="0" w:right="23"/>
        <w:jc w:val="center"/>
        <w:rPr>
          <w:rFonts w:ascii="Arial" w:hAnsi="Arial" w:cs="Arial"/>
          <w:b/>
          <w:bCs/>
          <w:sz w:val="20"/>
          <w:szCs w:val="22"/>
        </w:rPr>
      </w:pPr>
      <w:r w:rsidRPr="009409AC">
        <w:rPr>
          <w:rFonts w:ascii="Arial" w:hAnsi="Arial" w:cs="Arial"/>
          <w:b/>
          <w:bCs/>
          <w:sz w:val="20"/>
          <w:szCs w:val="22"/>
        </w:rPr>
        <w:lastRenderedPageBreak/>
        <w:t>§ 15</w:t>
      </w:r>
    </w:p>
    <w:p w:rsidR="004D69A2" w:rsidRDefault="00D82CAD" w:rsidP="00C34A74">
      <w:pPr>
        <w:spacing w:after="120" w:line="276" w:lineRule="auto"/>
        <w:jc w:val="center"/>
        <w:rPr>
          <w:rFonts w:ascii="Arial" w:hAnsi="Arial" w:cs="Arial"/>
          <w:b/>
        </w:rPr>
      </w:pPr>
      <w:r>
        <w:rPr>
          <w:rFonts w:ascii="Arial" w:hAnsi="Arial" w:cs="Arial"/>
          <w:b/>
        </w:rPr>
        <w:t>Warunki zmian postanowień umowy</w:t>
      </w:r>
    </w:p>
    <w:p w:rsidR="00D139ED" w:rsidRPr="00B41150" w:rsidRDefault="004D69A2" w:rsidP="00C34A74">
      <w:pPr>
        <w:numPr>
          <w:ilvl w:val="0"/>
          <w:numId w:val="17"/>
        </w:numPr>
        <w:tabs>
          <w:tab w:val="clear" w:pos="720"/>
          <w:tab w:val="num" w:pos="284"/>
        </w:tabs>
        <w:spacing w:line="276" w:lineRule="auto"/>
        <w:ind w:left="284" w:hanging="284"/>
        <w:rPr>
          <w:rFonts w:ascii="Arial" w:hAnsi="Arial" w:cs="Arial"/>
        </w:rPr>
      </w:pPr>
      <w:r w:rsidRPr="00FB3DA3">
        <w:rPr>
          <w:rFonts w:ascii="Arial" w:hAnsi="Arial" w:cs="Arial"/>
        </w:rPr>
        <w:t>Zamawiający przewiduje możliwość zmian postanowień w zawartej umowie w przypadku wystąpienia co najmniej jednej z niżej wymienionych okoliczności.</w:t>
      </w:r>
    </w:p>
    <w:p w:rsidR="00AA5B5E" w:rsidRPr="00782174" w:rsidRDefault="004D69A2" w:rsidP="00C34A74">
      <w:pPr>
        <w:numPr>
          <w:ilvl w:val="0"/>
          <w:numId w:val="17"/>
        </w:numPr>
        <w:tabs>
          <w:tab w:val="clear" w:pos="720"/>
          <w:tab w:val="num" w:pos="284"/>
        </w:tabs>
        <w:spacing w:line="276" w:lineRule="auto"/>
        <w:ind w:left="284" w:hanging="284"/>
        <w:rPr>
          <w:rFonts w:ascii="Arial" w:hAnsi="Arial" w:cs="Arial"/>
        </w:rPr>
      </w:pPr>
      <w:r w:rsidRPr="00590158">
        <w:rPr>
          <w:rFonts w:ascii="Arial" w:hAnsi="Arial" w:cs="Arial"/>
        </w:rPr>
        <w:t>Zmiana postanowień zawartej umowy może nastąpić wyłącznie za zgodą obu Stron</w:t>
      </w:r>
      <w:r w:rsidR="00D82CAD">
        <w:rPr>
          <w:rFonts w:ascii="Arial" w:hAnsi="Arial" w:cs="Arial"/>
        </w:rPr>
        <w:t>,</w:t>
      </w:r>
      <w:r w:rsidRPr="00590158">
        <w:rPr>
          <w:rFonts w:ascii="Arial" w:hAnsi="Arial" w:cs="Arial"/>
        </w:rPr>
        <w:t xml:space="preserve"> wyrażoną w drodze aneksu do umowy, pod rygorem nieważności, za wyjątkiem sytuacji, dla których umowa dopuszcza inny sposób legalizacji</w:t>
      </w:r>
      <w:r>
        <w:rPr>
          <w:rFonts w:ascii="Arial" w:hAnsi="Arial" w:cs="Arial"/>
        </w:rPr>
        <w:t>.</w:t>
      </w:r>
    </w:p>
    <w:p w:rsidR="00AA5B5E" w:rsidRPr="00AA5B5E" w:rsidRDefault="004D69A2" w:rsidP="00C34A74">
      <w:pPr>
        <w:numPr>
          <w:ilvl w:val="0"/>
          <w:numId w:val="17"/>
        </w:numPr>
        <w:tabs>
          <w:tab w:val="clear" w:pos="720"/>
          <w:tab w:val="num" w:pos="284"/>
        </w:tabs>
        <w:spacing w:line="276" w:lineRule="auto"/>
        <w:ind w:left="284" w:hanging="284"/>
        <w:rPr>
          <w:rFonts w:ascii="Arial" w:hAnsi="Arial" w:cs="Arial"/>
        </w:rPr>
      </w:pPr>
      <w:r w:rsidRPr="00FB3DA3">
        <w:rPr>
          <w:rFonts w:ascii="Arial" w:hAnsi="Arial" w:cs="Arial"/>
        </w:rPr>
        <w:t>Zamawiający przewiduje następujące okoliczności zmiany postanowień umowy:</w:t>
      </w:r>
    </w:p>
    <w:p w:rsidR="005E12E3" w:rsidRPr="00D139ED" w:rsidRDefault="004D69A2" w:rsidP="00C34A74">
      <w:pPr>
        <w:numPr>
          <w:ilvl w:val="0"/>
          <w:numId w:val="18"/>
        </w:numPr>
        <w:spacing w:line="276" w:lineRule="auto"/>
        <w:ind w:left="567" w:hanging="283"/>
        <w:jc w:val="both"/>
        <w:rPr>
          <w:rFonts w:ascii="Arial" w:hAnsi="Arial" w:cs="Arial"/>
        </w:rPr>
      </w:pPr>
      <w:r w:rsidRPr="00FB3DA3">
        <w:rPr>
          <w:rFonts w:ascii="Arial" w:hAnsi="Arial" w:cs="Arial"/>
        </w:rPr>
        <w:t>terminy realizacji - mogą ulec zmianie tylko na podstawie przesłanek zaakceptowanych przez Zamawiającego</w:t>
      </w:r>
      <w:r w:rsidR="00D82CAD">
        <w:rPr>
          <w:rFonts w:ascii="Arial" w:hAnsi="Arial" w:cs="Arial"/>
        </w:rPr>
        <w:t>:</w:t>
      </w:r>
    </w:p>
    <w:p w:rsidR="00713658" w:rsidRPr="00713658" w:rsidRDefault="00713658" w:rsidP="000649DC">
      <w:pPr>
        <w:numPr>
          <w:ilvl w:val="0"/>
          <w:numId w:val="21"/>
        </w:numPr>
        <w:spacing w:line="276" w:lineRule="auto"/>
        <w:ind w:left="1134" w:hanging="425"/>
        <w:jc w:val="both"/>
        <w:rPr>
          <w:rFonts w:ascii="Arial" w:hAnsi="Arial" w:cs="Arial"/>
        </w:rPr>
      </w:pPr>
      <w:r>
        <w:rPr>
          <w:rFonts w:ascii="Arial" w:hAnsi="Arial" w:cs="Arial"/>
        </w:rPr>
        <w:t xml:space="preserve">wystąpią środki ochrony prawnej wg ustawy </w:t>
      </w:r>
      <w:proofErr w:type="spellStart"/>
      <w:r>
        <w:rPr>
          <w:rFonts w:ascii="Arial" w:hAnsi="Arial" w:cs="Arial"/>
        </w:rPr>
        <w:t>p.z.p</w:t>
      </w:r>
      <w:proofErr w:type="spellEnd"/>
      <w:r>
        <w:rPr>
          <w:rFonts w:ascii="Arial" w:hAnsi="Arial" w:cs="Arial"/>
        </w:rPr>
        <w:t>.</w:t>
      </w:r>
    </w:p>
    <w:p w:rsidR="004D69A2" w:rsidRPr="00FB3DA3" w:rsidRDefault="004D69A2" w:rsidP="000649DC">
      <w:pPr>
        <w:numPr>
          <w:ilvl w:val="0"/>
          <w:numId w:val="21"/>
        </w:numPr>
        <w:spacing w:line="276" w:lineRule="auto"/>
        <w:ind w:left="1134" w:hanging="425"/>
        <w:jc w:val="both"/>
        <w:rPr>
          <w:rFonts w:ascii="Arial" w:hAnsi="Arial" w:cs="Arial"/>
        </w:rPr>
      </w:pPr>
      <w:r w:rsidRPr="00FB3DA3">
        <w:rPr>
          <w:rFonts w:ascii="Arial" w:hAnsi="Arial" w:cs="Arial"/>
          <w:iCs/>
        </w:rPr>
        <w:t>wystąpią opóźnien</w:t>
      </w:r>
      <w:r>
        <w:rPr>
          <w:rFonts w:ascii="Arial" w:hAnsi="Arial" w:cs="Arial"/>
          <w:iCs/>
        </w:rPr>
        <w:t>ia w przekazaniu terenu budowy</w:t>
      </w:r>
      <w:r w:rsidR="00675415">
        <w:rPr>
          <w:rFonts w:ascii="Arial" w:hAnsi="Arial" w:cs="Arial"/>
          <w:iCs/>
        </w:rPr>
        <w:t>/frontu robót</w:t>
      </w:r>
      <w:r>
        <w:rPr>
          <w:rFonts w:ascii="Arial" w:hAnsi="Arial" w:cs="Arial"/>
          <w:iCs/>
        </w:rPr>
        <w:t xml:space="preserve"> W</w:t>
      </w:r>
      <w:r w:rsidR="00D82CAD">
        <w:rPr>
          <w:rFonts w:ascii="Arial" w:hAnsi="Arial" w:cs="Arial"/>
          <w:iCs/>
        </w:rPr>
        <w:t>ykonawcy z winy Zamawiającego,</w:t>
      </w:r>
    </w:p>
    <w:p w:rsidR="004D69A2" w:rsidRPr="00FB3DA3" w:rsidRDefault="004D69A2" w:rsidP="000649DC">
      <w:pPr>
        <w:numPr>
          <w:ilvl w:val="0"/>
          <w:numId w:val="21"/>
        </w:numPr>
        <w:spacing w:line="276" w:lineRule="auto"/>
        <w:ind w:left="1134" w:hanging="425"/>
        <w:jc w:val="both"/>
        <w:rPr>
          <w:rFonts w:ascii="Arial" w:hAnsi="Arial" w:cs="Arial"/>
        </w:rPr>
      </w:pPr>
      <w:r w:rsidRPr="00FB3DA3">
        <w:rPr>
          <w:rFonts w:ascii="Arial" w:hAnsi="Arial" w:cs="Arial"/>
          <w:iCs/>
        </w:rPr>
        <w:t>wystąpią braki lub wady w dokumentacji projektowej lub w innych</w:t>
      </w:r>
      <w:r w:rsidR="00D82CAD">
        <w:rPr>
          <w:rFonts w:ascii="Arial" w:hAnsi="Arial" w:cs="Arial"/>
          <w:iCs/>
        </w:rPr>
        <w:t xml:space="preserve"> dokumentach dotyczących budowy,</w:t>
      </w:r>
    </w:p>
    <w:p w:rsidR="004D69A2" w:rsidRDefault="004D69A2" w:rsidP="000649DC">
      <w:pPr>
        <w:numPr>
          <w:ilvl w:val="0"/>
          <w:numId w:val="21"/>
        </w:numPr>
        <w:spacing w:line="276" w:lineRule="auto"/>
        <w:ind w:left="1134" w:hanging="425"/>
        <w:jc w:val="both"/>
        <w:rPr>
          <w:rFonts w:ascii="Arial" w:hAnsi="Arial" w:cs="Arial"/>
        </w:rPr>
      </w:pPr>
      <w:r w:rsidRPr="00FB3DA3">
        <w:rPr>
          <w:rFonts w:ascii="Arial" w:hAnsi="Arial" w:cs="Arial"/>
        </w:rPr>
        <w:t xml:space="preserve">wystąpią warunki atmosferyczne uniemożliwiające realizację zadania </w:t>
      </w:r>
      <w:r w:rsidRPr="00590158">
        <w:rPr>
          <w:rFonts w:ascii="Arial" w:hAnsi="Arial" w:cs="Arial"/>
        </w:rPr>
        <w:t>(</w:t>
      </w:r>
      <w:r>
        <w:rPr>
          <w:rFonts w:ascii="Arial" w:hAnsi="Arial" w:cs="Arial"/>
        </w:rPr>
        <w:t>w tym</w:t>
      </w:r>
      <w:r w:rsidRPr="00590158">
        <w:rPr>
          <w:rFonts w:ascii="Arial" w:hAnsi="Arial" w:cs="Arial"/>
        </w:rPr>
        <w:t xml:space="preserve"> anomalia klimatyczne lub warunki uniemożliwiające prowadzenie robót</w:t>
      </w:r>
      <w:r>
        <w:rPr>
          <w:rFonts w:ascii="Arial" w:hAnsi="Arial" w:cs="Arial"/>
        </w:rPr>
        <w:t xml:space="preserve"> </w:t>
      </w:r>
      <w:r w:rsidRPr="009A1F42">
        <w:rPr>
          <w:rFonts w:ascii="Arial" w:hAnsi="Arial" w:cs="Arial"/>
        </w:rPr>
        <w:t>lub montażu</w:t>
      </w:r>
      <w:r w:rsidR="00675415">
        <w:rPr>
          <w:rFonts w:ascii="Arial" w:hAnsi="Arial" w:cs="Arial"/>
        </w:rPr>
        <w:t xml:space="preserve"> urządzeń</w:t>
      </w:r>
      <w:r w:rsidR="00713658">
        <w:rPr>
          <w:rFonts w:ascii="Arial" w:hAnsi="Arial" w:cs="Arial"/>
        </w:rPr>
        <w:t xml:space="preserve"> zgodnie</w:t>
      </w:r>
      <w:r w:rsidR="00D139ED">
        <w:rPr>
          <w:rFonts w:ascii="Arial" w:hAnsi="Arial" w:cs="Arial"/>
        </w:rPr>
        <w:t xml:space="preserve"> </w:t>
      </w:r>
      <w:r w:rsidR="000649DC">
        <w:rPr>
          <w:rFonts w:ascii="Arial" w:hAnsi="Arial" w:cs="Arial"/>
        </w:rPr>
        <w:t>z </w:t>
      </w:r>
      <w:r w:rsidR="009367F1">
        <w:rPr>
          <w:rFonts w:ascii="Arial" w:hAnsi="Arial" w:cs="Arial"/>
        </w:rPr>
        <w:t>technologią</w:t>
      </w:r>
      <w:r w:rsidRPr="009A1F42">
        <w:rPr>
          <w:rFonts w:ascii="Arial" w:hAnsi="Arial" w:cs="Arial"/>
        </w:rPr>
        <w:t>)</w:t>
      </w:r>
      <w:r w:rsidRPr="00590158">
        <w:rPr>
          <w:rFonts w:ascii="Arial" w:hAnsi="Arial" w:cs="Arial"/>
        </w:rPr>
        <w:t xml:space="preserve"> </w:t>
      </w:r>
      <w:r w:rsidRPr="00296CDD">
        <w:rPr>
          <w:rFonts w:ascii="Arial" w:hAnsi="Arial" w:cs="Arial"/>
        </w:rPr>
        <w:t xml:space="preserve">i sytuacja taka trwa powyżej </w:t>
      </w:r>
      <w:r w:rsidR="00713658">
        <w:rPr>
          <w:rFonts w:ascii="Arial" w:hAnsi="Arial" w:cs="Arial"/>
        </w:rPr>
        <w:t>21</w:t>
      </w:r>
      <w:r w:rsidRPr="00296CDD">
        <w:rPr>
          <w:rFonts w:ascii="Arial" w:hAnsi="Arial" w:cs="Arial"/>
        </w:rPr>
        <w:t xml:space="preserve"> dni</w:t>
      </w:r>
      <w:r w:rsidR="00D82CAD">
        <w:rPr>
          <w:rFonts w:ascii="Arial" w:hAnsi="Arial" w:cs="Arial"/>
        </w:rPr>
        <w:t>,</w:t>
      </w:r>
    </w:p>
    <w:p w:rsidR="00E911DB" w:rsidRPr="00713658" w:rsidRDefault="00E911DB" w:rsidP="00C34A74">
      <w:pPr>
        <w:numPr>
          <w:ilvl w:val="0"/>
          <w:numId w:val="21"/>
        </w:numPr>
        <w:spacing w:line="276" w:lineRule="auto"/>
        <w:ind w:left="1077" w:hanging="357"/>
        <w:jc w:val="both"/>
        <w:rPr>
          <w:rFonts w:ascii="Arial" w:hAnsi="Arial" w:cs="Arial"/>
        </w:rPr>
      </w:pPr>
      <w:r w:rsidRPr="00713658">
        <w:rPr>
          <w:rFonts w:ascii="Arial" w:hAnsi="Arial" w:cs="Arial"/>
          <w:iCs/>
        </w:rPr>
        <w:t>zostaną w trakcie realizacji odkryte elementy konstrukcyjne, pomieszczenia lub instalacje, 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w:t>
      </w:r>
    </w:p>
    <w:p w:rsidR="00E911DB" w:rsidRPr="00713658" w:rsidRDefault="00E911DB" w:rsidP="00C34A74">
      <w:pPr>
        <w:numPr>
          <w:ilvl w:val="0"/>
          <w:numId w:val="21"/>
        </w:numPr>
        <w:spacing w:line="276" w:lineRule="auto"/>
        <w:ind w:left="1134" w:hanging="425"/>
        <w:jc w:val="both"/>
        <w:rPr>
          <w:rFonts w:ascii="Arial" w:hAnsi="Arial" w:cs="Arial"/>
        </w:rPr>
      </w:pPr>
      <w:r w:rsidRPr="00713658">
        <w:rPr>
          <w:rFonts w:ascii="Arial" w:hAnsi="Arial" w:cs="Arial"/>
        </w:rPr>
        <w:t xml:space="preserve">wystąpi konieczność podjęcia dodatkowych  działań przez organy administracji (z </w:t>
      </w:r>
      <w:r w:rsidR="00713658" w:rsidRPr="00713658">
        <w:rPr>
          <w:rFonts w:ascii="Arial" w:hAnsi="Arial" w:cs="Arial"/>
        </w:rPr>
        <w:t xml:space="preserve">uwagi na konieczność </w:t>
      </w:r>
      <w:r w:rsidRPr="00713658">
        <w:rPr>
          <w:rFonts w:ascii="Arial" w:hAnsi="Arial" w:cs="Arial"/>
        </w:rPr>
        <w:t xml:space="preserve"> uzyskanie nowych lub aktualizacja posiadanych decyzji administracyjnych)  lub wystąpi konieczność uzyskania nowych uzgodnień ewentualnie aktualizacja uzgodnień poczynionych wcześniej przez projektanta </w:t>
      </w:r>
    </w:p>
    <w:p w:rsidR="00A93D24" w:rsidRPr="00675415" w:rsidRDefault="004D69A2" w:rsidP="00C34A74">
      <w:pPr>
        <w:numPr>
          <w:ilvl w:val="0"/>
          <w:numId w:val="21"/>
        </w:numPr>
        <w:spacing w:line="276" w:lineRule="auto"/>
        <w:ind w:left="1134" w:hanging="425"/>
        <w:jc w:val="both"/>
        <w:rPr>
          <w:rFonts w:ascii="Arial" w:hAnsi="Arial" w:cs="Arial"/>
        </w:rPr>
      </w:pPr>
      <w:r w:rsidRPr="00590158">
        <w:rPr>
          <w:rFonts w:ascii="Arial" w:hAnsi="Arial" w:cs="Arial"/>
        </w:rPr>
        <w:t>wystąpi konieczność wykonania robót dodatkowych niezbędnych do zakończenia zakresu objętego przedmiotem umowy</w:t>
      </w:r>
      <w:r w:rsidR="00D82CAD">
        <w:rPr>
          <w:rFonts w:ascii="Arial" w:hAnsi="Arial" w:cs="Arial"/>
        </w:rPr>
        <w:t>,</w:t>
      </w:r>
      <w:r w:rsidRPr="00590158">
        <w:rPr>
          <w:rFonts w:ascii="Arial" w:hAnsi="Arial" w:cs="Arial"/>
        </w:rPr>
        <w:t xml:space="preserve"> </w:t>
      </w:r>
    </w:p>
    <w:p w:rsidR="004D69A2" w:rsidRPr="00590158" w:rsidRDefault="004D69A2" w:rsidP="00C34A74">
      <w:pPr>
        <w:numPr>
          <w:ilvl w:val="0"/>
          <w:numId w:val="21"/>
        </w:numPr>
        <w:spacing w:line="276" w:lineRule="auto"/>
        <w:ind w:left="1134" w:hanging="425"/>
        <w:jc w:val="both"/>
        <w:rPr>
          <w:rFonts w:ascii="Arial" w:hAnsi="Arial" w:cs="Arial"/>
        </w:rPr>
      </w:pPr>
      <w:r w:rsidRPr="00590158">
        <w:rPr>
          <w:rFonts w:ascii="Arial" w:hAnsi="Arial" w:cs="Arial"/>
        </w:rPr>
        <w:t xml:space="preserve">wystąpi brak frontu robót z przyczyn niezależnych od Wykonawcy przez okres dłuższy niż </w:t>
      </w:r>
      <w:r w:rsidR="000649DC" w:rsidRPr="00D74218">
        <w:rPr>
          <w:rFonts w:ascii="Arial" w:hAnsi="Arial" w:cs="Arial"/>
        </w:rPr>
        <w:t>14</w:t>
      </w:r>
      <w:r w:rsidR="00D82CAD" w:rsidRPr="00D74218">
        <w:rPr>
          <w:rFonts w:ascii="Arial" w:hAnsi="Arial" w:cs="Arial"/>
        </w:rPr>
        <w:t xml:space="preserve"> </w:t>
      </w:r>
      <w:r w:rsidR="00D82CAD">
        <w:rPr>
          <w:rFonts w:ascii="Arial" w:hAnsi="Arial" w:cs="Arial"/>
        </w:rPr>
        <w:t>dni,</w:t>
      </w:r>
    </w:p>
    <w:p w:rsidR="004D69A2" w:rsidRPr="00590158" w:rsidRDefault="004D69A2" w:rsidP="00C34A74">
      <w:pPr>
        <w:numPr>
          <w:ilvl w:val="0"/>
          <w:numId w:val="21"/>
        </w:numPr>
        <w:spacing w:line="276" w:lineRule="auto"/>
        <w:ind w:left="1134" w:hanging="425"/>
        <w:jc w:val="both"/>
        <w:rPr>
          <w:rFonts w:ascii="Arial" w:hAnsi="Arial" w:cs="Arial"/>
        </w:rPr>
      </w:pPr>
      <w:r w:rsidRPr="00590158">
        <w:rPr>
          <w:rFonts w:ascii="Arial" w:hAnsi="Arial" w:cs="Arial"/>
          <w:iCs/>
        </w:rPr>
        <w:t>wystąpią opóźnienia w rozpoczęciu czynności odbiorowych z powodów ni</w:t>
      </w:r>
      <w:r w:rsidR="00D82CAD">
        <w:rPr>
          <w:rFonts w:ascii="Arial" w:hAnsi="Arial" w:cs="Arial"/>
          <w:iCs/>
        </w:rPr>
        <w:t>e leżących po stronie Wykonawcy,</w:t>
      </w:r>
    </w:p>
    <w:p w:rsidR="004D69A2" w:rsidRPr="00590158" w:rsidRDefault="004D69A2" w:rsidP="00C34A74">
      <w:pPr>
        <w:numPr>
          <w:ilvl w:val="0"/>
          <w:numId w:val="21"/>
        </w:numPr>
        <w:spacing w:line="276" w:lineRule="auto"/>
        <w:ind w:left="1134" w:hanging="425"/>
        <w:jc w:val="both"/>
        <w:rPr>
          <w:rFonts w:ascii="Arial" w:hAnsi="Arial" w:cs="Arial"/>
        </w:rPr>
      </w:pPr>
      <w:r w:rsidRPr="00590158">
        <w:rPr>
          <w:rFonts w:ascii="Arial" w:hAnsi="Arial" w:cs="Arial"/>
          <w:iCs/>
        </w:rPr>
        <w:t>wystąpią sytuacje nieprzewidziane</w:t>
      </w:r>
      <w:r w:rsidR="00782174">
        <w:rPr>
          <w:rFonts w:ascii="Arial" w:hAnsi="Arial" w:cs="Arial"/>
          <w:iCs/>
        </w:rPr>
        <w:t xml:space="preserve"> </w:t>
      </w:r>
      <w:r w:rsidRPr="00590158">
        <w:rPr>
          <w:rFonts w:ascii="Arial" w:hAnsi="Arial" w:cs="Arial"/>
          <w:iCs/>
        </w:rPr>
        <w:t>- w tym między innymi – wystąpienie siły wyższej, zamieszki lub strajki, wykopanie niewybuchów, odkrycie wykopalisk archeologicznych, odkrycie uzbrojenia terenu niezinwentaryzowanego na mapach, wystąpią</w:t>
      </w:r>
      <w:r w:rsidR="000649DC">
        <w:rPr>
          <w:rFonts w:ascii="Arial" w:hAnsi="Arial" w:cs="Arial"/>
          <w:iCs/>
        </w:rPr>
        <w:t xml:space="preserve"> odmienne niż przyjęte w </w:t>
      </w:r>
      <w:r w:rsidRPr="00590158">
        <w:rPr>
          <w:rFonts w:ascii="Arial" w:hAnsi="Arial" w:cs="Arial"/>
          <w:iCs/>
        </w:rPr>
        <w:t>dokumentacji projektowej warunki geologiczne itp.</w:t>
      </w:r>
      <w:r w:rsidR="00D82CAD">
        <w:rPr>
          <w:rFonts w:ascii="Arial" w:hAnsi="Arial" w:cs="Arial"/>
          <w:iCs/>
        </w:rPr>
        <w:t>,</w:t>
      </w:r>
    </w:p>
    <w:p w:rsidR="00AA5B5E" w:rsidRPr="000649DC" w:rsidRDefault="004D69A2" w:rsidP="000649DC">
      <w:pPr>
        <w:numPr>
          <w:ilvl w:val="0"/>
          <w:numId w:val="21"/>
        </w:numPr>
        <w:spacing w:line="276" w:lineRule="auto"/>
        <w:ind w:left="1134" w:hanging="425"/>
        <w:jc w:val="both"/>
        <w:rPr>
          <w:rFonts w:ascii="Arial" w:hAnsi="Arial" w:cs="Arial"/>
        </w:rPr>
      </w:pPr>
      <w:r w:rsidRPr="00590158">
        <w:rPr>
          <w:rFonts w:ascii="Arial" w:hAnsi="Arial" w:cs="Arial"/>
          <w:iCs/>
        </w:rPr>
        <w:t>gdy Wykonawcę, któremu Zamawiający udzielił zamówienia, ma zastąpić nowy wykonawca</w:t>
      </w:r>
      <w:r w:rsidR="00D82CAD">
        <w:rPr>
          <w:rFonts w:ascii="Arial" w:hAnsi="Arial" w:cs="Arial"/>
          <w:iCs/>
        </w:rPr>
        <w:t>.</w:t>
      </w:r>
    </w:p>
    <w:p w:rsidR="004D69A2" w:rsidRDefault="004D69A2" w:rsidP="00C34A74">
      <w:pPr>
        <w:spacing w:line="276" w:lineRule="auto"/>
        <w:ind w:left="567"/>
        <w:jc w:val="both"/>
        <w:rPr>
          <w:rFonts w:ascii="Arial" w:hAnsi="Arial" w:cs="Arial"/>
        </w:rPr>
      </w:pPr>
      <w:r w:rsidRPr="00590158">
        <w:rPr>
          <w:rFonts w:ascii="Arial" w:hAnsi="Arial" w:cs="Arial"/>
        </w:rPr>
        <w:t xml:space="preserve">W przypadku wystąpienia którejkolwiek z okoliczności wymienionych w niniejszym ustępie terminy wykonania zastrzeżone w umowie mogą ulec odpowiedniemu przedłużeniu o czas niezbędny do prawidłowego ukończenia </w:t>
      </w:r>
      <w:r w:rsidRPr="00AA31C3">
        <w:rPr>
          <w:rFonts w:ascii="Arial" w:hAnsi="Arial" w:cs="Arial"/>
        </w:rPr>
        <w:t>przedmiotu umowy.</w:t>
      </w:r>
    </w:p>
    <w:p w:rsidR="00AA5B5E" w:rsidRPr="00782174" w:rsidRDefault="004D69A2" w:rsidP="00C34A74">
      <w:pPr>
        <w:numPr>
          <w:ilvl w:val="0"/>
          <w:numId w:val="18"/>
        </w:numPr>
        <w:spacing w:line="276" w:lineRule="auto"/>
        <w:ind w:left="567" w:hanging="283"/>
        <w:jc w:val="both"/>
        <w:rPr>
          <w:rFonts w:ascii="Arial" w:hAnsi="Arial" w:cs="Arial"/>
        </w:rPr>
      </w:pPr>
      <w:r w:rsidRPr="00FB3DA3">
        <w:rPr>
          <w:rFonts w:ascii="Arial" w:hAnsi="Arial" w:cs="Arial"/>
        </w:rPr>
        <w:t>zapłata wynagrodzenia – w uzasadnionych przypadkach za zgodą Zamawiającego i Wykonawcy możliwa jest zmiana warunków zapłaty wynagrodzenia, a</w:t>
      </w:r>
      <w:r>
        <w:rPr>
          <w:rFonts w:ascii="Arial" w:hAnsi="Arial" w:cs="Arial"/>
        </w:rPr>
        <w:t xml:space="preserve"> w tym między innymi: sposobu, formy i </w:t>
      </w:r>
      <w:r w:rsidRPr="00FB3DA3">
        <w:rPr>
          <w:rFonts w:ascii="Arial" w:hAnsi="Arial" w:cs="Arial"/>
        </w:rPr>
        <w:t>terminu płatności</w:t>
      </w:r>
      <w:r>
        <w:rPr>
          <w:rFonts w:ascii="Arial" w:hAnsi="Arial" w:cs="Arial"/>
        </w:rPr>
        <w:t>.</w:t>
      </w:r>
    </w:p>
    <w:p w:rsidR="00B41150" w:rsidRPr="00B41150" w:rsidRDefault="004D69A2" w:rsidP="00C34A74">
      <w:pPr>
        <w:numPr>
          <w:ilvl w:val="0"/>
          <w:numId w:val="18"/>
        </w:numPr>
        <w:spacing w:line="276" w:lineRule="auto"/>
        <w:ind w:left="567" w:hanging="283"/>
        <w:jc w:val="both"/>
        <w:rPr>
          <w:rFonts w:ascii="Arial" w:hAnsi="Arial" w:cs="Arial"/>
        </w:rPr>
      </w:pPr>
      <w:r w:rsidRPr="00FB3DA3">
        <w:rPr>
          <w:rFonts w:ascii="Arial" w:hAnsi="Arial" w:cs="Arial"/>
        </w:rPr>
        <w:t xml:space="preserve">nadzór nad wykonawstwem – zmiany osób pełniących samodzielne funkcje techniczne w budownictwie lub innych osób wyznaczonych do nadzorowania procesu inwestycyjnego ze strony </w:t>
      </w:r>
    </w:p>
    <w:p w:rsidR="004D69A2" w:rsidRPr="00AA5B5E" w:rsidRDefault="004D69A2" w:rsidP="00C34A74">
      <w:pPr>
        <w:spacing w:line="276" w:lineRule="auto"/>
        <w:ind w:left="567"/>
        <w:jc w:val="both"/>
        <w:rPr>
          <w:rFonts w:ascii="Arial" w:hAnsi="Arial" w:cs="Arial"/>
        </w:rPr>
      </w:pPr>
      <w:r w:rsidRPr="00AA5B5E">
        <w:rPr>
          <w:rFonts w:ascii="Arial" w:hAnsi="Arial" w:cs="Arial"/>
        </w:rPr>
        <w:lastRenderedPageBreak/>
        <w:t xml:space="preserve">Zamawiającego i Wykonawcy są dopuszczalne pod warunkiem posiadania przez te osoby wymaganych kwalifikacji, </w:t>
      </w:r>
    </w:p>
    <w:p w:rsidR="004D69A2" w:rsidRPr="00FB3DA3" w:rsidRDefault="004D69A2" w:rsidP="00C34A74">
      <w:pPr>
        <w:numPr>
          <w:ilvl w:val="0"/>
          <w:numId w:val="18"/>
        </w:numPr>
        <w:spacing w:line="276" w:lineRule="auto"/>
        <w:ind w:left="567" w:hanging="283"/>
        <w:jc w:val="both"/>
        <w:rPr>
          <w:rFonts w:ascii="Arial" w:hAnsi="Arial" w:cs="Arial"/>
        </w:rPr>
      </w:pPr>
      <w:r w:rsidRPr="00FB3DA3">
        <w:rPr>
          <w:rFonts w:ascii="Arial" w:hAnsi="Arial" w:cs="Arial"/>
        </w:rPr>
        <w:t>wprowadzenie zmiany w danych Wykonawcy lub Zamawiającego wynikających z dokumentów  rejestrowych</w:t>
      </w:r>
    </w:p>
    <w:p w:rsidR="004D69A2" w:rsidRPr="009409AC" w:rsidRDefault="004D69A2" w:rsidP="00C34A74">
      <w:pPr>
        <w:numPr>
          <w:ilvl w:val="0"/>
          <w:numId w:val="18"/>
        </w:numPr>
        <w:spacing w:line="276" w:lineRule="auto"/>
        <w:ind w:left="567" w:hanging="283"/>
        <w:jc w:val="both"/>
        <w:rPr>
          <w:rFonts w:ascii="Arial" w:hAnsi="Arial" w:cs="Arial"/>
        </w:rPr>
      </w:pPr>
      <w:r w:rsidRPr="00FB3DA3">
        <w:rPr>
          <w:rFonts w:ascii="Arial" w:hAnsi="Arial"/>
        </w:rPr>
        <w:t>zmian</w:t>
      </w:r>
      <w:r w:rsidR="00ED589B">
        <w:rPr>
          <w:rFonts w:ascii="Arial" w:hAnsi="Arial"/>
        </w:rPr>
        <w:t xml:space="preserve">a, wprowadzenie lub rezygnacja </w:t>
      </w:r>
      <w:r w:rsidR="00ED589B" w:rsidRPr="009409AC">
        <w:rPr>
          <w:rFonts w:ascii="Arial" w:hAnsi="Arial"/>
        </w:rPr>
        <w:t>P</w:t>
      </w:r>
      <w:r w:rsidRPr="009409AC">
        <w:rPr>
          <w:rFonts w:ascii="Arial" w:hAnsi="Arial"/>
        </w:rPr>
        <w:t>odwykonawcy – za pisemną zgodą Zamawiającego, pod warunkiem spełnienia wymagań określonych w SIWZ.</w:t>
      </w:r>
    </w:p>
    <w:p w:rsidR="00D139ED" w:rsidRPr="00B41150" w:rsidRDefault="00ED589B" w:rsidP="00C34A74">
      <w:pPr>
        <w:numPr>
          <w:ilvl w:val="0"/>
          <w:numId w:val="18"/>
        </w:numPr>
        <w:spacing w:line="276" w:lineRule="auto"/>
        <w:ind w:left="567" w:hanging="283"/>
        <w:jc w:val="both"/>
        <w:rPr>
          <w:rFonts w:ascii="Arial" w:hAnsi="Arial" w:cs="Arial"/>
        </w:rPr>
      </w:pPr>
      <w:r w:rsidRPr="009409AC">
        <w:rPr>
          <w:rFonts w:ascii="Arial" w:hAnsi="Arial"/>
        </w:rPr>
        <w:t>z</w:t>
      </w:r>
      <w:r w:rsidR="004D69A2" w:rsidRPr="009409AC">
        <w:rPr>
          <w:rFonts w:ascii="Arial" w:hAnsi="Arial"/>
        </w:rPr>
        <w:t>miana Wykonawcy, któremu Zamawiający udzielił zamówienia w przypadku, gdy obecny Wykonawca nie realizuje</w:t>
      </w:r>
      <w:r w:rsidRPr="009409AC">
        <w:rPr>
          <w:rFonts w:ascii="Arial" w:hAnsi="Arial"/>
        </w:rPr>
        <w:t xml:space="preserve"> </w:t>
      </w:r>
      <w:r w:rsidR="004D69A2" w:rsidRPr="009409AC">
        <w:rPr>
          <w:rFonts w:ascii="Arial" w:hAnsi="Arial"/>
        </w:rPr>
        <w:t>zadania zgodnie z zapisami umowy lub jego sytuacja prawna lub finansowa</w:t>
      </w:r>
      <w:r w:rsidRPr="009409AC">
        <w:rPr>
          <w:rFonts w:ascii="Arial" w:hAnsi="Arial"/>
        </w:rPr>
        <w:t xml:space="preserve"> </w:t>
      </w:r>
      <w:r w:rsidR="004D69A2" w:rsidRPr="009409AC">
        <w:rPr>
          <w:rFonts w:ascii="Arial" w:hAnsi="Arial"/>
        </w:rPr>
        <w:t xml:space="preserve">lub </w:t>
      </w:r>
      <w:r w:rsidR="0025649F" w:rsidRPr="009409AC">
        <w:rPr>
          <w:rFonts w:ascii="Arial" w:hAnsi="Arial"/>
        </w:rPr>
        <w:t xml:space="preserve">gdy jego </w:t>
      </w:r>
      <w:r w:rsidR="004D69A2" w:rsidRPr="009409AC">
        <w:rPr>
          <w:rFonts w:ascii="Arial" w:hAnsi="Arial"/>
        </w:rPr>
        <w:t>zasoby osobowe</w:t>
      </w:r>
      <w:r w:rsidR="004D69A2" w:rsidRPr="00590158">
        <w:rPr>
          <w:rFonts w:ascii="Arial" w:hAnsi="Arial"/>
        </w:rPr>
        <w:t xml:space="preserve"> lub techniczne nie gwarantują terminowej lub prawidłowej realizacji przedmiotu zamówienia po wyczerpaniu środków przewidzianych w umowie, w przypadku widocznego braku poprawy sytuacji. Zmiana nastąpi na podstawie oświadczenia przesłanego Wykonawcy.</w:t>
      </w:r>
    </w:p>
    <w:p w:rsidR="00AA5B5E" w:rsidRPr="00590158" w:rsidRDefault="004D69A2" w:rsidP="00C34A74">
      <w:pPr>
        <w:spacing w:line="276" w:lineRule="auto"/>
        <w:ind w:left="567"/>
        <w:jc w:val="both"/>
        <w:rPr>
          <w:rFonts w:ascii="Arial" w:hAnsi="Arial" w:cs="Arial"/>
        </w:rPr>
      </w:pPr>
      <w:r w:rsidRPr="00590158">
        <w:rPr>
          <w:rFonts w:ascii="Arial" w:hAnsi="Arial" w:cs="Arial"/>
        </w:rPr>
        <w:t>W takim przypadku Zamawiający może powierzyć dalsze wykonanie przedmiotu zamówienia:</w:t>
      </w:r>
    </w:p>
    <w:p w:rsidR="004D69A2" w:rsidRPr="00590158" w:rsidRDefault="004D69A2" w:rsidP="00C34A74">
      <w:pPr>
        <w:numPr>
          <w:ilvl w:val="0"/>
          <w:numId w:val="19"/>
        </w:numPr>
        <w:spacing w:line="276" w:lineRule="auto"/>
        <w:ind w:left="993" w:hanging="426"/>
        <w:jc w:val="both"/>
        <w:rPr>
          <w:rFonts w:ascii="Arial" w:hAnsi="Arial" w:cs="Arial"/>
        </w:rPr>
      </w:pPr>
      <w:r w:rsidRPr="00590158">
        <w:rPr>
          <w:rFonts w:ascii="Arial" w:hAnsi="Arial" w:cs="Arial"/>
        </w:rPr>
        <w:t xml:space="preserve">jednemu z Podwykonawców za jego zgodą, za kwotę wynagrodzenia zgodnego z kwotą umowy z Wykonawcą  pomniejszoną o koszt robót już wykonanych. </w:t>
      </w:r>
    </w:p>
    <w:p w:rsidR="00A93D24" w:rsidRPr="00B41150" w:rsidRDefault="004D69A2" w:rsidP="00C34A74">
      <w:pPr>
        <w:numPr>
          <w:ilvl w:val="0"/>
          <w:numId w:val="19"/>
        </w:numPr>
        <w:spacing w:line="276" w:lineRule="auto"/>
        <w:ind w:left="993" w:hanging="426"/>
        <w:jc w:val="both"/>
        <w:rPr>
          <w:rFonts w:ascii="Arial" w:hAnsi="Arial" w:cs="Arial"/>
        </w:rPr>
      </w:pPr>
      <w:r>
        <w:rPr>
          <w:rFonts w:ascii="Arial" w:hAnsi="Arial" w:cs="Arial"/>
        </w:rPr>
        <w:t>Wykonawcy</w:t>
      </w:r>
      <w:r w:rsidR="0025649F">
        <w:rPr>
          <w:rFonts w:ascii="Arial" w:hAnsi="Arial" w:cs="Arial"/>
        </w:rPr>
        <w:t>,</w:t>
      </w:r>
      <w:r w:rsidR="00B12AA0" w:rsidRPr="00B12AA0">
        <w:rPr>
          <w:rFonts w:ascii="Arial" w:hAnsi="Arial" w:cs="Arial"/>
        </w:rPr>
        <w:t xml:space="preserve"> </w:t>
      </w:r>
      <w:r w:rsidR="00B12AA0" w:rsidRPr="00590158">
        <w:rPr>
          <w:rFonts w:ascii="Arial" w:hAnsi="Arial" w:cs="Arial"/>
        </w:rPr>
        <w:t xml:space="preserve">którego oferta zajęła drugie lub </w:t>
      </w:r>
      <w:r w:rsidR="00B12AA0" w:rsidRPr="00960A54">
        <w:rPr>
          <w:rFonts w:ascii="Arial" w:hAnsi="Arial" w:cs="Arial"/>
        </w:rPr>
        <w:t>trzecie</w:t>
      </w:r>
      <w:r w:rsidR="00B12AA0">
        <w:rPr>
          <w:rFonts w:ascii="Arial" w:hAnsi="Arial" w:cs="Arial"/>
          <w:color w:val="FF0000"/>
        </w:rPr>
        <w:t xml:space="preserve"> </w:t>
      </w:r>
      <w:r w:rsidR="00B12AA0" w:rsidRPr="00590158">
        <w:rPr>
          <w:rFonts w:ascii="Arial" w:hAnsi="Arial" w:cs="Arial"/>
        </w:rPr>
        <w:t xml:space="preserve">miejsce w ocenie ofert na etapie przetargu za jego zgodą. Wartość umowy  zostałaby ustalona jako różnica ceny ofertowej </w:t>
      </w:r>
      <w:r w:rsidR="0025649F" w:rsidRPr="009409AC">
        <w:rPr>
          <w:rFonts w:ascii="Arial" w:hAnsi="Arial" w:cs="Arial"/>
        </w:rPr>
        <w:t xml:space="preserve">brutto </w:t>
      </w:r>
      <w:r w:rsidR="00B12AA0" w:rsidRPr="009409AC">
        <w:rPr>
          <w:rFonts w:ascii="Arial" w:hAnsi="Arial" w:cs="Arial"/>
        </w:rPr>
        <w:t>pomniejszon</w:t>
      </w:r>
      <w:r w:rsidR="0025649F" w:rsidRPr="009409AC">
        <w:rPr>
          <w:rFonts w:ascii="Arial" w:hAnsi="Arial" w:cs="Arial"/>
        </w:rPr>
        <w:t>ej</w:t>
      </w:r>
      <w:r w:rsidR="00B12AA0" w:rsidRPr="009409AC">
        <w:rPr>
          <w:rFonts w:ascii="Arial" w:hAnsi="Arial" w:cs="Arial"/>
        </w:rPr>
        <w:t xml:space="preserve"> </w:t>
      </w:r>
      <w:r w:rsidR="00364D67" w:rsidRPr="009409AC">
        <w:rPr>
          <w:rFonts w:ascii="Arial" w:hAnsi="Arial" w:cs="Arial"/>
        </w:rPr>
        <w:t>o </w:t>
      </w:r>
      <w:r w:rsidR="00B12AA0" w:rsidRPr="009409AC">
        <w:rPr>
          <w:rFonts w:ascii="Arial" w:hAnsi="Arial" w:cs="Arial"/>
        </w:rPr>
        <w:t>wartoś</w:t>
      </w:r>
      <w:r w:rsidR="0025649F" w:rsidRPr="009409AC">
        <w:rPr>
          <w:rFonts w:ascii="Arial" w:hAnsi="Arial" w:cs="Arial"/>
        </w:rPr>
        <w:t>ć</w:t>
      </w:r>
      <w:r w:rsidR="00B12AA0" w:rsidRPr="009409AC">
        <w:rPr>
          <w:rFonts w:ascii="Arial" w:hAnsi="Arial" w:cs="Arial"/>
        </w:rPr>
        <w:t xml:space="preserve"> brutto pozycj</w:t>
      </w:r>
      <w:r w:rsidR="0025649F" w:rsidRPr="009409AC">
        <w:rPr>
          <w:rFonts w:ascii="Arial" w:hAnsi="Arial" w:cs="Arial"/>
        </w:rPr>
        <w:t>i</w:t>
      </w:r>
      <w:r w:rsidR="00B12AA0" w:rsidRPr="009409AC">
        <w:rPr>
          <w:rFonts w:ascii="Arial" w:hAnsi="Arial" w:cs="Arial"/>
        </w:rPr>
        <w:t xml:space="preserve"> już wykonan</w:t>
      </w:r>
      <w:r w:rsidR="0025649F" w:rsidRPr="009409AC">
        <w:rPr>
          <w:rFonts w:ascii="Arial" w:hAnsi="Arial" w:cs="Arial"/>
        </w:rPr>
        <w:t>ych</w:t>
      </w:r>
      <w:r w:rsidR="00B12AA0" w:rsidRPr="009409AC">
        <w:rPr>
          <w:rFonts w:ascii="Arial" w:hAnsi="Arial" w:cs="Arial"/>
        </w:rPr>
        <w:t xml:space="preserve"> i powiększona o dodatek, za przejęcie budowy po poprzednim Wykonawcy i udzielenie gwarancji i rękojmi na cały przedmiot umowy, w tym na roboty, materiały i urządzenia wykonane i dostarczone przez pierwotnego Wykonawcę . Kwota brutto dodatku zostałaby ustalona w drodze negocjacji i nie mogłaby przekraczać 50% różnicy ceny podan</w:t>
      </w:r>
      <w:r w:rsidR="0025649F" w:rsidRPr="009409AC">
        <w:rPr>
          <w:rFonts w:ascii="Arial" w:hAnsi="Arial" w:cs="Arial"/>
        </w:rPr>
        <w:t>ej</w:t>
      </w:r>
      <w:r w:rsidR="00B12AA0" w:rsidRPr="009409AC">
        <w:rPr>
          <w:rFonts w:ascii="Arial" w:hAnsi="Arial" w:cs="Arial"/>
        </w:rPr>
        <w:t xml:space="preserve"> w ofercie Wykonawcy, z którym Zamawiający chce zawrzeć umowę  </w:t>
      </w:r>
      <w:r w:rsidR="00140838" w:rsidRPr="009409AC">
        <w:rPr>
          <w:rFonts w:ascii="Arial" w:hAnsi="Arial" w:cs="Arial"/>
        </w:rPr>
        <w:t xml:space="preserve">i </w:t>
      </w:r>
      <w:r w:rsidR="00B12AA0" w:rsidRPr="009409AC">
        <w:rPr>
          <w:rFonts w:ascii="Arial" w:hAnsi="Arial" w:cs="Arial"/>
        </w:rPr>
        <w:t>cen</w:t>
      </w:r>
      <w:r w:rsidR="00140838" w:rsidRPr="009409AC">
        <w:rPr>
          <w:rFonts w:ascii="Arial" w:hAnsi="Arial" w:cs="Arial"/>
        </w:rPr>
        <w:t>y</w:t>
      </w:r>
      <w:r w:rsidR="00B12AA0" w:rsidRPr="009409AC">
        <w:rPr>
          <w:rFonts w:ascii="Arial" w:hAnsi="Arial" w:cs="Arial"/>
        </w:rPr>
        <w:t xml:space="preserve"> podan</w:t>
      </w:r>
      <w:r w:rsidR="00140838" w:rsidRPr="009409AC">
        <w:rPr>
          <w:rFonts w:ascii="Arial" w:hAnsi="Arial" w:cs="Arial"/>
        </w:rPr>
        <w:t>ej</w:t>
      </w:r>
      <w:r w:rsidR="00B12AA0" w:rsidRPr="009409AC">
        <w:rPr>
          <w:rFonts w:ascii="Arial" w:hAnsi="Arial" w:cs="Arial"/>
        </w:rPr>
        <w:t xml:space="preserve"> w kolejnej ofercie. Wykonawca, z którym miałaby być podpisana umowa musi wykazać, że spełnia warunki udziału w postępowaniu i nie podlega wykluczeniu</w:t>
      </w:r>
      <w:r w:rsidRPr="009409AC">
        <w:rPr>
          <w:rFonts w:ascii="Arial" w:hAnsi="Arial" w:cs="Arial"/>
        </w:rPr>
        <w:t>.</w:t>
      </w:r>
    </w:p>
    <w:p w:rsidR="00AA5B5E" w:rsidRDefault="00AA5B5E" w:rsidP="00C34A74">
      <w:pPr>
        <w:pStyle w:val="Tekstpodstawowywcity"/>
        <w:spacing w:after="120" w:line="276" w:lineRule="auto"/>
        <w:ind w:left="0" w:right="23"/>
        <w:jc w:val="center"/>
        <w:rPr>
          <w:rFonts w:ascii="Arial" w:hAnsi="Arial" w:cs="Arial"/>
          <w:b/>
          <w:bCs/>
          <w:sz w:val="20"/>
          <w:szCs w:val="22"/>
        </w:rPr>
      </w:pPr>
      <w:r>
        <w:rPr>
          <w:rFonts w:ascii="Arial" w:hAnsi="Arial" w:cs="Arial"/>
          <w:b/>
          <w:bCs/>
          <w:sz w:val="20"/>
          <w:szCs w:val="22"/>
        </w:rPr>
        <w:t>§ 16</w:t>
      </w:r>
    </w:p>
    <w:p w:rsidR="00AA5B5E" w:rsidRDefault="00AA5B5E" w:rsidP="00C34A74">
      <w:pPr>
        <w:pStyle w:val="Tekstpodstawowywcity"/>
        <w:spacing w:after="120" w:line="276" w:lineRule="auto"/>
        <w:ind w:left="0" w:right="23"/>
        <w:jc w:val="center"/>
        <w:rPr>
          <w:rFonts w:ascii="Arial" w:hAnsi="Arial" w:cs="Arial"/>
          <w:b/>
          <w:bCs/>
          <w:sz w:val="20"/>
          <w:szCs w:val="22"/>
        </w:rPr>
      </w:pPr>
      <w:r>
        <w:rPr>
          <w:rFonts w:ascii="Arial" w:hAnsi="Arial" w:cs="Arial"/>
          <w:b/>
          <w:bCs/>
          <w:sz w:val="20"/>
          <w:szCs w:val="22"/>
        </w:rPr>
        <w:t>Inne postanowienia umowy:</w:t>
      </w:r>
    </w:p>
    <w:p w:rsidR="00B41150" w:rsidRPr="00B41150" w:rsidRDefault="00AA5B5E" w:rsidP="00C34A74">
      <w:pPr>
        <w:pStyle w:val="Tekstpodstawowywcity"/>
        <w:numPr>
          <w:ilvl w:val="1"/>
          <w:numId w:val="30"/>
        </w:numPr>
        <w:tabs>
          <w:tab w:val="clear" w:pos="2520"/>
        </w:tabs>
        <w:spacing w:line="276" w:lineRule="auto"/>
        <w:ind w:left="360" w:right="22"/>
        <w:jc w:val="both"/>
        <w:rPr>
          <w:rFonts w:ascii="Arial" w:hAnsi="Arial" w:cs="Arial"/>
          <w:sz w:val="20"/>
          <w:szCs w:val="22"/>
        </w:rPr>
      </w:pPr>
      <w:r>
        <w:rPr>
          <w:rFonts w:ascii="Arial" w:hAnsi="Arial" w:cs="Arial"/>
          <w:sz w:val="20"/>
          <w:szCs w:val="22"/>
        </w:rPr>
        <w:t xml:space="preserve">Wykonawca zobowiązuje się do przestrzegania zakazu cesji tj. zakazu przenoszenia przez Wykonawcę jakichkolwiek praw lub obowiązków wynikających z tej umowy na osoby trzecie, z wyjątkiem sytuacji opisanej w </w:t>
      </w:r>
      <w:r w:rsidRPr="007D22B7">
        <w:rPr>
          <w:rFonts w:ascii="Arial" w:hAnsi="Arial" w:cs="Arial"/>
          <w:bCs/>
          <w:sz w:val="20"/>
          <w:szCs w:val="22"/>
        </w:rPr>
        <w:t>§ 4.</w:t>
      </w:r>
    </w:p>
    <w:p w:rsidR="00AA5B5E" w:rsidRPr="00AA5B5E" w:rsidRDefault="00AA5B5E" w:rsidP="00C34A74">
      <w:pPr>
        <w:pStyle w:val="Tekstpodstawowywcity"/>
        <w:numPr>
          <w:ilvl w:val="1"/>
          <w:numId w:val="30"/>
        </w:numPr>
        <w:tabs>
          <w:tab w:val="clear" w:pos="2520"/>
        </w:tabs>
        <w:spacing w:line="276" w:lineRule="auto"/>
        <w:ind w:left="360" w:right="22"/>
        <w:jc w:val="both"/>
        <w:rPr>
          <w:rFonts w:ascii="Arial" w:hAnsi="Arial" w:cs="Arial"/>
          <w:b/>
          <w:sz w:val="20"/>
          <w:szCs w:val="22"/>
        </w:rPr>
      </w:pPr>
      <w:r>
        <w:rPr>
          <w:rFonts w:ascii="Arial" w:hAnsi="Arial" w:cs="Arial"/>
          <w:sz w:val="20"/>
          <w:szCs w:val="22"/>
        </w:rPr>
        <w:t xml:space="preserve">W sprawach nieuregulowanych niniejszą umową stosuje się przepisy ustawy Prawo </w:t>
      </w:r>
      <w:r w:rsidRPr="00AA5B5E">
        <w:rPr>
          <w:rFonts w:ascii="Arial" w:hAnsi="Arial" w:cs="Arial"/>
          <w:sz w:val="20"/>
          <w:szCs w:val="22"/>
        </w:rPr>
        <w:t>Zamówień Publicznych, Kodeksu Cywilnego, Prawo Budowlane, Prawo Ochrony Ś</w:t>
      </w:r>
      <w:r>
        <w:rPr>
          <w:rFonts w:ascii="Arial" w:hAnsi="Arial" w:cs="Arial"/>
          <w:sz w:val="20"/>
          <w:szCs w:val="22"/>
        </w:rPr>
        <w:t>rodowiska i Ustaw</w:t>
      </w:r>
      <w:r w:rsidRPr="00AA5B5E">
        <w:rPr>
          <w:rFonts w:ascii="Arial" w:hAnsi="Arial" w:cs="Arial"/>
          <w:sz w:val="20"/>
          <w:szCs w:val="22"/>
        </w:rPr>
        <w:t xml:space="preserve"> o Odpadach</w:t>
      </w:r>
      <w:r w:rsidRPr="00AA5B5E">
        <w:rPr>
          <w:rFonts w:ascii="Arial" w:hAnsi="Arial" w:cs="Arial"/>
          <w:b/>
          <w:sz w:val="20"/>
          <w:szCs w:val="22"/>
        </w:rPr>
        <w:t>.</w:t>
      </w:r>
    </w:p>
    <w:p w:rsidR="00AA5B5E" w:rsidRDefault="00AA5B5E" w:rsidP="00C34A74">
      <w:pPr>
        <w:pStyle w:val="Tekstpodstawowywcity"/>
        <w:numPr>
          <w:ilvl w:val="1"/>
          <w:numId w:val="30"/>
        </w:numPr>
        <w:tabs>
          <w:tab w:val="clear" w:pos="2520"/>
        </w:tabs>
        <w:spacing w:line="276" w:lineRule="auto"/>
        <w:ind w:left="360" w:right="22"/>
        <w:jc w:val="both"/>
        <w:rPr>
          <w:rFonts w:ascii="Arial" w:hAnsi="Arial" w:cs="Arial"/>
          <w:sz w:val="20"/>
          <w:szCs w:val="22"/>
        </w:rPr>
      </w:pPr>
      <w:r>
        <w:rPr>
          <w:rFonts w:ascii="Arial" w:hAnsi="Arial" w:cs="Arial"/>
          <w:sz w:val="20"/>
          <w:szCs w:val="22"/>
        </w:rPr>
        <w:t>Wszelkie zmiany i uzupełnienia niniejszej umowy wymagają formy pisemnej pod rygorem nieważności.</w:t>
      </w:r>
    </w:p>
    <w:p w:rsidR="00AA5B5E" w:rsidRPr="00FA73A2" w:rsidRDefault="00AA5B5E" w:rsidP="00C34A74">
      <w:pPr>
        <w:pStyle w:val="Tekstpodstawowywcity"/>
        <w:numPr>
          <w:ilvl w:val="1"/>
          <w:numId w:val="30"/>
        </w:numPr>
        <w:tabs>
          <w:tab w:val="clear" w:pos="2520"/>
        </w:tabs>
        <w:spacing w:line="276" w:lineRule="auto"/>
        <w:ind w:left="360" w:right="22"/>
        <w:jc w:val="both"/>
        <w:rPr>
          <w:rFonts w:ascii="Arial" w:hAnsi="Arial" w:cs="Arial"/>
          <w:sz w:val="20"/>
          <w:szCs w:val="22"/>
        </w:rPr>
      </w:pPr>
      <w:r>
        <w:rPr>
          <w:rFonts w:ascii="Arial" w:hAnsi="Arial" w:cs="Arial"/>
          <w:sz w:val="20"/>
          <w:szCs w:val="22"/>
        </w:rPr>
        <w:t>Umowę sporządzono w 3 jednobrzmiących  egzemplarzach,  2  egz. Zamawiającego i 1 egz. dla Wykonawcy.</w:t>
      </w:r>
    </w:p>
    <w:p w:rsidR="00364D67" w:rsidRDefault="00364D67" w:rsidP="00C34A74">
      <w:pPr>
        <w:pStyle w:val="Tekstpodstawowywcity"/>
        <w:spacing w:line="276" w:lineRule="auto"/>
        <w:ind w:left="0" w:right="675"/>
        <w:jc w:val="both"/>
        <w:rPr>
          <w:rFonts w:ascii="Arial" w:hAnsi="Arial" w:cs="Arial"/>
          <w:b/>
          <w:bCs/>
          <w:sz w:val="20"/>
        </w:rPr>
      </w:pPr>
    </w:p>
    <w:p w:rsidR="004D69A2" w:rsidRPr="00FA73A2" w:rsidRDefault="004D69A2" w:rsidP="00AA5B5E">
      <w:pPr>
        <w:pStyle w:val="Tekstpodstawowywcity"/>
        <w:spacing w:line="480" w:lineRule="auto"/>
        <w:ind w:left="0" w:right="675"/>
        <w:jc w:val="center"/>
        <w:rPr>
          <w:rFonts w:ascii="Arial" w:hAnsi="Arial" w:cs="Arial"/>
          <w:b/>
          <w:bCs/>
          <w:sz w:val="20"/>
        </w:rPr>
      </w:pPr>
      <w:r>
        <w:rPr>
          <w:rFonts w:ascii="Arial" w:hAnsi="Arial" w:cs="Arial"/>
          <w:b/>
          <w:bCs/>
          <w:sz w:val="20"/>
        </w:rPr>
        <w:t xml:space="preserve">Zamawiający </w:t>
      </w:r>
      <w:r>
        <w:rPr>
          <w:rFonts w:ascii="Arial" w:hAnsi="Arial" w:cs="Arial"/>
          <w:b/>
          <w:bCs/>
          <w:sz w:val="20"/>
        </w:rPr>
        <w:tab/>
      </w:r>
      <w:r>
        <w:rPr>
          <w:rFonts w:ascii="Arial" w:hAnsi="Arial" w:cs="Arial"/>
          <w:b/>
          <w:bCs/>
          <w:sz w:val="20"/>
        </w:rPr>
        <w:tab/>
      </w:r>
      <w:r>
        <w:rPr>
          <w:rFonts w:ascii="Arial" w:hAnsi="Arial" w:cs="Arial"/>
          <w:b/>
          <w:bCs/>
          <w:sz w:val="20"/>
        </w:rPr>
        <w:tab/>
      </w:r>
      <w:r>
        <w:rPr>
          <w:rFonts w:ascii="Arial" w:hAnsi="Arial" w:cs="Arial"/>
          <w:b/>
          <w:bCs/>
          <w:sz w:val="20"/>
        </w:rPr>
        <w:tab/>
      </w:r>
      <w:r>
        <w:rPr>
          <w:rFonts w:ascii="Arial" w:hAnsi="Arial" w:cs="Arial"/>
          <w:b/>
          <w:bCs/>
          <w:sz w:val="20"/>
        </w:rPr>
        <w:tab/>
      </w:r>
      <w:r>
        <w:rPr>
          <w:rFonts w:ascii="Arial" w:hAnsi="Arial" w:cs="Arial"/>
          <w:b/>
          <w:bCs/>
          <w:sz w:val="20"/>
        </w:rPr>
        <w:tab/>
        <w:t>Wykonawca</w:t>
      </w:r>
    </w:p>
    <w:sectPr w:rsidR="004D69A2" w:rsidRPr="00FA73A2" w:rsidSect="00A74126">
      <w:headerReference w:type="even" r:id="rId8"/>
      <w:headerReference w:type="default" r:id="rId9"/>
      <w:footerReference w:type="even" r:id="rId10"/>
      <w:footerReference w:type="default" r:id="rId11"/>
      <w:pgSz w:w="11906" w:h="16838"/>
      <w:pgMar w:top="240" w:right="924" w:bottom="284" w:left="1418" w:header="284"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1600" w:rsidRDefault="00481600">
      <w:r>
        <w:separator/>
      </w:r>
    </w:p>
  </w:endnote>
  <w:endnote w:type="continuationSeparator" w:id="0">
    <w:p w:rsidR="00481600" w:rsidRDefault="004816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OpenSymbol">
    <w:altName w:val="MS Mincho"/>
    <w:panose1 w:val="00000000000000000000"/>
    <w:charset w:val="80"/>
    <w:family w:val="auto"/>
    <w:notTrueType/>
    <w:pitch w:val="default"/>
    <w:sig w:usb0="00000001" w:usb1="08070000" w:usb2="00000010" w:usb3="00000000" w:csb0="00020000" w:csb1="00000000"/>
  </w:font>
  <w:font w:name="Optima">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DejaVuSans">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293B" w:rsidRDefault="00332BAC">
    <w:pPr>
      <w:pStyle w:val="Stopka"/>
      <w:framePr w:wrap="around" w:vAnchor="text" w:hAnchor="margin" w:xAlign="center" w:y="1"/>
      <w:rPr>
        <w:rStyle w:val="Numerstrony"/>
      </w:rPr>
    </w:pPr>
    <w:r>
      <w:rPr>
        <w:rStyle w:val="Numerstrony"/>
      </w:rPr>
      <w:fldChar w:fldCharType="begin"/>
    </w:r>
    <w:r w:rsidR="006F293B">
      <w:rPr>
        <w:rStyle w:val="Numerstrony"/>
      </w:rPr>
      <w:instrText xml:space="preserve">PAGE  </w:instrText>
    </w:r>
    <w:r>
      <w:rPr>
        <w:rStyle w:val="Numerstrony"/>
      </w:rPr>
      <w:fldChar w:fldCharType="end"/>
    </w:r>
  </w:p>
  <w:p w:rsidR="006F293B" w:rsidRDefault="006F293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293B" w:rsidRDefault="00332BAC">
    <w:pPr>
      <w:pStyle w:val="Stopka"/>
      <w:framePr w:wrap="around" w:vAnchor="text" w:hAnchor="margin" w:xAlign="center" w:y="1"/>
      <w:rPr>
        <w:rStyle w:val="Numerstrony"/>
        <w:rFonts w:ascii="Arial" w:hAnsi="Arial" w:cs="Arial"/>
      </w:rPr>
    </w:pPr>
    <w:r>
      <w:rPr>
        <w:rStyle w:val="Numerstrony"/>
        <w:rFonts w:ascii="Arial" w:hAnsi="Arial" w:cs="Arial"/>
      </w:rPr>
      <w:fldChar w:fldCharType="begin"/>
    </w:r>
    <w:r w:rsidR="006F293B">
      <w:rPr>
        <w:rStyle w:val="Numerstrony"/>
        <w:rFonts w:ascii="Arial" w:hAnsi="Arial" w:cs="Arial"/>
      </w:rPr>
      <w:instrText xml:space="preserve">PAGE  </w:instrText>
    </w:r>
    <w:r>
      <w:rPr>
        <w:rStyle w:val="Numerstrony"/>
        <w:rFonts w:ascii="Arial" w:hAnsi="Arial" w:cs="Arial"/>
      </w:rPr>
      <w:fldChar w:fldCharType="separate"/>
    </w:r>
    <w:r w:rsidR="00E1429A">
      <w:rPr>
        <w:rStyle w:val="Numerstrony"/>
        <w:rFonts w:ascii="Arial" w:hAnsi="Arial" w:cs="Arial"/>
        <w:noProof/>
      </w:rPr>
      <w:t>15</w:t>
    </w:r>
    <w:r>
      <w:rPr>
        <w:rStyle w:val="Numerstrony"/>
        <w:rFonts w:ascii="Arial" w:hAnsi="Arial" w:cs="Arial"/>
      </w:rPr>
      <w:fldChar w:fldCharType="end"/>
    </w:r>
  </w:p>
  <w:p w:rsidR="006F293B" w:rsidRDefault="006F293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1600" w:rsidRDefault="00481600">
      <w:r>
        <w:separator/>
      </w:r>
    </w:p>
  </w:footnote>
  <w:footnote w:type="continuationSeparator" w:id="0">
    <w:p w:rsidR="00481600" w:rsidRDefault="00481600">
      <w:r>
        <w:continuationSeparator/>
      </w:r>
    </w:p>
  </w:footnote>
  <w:footnote w:id="1">
    <w:p w:rsidR="009B4073" w:rsidRPr="009B4073" w:rsidRDefault="009B4073" w:rsidP="009B4073">
      <w:pPr>
        <w:pStyle w:val="Tekstprzypisudolnego"/>
        <w:ind w:left="142" w:hanging="142"/>
        <w:rPr>
          <w:sz w:val="16"/>
          <w:szCs w:val="16"/>
        </w:rPr>
      </w:pPr>
      <w:r>
        <w:rPr>
          <w:rStyle w:val="Odwoanieprzypisudolnego"/>
        </w:rPr>
        <w:footnoteRef/>
      </w:r>
      <w:r>
        <w:t xml:space="preserve"> </w:t>
      </w:r>
      <w:r w:rsidRPr="009B4073">
        <w:rPr>
          <w:sz w:val="16"/>
          <w:szCs w:val="16"/>
        </w:rPr>
        <w:t>Umowy zostaną spisane osobno dla każdego zadania. Dopuszcza się podpisanie jednej umowy z wybranym wykonawcą na kilka zadań</w:t>
      </w:r>
    </w:p>
  </w:footnote>
  <w:footnote w:id="2">
    <w:p w:rsidR="00E86971" w:rsidRPr="00555D54" w:rsidRDefault="00E86971">
      <w:pPr>
        <w:pStyle w:val="Tekstprzypisudolnego"/>
        <w:rPr>
          <w:sz w:val="16"/>
          <w:szCs w:val="16"/>
        </w:rPr>
      </w:pPr>
      <w:r>
        <w:rPr>
          <w:rStyle w:val="Odwoanieprzypisudolnego"/>
        </w:rPr>
        <w:footnoteRef/>
      </w:r>
      <w:r>
        <w:t xml:space="preserve"> </w:t>
      </w:r>
      <w:r w:rsidRPr="00555D54">
        <w:rPr>
          <w:sz w:val="16"/>
          <w:szCs w:val="16"/>
        </w:rPr>
        <w:t xml:space="preserve">wynagrodzenie </w:t>
      </w:r>
      <w:r w:rsidR="00555D54" w:rsidRPr="00555D54">
        <w:rPr>
          <w:sz w:val="16"/>
          <w:szCs w:val="16"/>
        </w:rPr>
        <w:t xml:space="preserve">za poszczególne zadania nr 1-12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293B" w:rsidRDefault="00332BAC">
    <w:pPr>
      <w:pStyle w:val="Nagwek"/>
      <w:framePr w:wrap="around" w:vAnchor="text" w:hAnchor="margin" w:xAlign="center" w:y="1"/>
      <w:rPr>
        <w:rStyle w:val="Numerstrony"/>
      </w:rPr>
    </w:pPr>
    <w:r>
      <w:rPr>
        <w:rStyle w:val="Numerstrony"/>
      </w:rPr>
      <w:fldChar w:fldCharType="begin"/>
    </w:r>
    <w:r w:rsidR="006F293B">
      <w:rPr>
        <w:rStyle w:val="Numerstrony"/>
      </w:rPr>
      <w:instrText xml:space="preserve">PAGE  </w:instrText>
    </w:r>
    <w:r>
      <w:rPr>
        <w:rStyle w:val="Numerstrony"/>
      </w:rPr>
      <w:fldChar w:fldCharType="end"/>
    </w:r>
  </w:p>
  <w:p w:rsidR="006F293B" w:rsidRDefault="006F293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71C3" w:rsidRDefault="00B471C3" w:rsidP="00A74126">
    <w:pPr>
      <w:pStyle w:val="tyt"/>
      <w:keepNext w:val="0"/>
      <w:spacing w:before="0" w:after="0" w:line="360" w:lineRule="auto"/>
      <w:jc w:val="left"/>
      <w:rPr>
        <w:rFonts w:ascii="Arial" w:hAnsi="Arial" w:cs="Arial"/>
        <w:b w:val="0"/>
        <w:i/>
        <w:w w:val="105"/>
        <w:sz w:val="18"/>
        <w:szCs w:val="18"/>
      </w:rPr>
    </w:pPr>
  </w:p>
  <w:p w:rsidR="007E6929" w:rsidRPr="005C6BB8" w:rsidRDefault="00492799" w:rsidP="000E5A4E">
    <w:pPr>
      <w:pStyle w:val="tyt"/>
      <w:keepNext w:val="0"/>
      <w:spacing w:before="0" w:after="0"/>
      <w:ind w:left="142"/>
      <w:jc w:val="left"/>
      <w:rPr>
        <w:rFonts w:ascii="Arial" w:hAnsi="Arial" w:cs="Arial"/>
        <w:i/>
        <w:w w:val="105"/>
        <w:sz w:val="14"/>
        <w:szCs w:val="14"/>
      </w:rPr>
    </w:pPr>
    <w:bookmarkStart w:id="22" w:name="_Hlk519147123"/>
    <w:bookmarkStart w:id="23" w:name="_Hlk519238942"/>
    <w:bookmarkStart w:id="24" w:name="_Hlk519238943"/>
    <w:r>
      <w:rPr>
        <w:rFonts w:ascii="Arial" w:hAnsi="Arial" w:cs="Arial"/>
        <w:i/>
        <w:noProof/>
        <w:w w:val="105"/>
        <w:sz w:val="14"/>
        <w:szCs w:val="14"/>
      </w:rPr>
      <w:t xml:space="preserve">Dostawa urządzeń wraz z montażem </w:t>
    </w:r>
    <w:r w:rsidR="00AA6B63">
      <w:rPr>
        <w:rFonts w:ascii="Arial" w:hAnsi="Arial" w:cs="Arial"/>
        <w:i/>
        <w:noProof/>
        <w:w w:val="105"/>
        <w:sz w:val="14"/>
        <w:szCs w:val="14"/>
      </w:rPr>
      <w:t>oraz</w:t>
    </w:r>
    <w:r w:rsidR="007E6929" w:rsidRPr="007E6929">
      <w:rPr>
        <w:rFonts w:ascii="Arial" w:hAnsi="Arial" w:cs="Arial"/>
        <w:i/>
        <w:noProof/>
        <w:w w:val="105"/>
        <w:sz w:val="14"/>
        <w:szCs w:val="14"/>
      </w:rPr>
      <w:t xml:space="preserve"> </w:t>
    </w:r>
    <w:r w:rsidR="00AA6B63">
      <w:rPr>
        <w:rFonts w:ascii="Arial" w:hAnsi="Arial" w:cs="Arial"/>
        <w:i/>
        <w:noProof/>
        <w:w w:val="105"/>
        <w:sz w:val="14"/>
        <w:szCs w:val="14"/>
      </w:rPr>
      <w:t>wykonanie</w:t>
    </w:r>
    <w:r>
      <w:rPr>
        <w:rFonts w:ascii="Arial" w:hAnsi="Arial" w:cs="Arial"/>
        <w:i/>
        <w:noProof/>
        <w:w w:val="105"/>
        <w:sz w:val="14"/>
        <w:szCs w:val="14"/>
      </w:rPr>
      <w:t xml:space="preserve"> </w:t>
    </w:r>
    <w:r w:rsidR="002D4399">
      <w:rPr>
        <w:rFonts w:ascii="Arial" w:hAnsi="Arial" w:cs="Arial"/>
        <w:i/>
        <w:noProof/>
        <w:w w:val="105"/>
        <w:sz w:val="14"/>
        <w:szCs w:val="14"/>
      </w:rPr>
      <w:t>koniecznych robót</w:t>
    </w:r>
    <w:r w:rsidR="0067617C">
      <w:rPr>
        <w:rFonts w:ascii="Arial" w:hAnsi="Arial" w:cs="Arial"/>
        <w:i/>
        <w:noProof/>
        <w:w w:val="105"/>
        <w:sz w:val="14"/>
        <w:szCs w:val="14"/>
      </w:rPr>
      <w:t xml:space="preserve"> budowlanych</w:t>
    </w:r>
    <w:r w:rsidR="002D4399">
      <w:rPr>
        <w:rFonts w:ascii="Arial" w:hAnsi="Arial" w:cs="Arial"/>
        <w:i/>
        <w:noProof/>
        <w:w w:val="105"/>
        <w:sz w:val="14"/>
        <w:szCs w:val="14"/>
      </w:rPr>
      <w:t xml:space="preserve"> towarzyszących</w:t>
    </w:r>
    <w:r w:rsidR="007E6929" w:rsidRPr="007E6929">
      <w:rPr>
        <w:rFonts w:ascii="Arial" w:hAnsi="Arial" w:cs="Arial"/>
        <w:i/>
        <w:noProof/>
        <w:w w:val="105"/>
        <w:sz w:val="14"/>
        <w:szCs w:val="14"/>
      </w:rPr>
      <w:t xml:space="preserve"> </w:t>
    </w:r>
    <w:r w:rsidR="005C6BB8">
      <w:rPr>
        <w:rFonts w:ascii="Arial" w:eastAsia="DejaVuSans" w:hAnsi="Arial" w:cs="Arial"/>
        <w:b w:val="0"/>
        <w:i/>
        <w:sz w:val="14"/>
        <w:szCs w:val="14"/>
      </w:rPr>
      <w:t xml:space="preserve">- </w:t>
    </w:r>
    <w:r w:rsidR="005C6BB8" w:rsidRPr="00A74126">
      <w:rPr>
        <w:rFonts w:ascii="Arial" w:eastAsia="DejaVuSans" w:hAnsi="Arial" w:cs="Arial"/>
        <w:b w:val="0"/>
        <w:i/>
        <w:sz w:val="14"/>
        <w:szCs w:val="14"/>
      </w:rPr>
      <w:t xml:space="preserve"> </w:t>
    </w:r>
    <w:r w:rsidR="005C6BB8" w:rsidRPr="005C6BB8">
      <w:rPr>
        <w:rFonts w:ascii="Arial" w:eastAsia="DejaVuSans" w:hAnsi="Arial" w:cs="Arial"/>
        <w:i/>
        <w:sz w:val="14"/>
        <w:szCs w:val="14"/>
      </w:rPr>
      <w:t xml:space="preserve">w ramach Zabrzańskiego Budżetu Partycypacyjnego IV Edycja </w:t>
    </w:r>
    <w:r w:rsidR="007E6929" w:rsidRPr="005C6BB8">
      <w:rPr>
        <w:rFonts w:ascii="Arial" w:hAnsi="Arial" w:cs="Arial"/>
        <w:i/>
        <w:noProof/>
        <w:w w:val="105"/>
        <w:sz w:val="14"/>
        <w:szCs w:val="14"/>
      </w:rPr>
      <w:t xml:space="preserve">dla n/w </w:t>
    </w:r>
    <w:r w:rsidR="000E5A4E" w:rsidRPr="005C6BB8">
      <w:rPr>
        <w:rFonts w:ascii="Arial" w:hAnsi="Arial" w:cs="Arial"/>
        <w:i/>
        <w:noProof/>
        <w:w w:val="105"/>
        <w:sz w:val="14"/>
        <w:szCs w:val="14"/>
      </w:rPr>
      <w:t>zadań</w:t>
    </w:r>
    <w:r w:rsidR="007E6929" w:rsidRPr="005C6BB8">
      <w:rPr>
        <w:rFonts w:ascii="Arial" w:hAnsi="Arial" w:cs="Arial"/>
        <w:i/>
        <w:noProof/>
        <w:w w:val="105"/>
        <w:sz w:val="14"/>
        <w:szCs w:val="14"/>
      </w:rPr>
      <w:t>:</w:t>
    </w:r>
  </w:p>
  <w:p w:rsidR="007A4D34" w:rsidRPr="009D3EAE" w:rsidRDefault="007A4D34" w:rsidP="007A4D34">
    <w:pPr>
      <w:autoSpaceDE w:val="0"/>
      <w:autoSpaceDN w:val="0"/>
      <w:adjustRightInd w:val="0"/>
      <w:spacing w:before="120"/>
      <w:ind w:left="284" w:hanging="142"/>
      <w:rPr>
        <w:rFonts w:ascii="Arial" w:eastAsia="DejaVuSans" w:hAnsi="Arial" w:cs="Arial"/>
        <w:i/>
        <w:sz w:val="14"/>
        <w:szCs w:val="14"/>
      </w:rPr>
    </w:pPr>
    <w:bookmarkStart w:id="25" w:name="_Hlk519146061"/>
    <w:r>
      <w:rPr>
        <w:rFonts w:ascii="Arial" w:eastAsia="DejaVuSans" w:hAnsi="Arial" w:cs="Arial"/>
        <w:i/>
        <w:sz w:val="14"/>
        <w:szCs w:val="14"/>
      </w:rPr>
      <w:t xml:space="preserve">Zadanie nr 1 - </w:t>
    </w:r>
    <w:r w:rsidRPr="002828BB">
      <w:rPr>
        <w:rFonts w:ascii="Arial" w:eastAsia="DejaVuSans" w:hAnsi="Arial" w:cs="Arial"/>
        <w:bCs/>
        <w:i/>
        <w:sz w:val="14"/>
        <w:szCs w:val="14"/>
      </w:rPr>
      <w:t xml:space="preserve">Plac zabaw na terenie </w:t>
    </w:r>
    <w:r w:rsidRPr="002828BB">
      <w:rPr>
        <w:rFonts w:ascii="Arial" w:eastAsia="DejaVuSans" w:hAnsi="Arial" w:cs="Arial"/>
        <w:i/>
        <w:sz w:val="14"/>
        <w:szCs w:val="14"/>
      </w:rPr>
      <w:t xml:space="preserve">Przedszkola nr </w:t>
    </w:r>
    <w:r>
      <w:rPr>
        <w:rFonts w:ascii="Arial" w:eastAsia="DejaVuSans" w:hAnsi="Arial" w:cs="Arial"/>
        <w:i/>
        <w:sz w:val="14"/>
        <w:szCs w:val="14"/>
      </w:rPr>
      <w:t>9</w:t>
    </w:r>
    <w:r w:rsidRPr="002828BB">
      <w:rPr>
        <w:rFonts w:ascii="Arial" w:eastAsia="DejaVuSans" w:hAnsi="Arial" w:cs="Arial"/>
        <w:i/>
        <w:sz w:val="14"/>
        <w:szCs w:val="14"/>
      </w:rPr>
      <w:t xml:space="preserve">, przy ul. </w:t>
    </w:r>
    <w:r>
      <w:rPr>
        <w:rFonts w:ascii="Arial" w:eastAsia="DejaVuSans" w:hAnsi="Arial" w:cs="Arial"/>
        <w:i/>
        <w:sz w:val="14"/>
        <w:szCs w:val="14"/>
      </w:rPr>
      <w:t>Matejki 64  w Zabrzu</w:t>
    </w:r>
    <w:r w:rsidRPr="005C6BB8">
      <w:rPr>
        <w:rFonts w:ascii="Arial" w:eastAsia="DejaVuSans" w:hAnsi="Arial" w:cs="Arial"/>
        <w:b/>
        <w:i/>
        <w:sz w:val="14"/>
        <w:szCs w:val="14"/>
      </w:rPr>
      <w:t xml:space="preserve"> </w:t>
    </w:r>
    <w:r w:rsidRPr="005C6BB8">
      <w:rPr>
        <w:rFonts w:ascii="Arial" w:eastAsia="DejaVuSans" w:hAnsi="Arial" w:cs="Arial"/>
        <w:i/>
        <w:sz w:val="14"/>
        <w:szCs w:val="14"/>
      </w:rPr>
      <w:t>- wniosek nr  P0014</w:t>
    </w:r>
    <w:r>
      <w:rPr>
        <w:rFonts w:ascii="Arial" w:eastAsia="DejaVuSans" w:hAnsi="Arial" w:cs="Arial"/>
        <w:i/>
        <w:sz w:val="14"/>
        <w:szCs w:val="14"/>
      </w:rPr>
      <w:t xml:space="preserve"> - </w:t>
    </w:r>
    <w:r w:rsidRPr="009D3EAE">
      <w:rPr>
        <w:rFonts w:ascii="Arial" w:eastAsia="DejaVuSans" w:hAnsi="Arial" w:cs="Arial"/>
        <w:i/>
        <w:sz w:val="14"/>
        <w:szCs w:val="14"/>
      </w:rPr>
      <w:t>„Projekt na 5-kę”</w:t>
    </w:r>
  </w:p>
  <w:p w:rsidR="007A4D34" w:rsidRDefault="007A4D34" w:rsidP="007A4D34">
    <w:pPr>
      <w:autoSpaceDE w:val="0"/>
      <w:autoSpaceDN w:val="0"/>
      <w:adjustRightInd w:val="0"/>
      <w:ind w:left="284" w:hanging="142"/>
      <w:rPr>
        <w:rFonts w:ascii="Arial" w:eastAsia="DejaVuSans" w:hAnsi="Arial" w:cs="Arial"/>
        <w:i/>
        <w:sz w:val="14"/>
        <w:szCs w:val="14"/>
      </w:rPr>
    </w:pPr>
    <w:r>
      <w:rPr>
        <w:rFonts w:ascii="Arial" w:eastAsia="DejaVuSans" w:hAnsi="Arial" w:cs="Arial"/>
        <w:i/>
        <w:sz w:val="14"/>
        <w:szCs w:val="14"/>
      </w:rPr>
      <w:t xml:space="preserve">Zadanie nr 2 - </w:t>
    </w:r>
    <w:r w:rsidRPr="002828BB">
      <w:rPr>
        <w:rFonts w:ascii="Arial" w:eastAsia="DejaVuSans" w:hAnsi="Arial" w:cs="Arial"/>
        <w:i/>
        <w:sz w:val="14"/>
        <w:szCs w:val="14"/>
      </w:rPr>
      <w:t xml:space="preserve">Plac zabaw na terenie Przedszkola nr </w:t>
    </w:r>
    <w:r>
      <w:rPr>
        <w:rFonts w:ascii="Arial" w:eastAsia="DejaVuSans" w:hAnsi="Arial" w:cs="Arial"/>
        <w:i/>
        <w:sz w:val="14"/>
        <w:szCs w:val="14"/>
      </w:rPr>
      <w:t>12</w:t>
    </w:r>
    <w:r w:rsidRPr="002828BB">
      <w:rPr>
        <w:rFonts w:ascii="Arial" w:eastAsia="DejaVuSans" w:hAnsi="Arial" w:cs="Arial"/>
        <w:i/>
        <w:sz w:val="14"/>
        <w:szCs w:val="14"/>
      </w:rPr>
      <w:t xml:space="preserve">, przy ul. </w:t>
    </w:r>
    <w:r>
      <w:rPr>
        <w:rFonts w:ascii="Arial" w:eastAsia="DejaVuSans" w:hAnsi="Arial" w:cs="Arial"/>
        <w:i/>
        <w:sz w:val="14"/>
        <w:szCs w:val="14"/>
      </w:rPr>
      <w:t>Urbana 2B</w:t>
    </w:r>
    <w:r w:rsidRPr="00483C92">
      <w:rPr>
        <w:rFonts w:ascii="Arial" w:eastAsia="DejaVuSans" w:hAnsi="Arial" w:cs="Arial"/>
        <w:i/>
        <w:sz w:val="14"/>
        <w:szCs w:val="14"/>
      </w:rPr>
      <w:t xml:space="preserve"> </w:t>
    </w:r>
    <w:r>
      <w:rPr>
        <w:rFonts w:ascii="Arial" w:eastAsia="DejaVuSans" w:hAnsi="Arial" w:cs="Arial"/>
        <w:i/>
        <w:sz w:val="14"/>
        <w:szCs w:val="14"/>
      </w:rPr>
      <w:t>w Zabrzu</w:t>
    </w:r>
    <w:r w:rsidRPr="005C6BB8">
      <w:rPr>
        <w:rFonts w:ascii="Arial" w:eastAsia="DejaVuSans" w:hAnsi="Arial" w:cs="Arial"/>
        <w:i/>
        <w:sz w:val="14"/>
        <w:szCs w:val="14"/>
      </w:rPr>
      <w:t xml:space="preserve"> - wniosek nr  P0014</w:t>
    </w:r>
    <w:r>
      <w:rPr>
        <w:rFonts w:ascii="Arial" w:eastAsia="DejaVuSans" w:hAnsi="Arial" w:cs="Arial"/>
        <w:i/>
        <w:sz w:val="14"/>
        <w:szCs w:val="14"/>
      </w:rPr>
      <w:t xml:space="preserve"> - </w:t>
    </w:r>
    <w:r w:rsidRPr="009D3EAE">
      <w:rPr>
        <w:rFonts w:ascii="Arial" w:eastAsia="DejaVuSans" w:hAnsi="Arial" w:cs="Arial"/>
        <w:i/>
        <w:sz w:val="14"/>
        <w:szCs w:val="14"/>
      </w:rPr>
      <w:t>„Projekt na 5-kę”</w:t>
    </w:r>
  </w:p>
  <w:p w:rsidR="007A4D34" w:rsidRDefault="007A4D34" w:rsidP="007A4D34">
    <w:pPr>
      <w:autoSpaceDE w:val="0"/>
      <w:autoSpaceDN w:val="0"/>
      <w:adjustRightInd w:val="0"/>
      <w:ind w:left="284" w:hanging="142"/>
      <w:rPr>
        <w:rFonts w:ascii="Arial" w:eastAsia="DejaVuSans" w:hAnsi="Arial" w:cs="Arial"/>
        <w:i/>
        <w:sz w:val="14"/>
        <w:szCs w:val="14"/>
      </w:rPr>
    </w:pPr>
    <w:r>
      <w:rPr>
        <w:rFonts w:ascii="Arial" w:eastAsia="DejaVuSans" w:hAnsi="Arial" w:cs="Arial"/>
        <w:i/>
        <w:sz w:val="14"/>
        <w:szCs w:val="14"/>
      </w:rPr>
      <w:t xml:space="preserve">Zadanie nr 3 -  </w:t>
    </w:r>
    <w:r w:rsidRPr="002828BB">
      <w:rPr>
        <w:rFonts w:ascii="Arial" w:eastAsia="DejaVuSans" w:hAnsi="Arial" w:cs="Arial"/>
        <w:i/>
        <w:sz w:val="14"/>
        <w:szCs w:val="14"/>
      </w:rPr>
      <w:t xml:space="preserve">Plac zabaw na terenie Przedszkola nr </w:t>
    </w:r>
    <w:r>
      <w:rPr>
        <w:rFonts w:ascii="Arial" w:eastAsia="DejaVuSans" w:hAnsi="Arial" w:cs="Arial"/>
        <w:i/>
        <w:sz w:val="14"/>
        <w:szCs w:val="14"/>
      </w:rPr>
      <w:t>23</w:t>
    </w:r>
    <w:r w:rsidRPr="002828BB">
      <w:rPr>
        <w:rFonts w:ascii="Arial" w:eastAsia="DejaVuSans" w:hAnsi="Arial" w:cs="Arial"/>
        <w:i/>
        <w:sz w:val="14"/>
        <w:szCs w:val="14"/>
      </w:rPr>
      <w:t xml:space="preserve">, przy ul. </w:t>
    </w:r>
    <w:r>
      <w:rPr>
        <w:rFonts w:ascii="Arial" w:eastAsia="DejaVuSans" w:hAnsi="Arial" w:cs="Arial"/>
        <w:i/>
        <w:sz w:val="14"/>
        <w:szCs w:val="14"/>
      </w:rPr>
      <w:t>Ślęczka 9</w:t>
    </w:r>
    <w:r w:rsidRPr="00483C92">
      <w:rPr>
        <w:rFonts w:ascii="Arial" w:eastAsia="DejaVuSans" w:hAnsi="Arial" w:cs="Arial"/>
        <w:i/>
        <w:sz w:val="14"/>
        <w:szCs w:val="14"/>
      </w:rPr>
      <w:t xml:space="preserve"> </w:t>
    </w:r>
    <w:r>
      <w:rPr>
        <w:rFonts w:ascii="Arial" w:eastAsia="DejaVuSans" w:hAnsi="Arial" w:cs="Arial"/>
        <w:i/>
        <w:sz w:val="14"/>
        <w:szCs w:val="14"/>
      </w:rPr>
      <w:t>w Zabrzu</w:t>
    </w:r>
    <w:r w:rsidRPr="002828BB">
      <w:rPr>
        <w:rFonts w:ascii="Arial" w:eastAsia="DejaVuSans" w:hAnsi="Arial" w:cs="Arial"/>
        <w:i/>
        <w:sz w:val="14"/>
        <w:szCs w:val="14"/>
      </w:rPr>
      <w:t>”</w:t>
    </w:r>
    <w:r w:rsidRPr="005C6BB8">
      <w:rPr>
        <w:rFonts w:ascii="Arial" w:eastAsia="DejaVuSans" w:hAnsi="Arial" w:cs="Arial"/>
        <w:i/>
        <w:sz w:val="14"/>
        <w:szCs w:val="14"/>
      </w:rPr>
      <w:t>- wniosek nr  P0014</w:t>
    </w:r>
    <w:r>
      <w:rPr>
        <w:rFonts w:ascii="Arial" w:eastAsia="DejaVuSans" w:hAnsi="Arial" w:cs="Arial"/>
        <w:i/>
        <w:sz w:val="14"/>
        <w:szCs w:val="14"/>
      </w:rPr>
      <w:t xml:space="preserve"> - </w:t>
    </w:r>
    <w:r w:rsidRPr="009D3EAE">
      <w:rPr>
        <w:rFonts w:ascii="Arial" w:eastAsia="DejaVuSans" w:hAnsi="Arial" w:cs="Arial"/>
        <w:i/>
        <w:sz w:val="14"/>
        <w:szCs w:val="14"/>
      </w:rPr>
      <w:t>„Projekt na 5-kę”</w:t>
    </w:r>
  </w:p>
  <w:p w:rsidR="007A4D34" w:rsidRDefault="007A4D34" w:rsidP="007A4D34">
    <w:pPr>
      <w:autoSpaceDE w:val="0"/>
      <w:autoSpaceDN w:val="0"/>
      <w:adjustRightInd w:val="0"/>
      <w:ind w:left="284" w:hanging="142"/>
      <w:rPr>
        <w:rFonts w:ascii="Arial" w:eastAsia="DejaVuSans" w:hAnsi="Arial" w:cs="Arial"/>
        <w:i/>
        <w:sz w:val="14"/>
        <w:szCs w:val="14"/>
      </w:rPr>
    </w:pPr>
    <w:r>
      <w:rPr>
        <w:rFonts w:ascii="Arial" w:eastAsia="DejaVuSans" w:hAnsi="Arial" w:cs="Arial"/>
        <w:i/>
        <w:sz w:val="14"/>
        <w:szCs w:val="14"/>
      </w:rPr>
      <w:t xml:space="preserve">Zadanie nr 4 - </w:t>
    </w:r>
    <w:r w:rsidRPr="002828BB">
      <w:rPr>
        <w:rFonts w:ascii="Arial" w:eastAsia="DejaVuSans" w:hAnsi="Arial" w:cs="Arial"/>
        <w:i/>
        <w:sz w:val="14"/>
        <w:szCs w:val="14"/>
      </w:rPr>
      <w:t>Plac zabaw na terenie P</w:t>
    </w:r>
    <w:r>
      <w:rPr>
        <w:rFonts w:ascii="Arial" w:eastAsia="DejaVuSans" w:hAnsi="Arial" w:cs="Arial"/>
        <w:i/>
        <w:sz w:val="14"/>
        <w:szCs w:val="14"/>
      </w:rPr>
      <w:t>arku im. Tadeusza Kościuszki w Zabrzu</w:t>
    </w:r>
    <w:r w:rsidRPr="005C6BB8">
      <w:rPr>
        <w:rFonts w:ascii="Arial" w:eastAsia="DejaVuSans" w:hAnsi="Arial" w:cs="Arial"/>
        <w:i/>
        <w:sz w:val="14"/>
        <w:szCs w:val="14"/>
      </w:rPr>
      <w:t xml:space="preserve"> - wniosek nr  P0014</w:t>
    </w:r>
    <w:r>
      <w:rPr>
        <w:rFonts w:ascii="Arial" w:eastAsia="DejaVuSans" w:hAnsi="Arial" w:cs="Arial"/>
        <w:i/>
        <w:sz w:val="14"/>
        <w:szCs w:val="14"/>
      </w:rPr>
      <w:t xml:space="preserve"> - </w:t>
    </w:r>
    <w:r w:rsidRPr="009D3EAE">
      <w:rPr>
        <w:rFonts w:ascii="Arial" w:eastAsia="DejaVuSans" w:hAnsi="Arial" w:cs="Arial"/>
        <w:i/>
        <w:sz w:val="14"/>
        <w:szCs w:val="14"/>
      </w:rPr>
      <w:t>„Projekt na 5-kę”</w:t>
    </w:r>
  </w:p>
  <w:p w:rsidR="007A4D34" w:rsidRDefault="007A4D34" w:rsidP="007A4D34">
    <w:pPr>
      <w:autoSpaceDE w:val="0"/>
      <w:autoSpaceDN w:val="0"/>
      <w:adjustRightInd w:val="0"/>
      <w:ind w:left="284" w:hanging="142"/>
      <w:rPr>
        <w:rFonts w:ascii="Arial" w:eastAsia="DejaVuSans" w:hAnsi="Arial" w:cs="Arial"/>
        <w:i/>
        <w:sz w:val="14"/>
        <w:szCs w:val="14"/>
      </w:rPr>
    </w:pPr>
    <w:r w:rsidRPr="002828BB">
      <w:rPr>
        <w:rFonts w:ascii="Arial" w:eastAsia="DejaVuSans" w:hAnsi="Arial" w:cs="Arial"/>
        <w:i/>
        <w:sz w:val="14"/>
        <w:szCs w:val="14"/>
      </w:rPr>
      <w:t xml:space="preserve">Zadanie nr </w:t>
    </w:r>
    <w:r>
      <w:rPr>
        <w:rFonts w:ascii="Arial" w:eastAsia="DejaVuSans" w:hAnsi="Arial" w:cs="Arial"/>
        <w:i/>
        <w:sz w:val="14"/>
        <w:szCs w:val="14"/>
      </w:rPr>
      <w:t>5 - Siłownia zewnętrzna</w:t>
    </w:r>
    <w:r w:rsidRPr="002828BB">
      <w:rPr>
        <w:rFonts w:ascii="Arial" w:eastAsia="DejaVuSans" w:hAnsi="Arial" w:cs="Arial"/>
        <w:i/>
        <w:sz w:val="14"/>
        <w:szCs w:val="14"/>
      </w:rPr>
      <w:t xml:space="preserve"> na terenie </w:t>
    </w:r>
    <w:r>
      <w:rPr>
        <w:rFonts w:ascii="Arial" w:eastAsia="DejaVuSans" w:hAnsi="Arial" w:cs="Arial"/>
        <w:i/>
        <w:sz w:val="14"/>
        <w:szCs w:val="14"/>
      </w:rPr>
      <w:t>S</w:t>
    </w:r>
    <w:r w:rsidRPr="002828BB">
      <w:rPr>
        <w:rFonts w:ascii="Arial" w:eastAsia="DejaVuSans" w:hAnsi="Arial" w:cs="Arial"/>
        <w:i/>
        <w:sz w:val="14"/>
        <w:szCs w:val="14"/>
      </w:rPr>
      <w:t>zko</w:t>
    </w:r>
    <w:r>
      <w:rPr>
        <w:rFonts w:ascii="Arial" w:eastAsia="DejaVuSans" w:hAnsi="Arial" w:cs="Arial"/>
        <w:i/>
        <w:sz w:val="14"/>
        <w:szCs w:val="14"/>
      </w:rPr>
      <w:t>ły Podstawowej</w:t>
    </w:r>
    <w:r w:rsidRPr="002828BB">
      <w:rPr>
        <w:rFonts w:ascii="Arial" w:eastAsia="DejaVuSans" w:hAnsi="Arial" w:cs="Arial"/>
        <w:i/>
        <w:sz w:val="14"/>
        <w:szCs w:val="14"/>
      </w:rPr>
      <w:t xml:space="preserve"> nr </w:t>
    </w:r>
    <w:r>
      <w:rPr>
        <w:rFonts w:ascii="Arial" w:eastAsia="DejaVuSans" w:hAnsi="Arial" w:cs="Arial"/>
        <w:i/>
        <w:sz w:val="14"/>
        <w:szCs w:val="14"/>
      </w:rPr>
      <w:t xml:space="preserve">15 </w:t>
    </w:r>
    <w:r w:rsidRPr="002828BB">
      <w:rPr>
        <w:rFonts w:ascii="Arial" w:eastAsia="DejaVuSans" w:hAnsi="Arial" w:cs="Arial"/>
        <w:i/>
        <w:sz w:val="14"/>
        <w:szCs w:val="14"/>
      </w:rPr>
      <w:t xml:space="preserve">przy ul. </w:t>
    </w:r>
    <w:r>
      <w:rPr>
        <w:rFonts w:ascii="Arial" w:eastAsia="DejaVuSans" w:hAnsi="Arial" w:cs="Arial"/>
        <w:i/>
        <w:sz w:val="14"/>
        <w:szCs w:val="14"/>
      </w:rPr>
      <w:t>Czołgistów 1 w Zabrzu</w:t>
    </w:r>
    <w:r w:rsidRPr="005C6BB8">
      <w:rPr>
        <w:rFonts w:ascii="Arial" w:eastAsia="DejaVuSans" w:hAnsi="Arial" w:cs="Arial"/>
        <w:i/>
        <w:sz w:val="14"/>
        <w:szCs w:val="14"/>
      </w:rPr>
      <w:t xml:space="preserve"> - wniosek nr  P0014</w:t>
    </w:r>
    <w:r>
      <w:rPr>
        <w:rFonts w:ascii="Arial" w:eastAsia="DejaVuSans" w:hAnsi="Arial" w:cs="Arial"/>
        <w:i/>
        <w:sz w:val="14"/>
        <w:szCs w:val="14"/>
      </w:rPr>
      <w:t xml:space="preserve"> - </w:t>
    </w:r>
    <w:r w:rsidRPr="009D3EAE">
      <w:rPr>
        <w:rFonts w:ascii="Arial" w:eastAsia="DejaVuSans" w:hAnsi="Arial" w:cs="Arial"/>
        <w:i/>
        <w:sz w:val="14"/>
        <w:szCs w:val="14"/>
      </w:rPr>
      <w:t>„Projekt na 5-kę”</w:t>
    </w:r>
  </w:p>
  <w:p w:rsidR="007A4D34" w:rsidRDefault="007A4D34" w:rsidP="007A4D34">
    <w:pPr>
      <w:autoSpaceDE w:val="0"/>
      <w:autoSpaceDN w:val="0"/>
      <w:adjustRightInd w:val="0"/>
      <w:ind w:left="142"/>
      <w:rPr>
        <w:rFonts w:ascii="Arial" w:eastAsia="DejaVuSans" w:hAnsi="Arial" w:cs="Arial"/>
        <w:i/>
        <w:sz w:val="14"/>
        <w:szCs w:val="14"/>
      </w:rPr>
    </w:pPr>
    <w:r>
      <w:rPr>
        <w:rFonts w:ascii="Arial" w:eastAsia="DejaVuSans" w:hAnsi="Arial" w:cs="Arial"/>
        <w:i/>
        <w:sz w:val="14"/>
        <w:szCs w:val="14"/>
      </w:rPr>
      <w:t xml:space="preserve">Zadanie nr 6 – </w:t>
    </w:r>
    <w:r w:rsidR="00AA09E8">
      <w:rPr>
        <w:rFonts w:ascii="Arial" w:eastAsia="DejaVuSans" w:hAnsi="Arial" w:cs="Arial"/>
        <w:i/>
        <w:sz w:val="14"/>
        <w:szCs w:val="14"/>
      </w:rPr>
      <w:t>Siłownia</w:t>
    </w:r>
    <w:r>
      <w:rPr>
        <w:rFonts w:ascii="Arial" w:eastAsia="DejaVuSans" w:hAnsi="Arial" w:cs="Arial"/>
        <w:i/>
        <w:sz w:val="14"/>
        <w:szCs w:val="14"/>
      </w:rPr>
      <w:t xml:space="preserve"> pod chmurką przy Szkole Podstawowej nr </w:t>
    </w:r>
    <w:r w:rsidRPr="00AA09E8">
      <w:rPr>
        <w:rFonts w:ascii="Arial" w:eastAsia="DejaVuSans" w:hAnsi="Arial" w:cs="Arial"/>
        <w:i/>
        <w:sz w:val="14"/>
        <w:szCs w:val="14"/>
      </w:rPr>
      <w:t xml:space="preserve">16 ul. Lompy </w:t>
    </w:r>
    <w:r w:rsidR="00AA09E8" w:rsidRPr="00AA09E8">
      <w:rPr>
        <w:rFonts w:ascii="Arial" w:eastAsia="DejaVuSans" w:hAnsi="Arial" w:cs="Arial"/>
        <w:i/>
        <w:sz w:val="14"/>
        <w:szCs w:val="14"/>
      </w:rPr>
      <w:t>78</w:t>
    </w:r>
    <w:r w:rsidR="00AA09E8">
      <w:rPr>
        <w:rFonts w:ascii="Arial" w:eastAsia="DejaVuSans" w:hAnsi="Arial" w:cs="Arial"/>
        <w:i/>
        <w:sz w:val="14"/>
        <w:szCs w:val="14"/>
      </w:rPr>
      <w:t xml:space="preserve"> </w:t>
    </w:r>
    <w:r>
      <w:rPr>
        <w:rFonts w:ascii="Arial" w:eastAsia="DejaVuSans" w:hAnsi="Arial" w:cs="Arial"/>
        <w:i/>
        <w:sz w:val="14"/>
        <w:szCs w:val="14"/>
      </w:rPr>
      <w:t>w Zabrzu – wniosek nr P0023</w:t>
    </w:r>
  </w:p>
  <w:p w:rsidR="007A4D34" w:rsidRPr="009D3EAE" w:rsidRDefault="007A4D34" w:rsidP="007A4D34">
    <w:pPr>
      <w:autoSpaceDE w:val="0"/>
      <w:autoSpaceDN w:val="0"/>
      <w:adjustRightInd w:val="0"/>
      <w:ind w:left="851" w:hanging="709"/>
      <w:rPr>
        <w:rFonts w:ascii="Arial" w:eastAsia="DejaVuSans" w:hAnsi="Arial" w:cs="Arial"/>
        <w:i/>
        <w:sz w:val="14"/>
        <w:szCs w:val="14"/>
      </w:rPr>
    </w:pPr>
    <w:r>
      <w:rPr>
        <w:rFonts w:ascii="Arial" w:eastAsia="DejaVuSans" w:hAnsi="Arial" w:cs="Arial"/>
        <w:i/>
        <w:sz w:val="14"/>
        <w:szCs w:val="14"/>
      </w:rPr>
      <w:t>Zadanie nr 7</w:t>
    </w:r>
    <w:r w:rsidRPr="005C6BB8">
      <w:rPr>
        <w:rFonts w:ascii="Arial" w:eastAsia="DejaVuSans" w:hAnsi="Arial" w:cs="Arial"/>
        <w:i/>
        <w:sz w:val="14"/>
        <w:szCs w:val="14"/>
      </w:rPr>
      <w:t xml:space="preserve"> </w:t>
    </w:r>
    <w:r>
      <w:rPr>
        <w:rFonts w:ascii="Arial" w:eastAsia="DejaVuSans" w:hAnsi="Arial" w:cs="Arial"/>
        <w:i/>
        <w:sz w:val="14"/>
        <w:szCs w:val="14"/>
      </w:rPr>
      <w:t xml:space="preserve">- </w:t>
    </w:r>
    <w:r w:rsidRPr="003E1CA0">
      <w:rPr>
        <w:rFonts w:ascii="Arial" w:eastAsia="DejaVuSans" w:hAnsi="Arial" w:cs="Arial"/>
        <w:bCs/>
        <w:i/>
        <w:sz w:val="14"/>
        <w:szCs w:val="14"/>
      </w:rPr>
      <w:t xml:space="preserve">Plac zabaw na terenie </w:t>
    </w:r>
    <w:r w:rsidRPr="003E1CA0">
      <w:rPr>
        <w:rFonts w:ascii="Arial" w:eastAsia="DejaVuSans" w:hAnsi="Arial" w:cs="Arial"/>
        <w:i/>
        <w:sz w:val="14"/>
        <w:szCs w:val="14"/>
      </w:rPr>
      <w:t xml:space="preserve">Przedszkola nr </w:t>
    </w:r>
    <w:r>
      <w:rPr>
        <w:rFonts w:ascii="Arial" w:eastAsia="DejaVuSans" w:hAnsi="Arial" w:cs="Arial"/>
        <w:i/>
        <w:sz w:val="14"/>
        <w:szCs w:val="14"/>
      </w:rPr>
      <w:t xml:space="preserve">6, przy ul. Jordana 59 w Zabrzu - </w:t>
    </w:r>
    <w:r w:rsidRPr="005C6BB8">
      <w:rPr>
        <w:rFonts w:ascii="Arial" w:eastAsia="DejaVuSans" w:hAnsi="Arial" w:cs="Arial"/>
        <w:i/>
        <w:sz w:val="14"/>
        <w:szCs w:val="14"/>
      </w:rPr>
      <w:t>wniosek nr  P0029</w:t>
    </w:r>
    <w:r>
      <w:rPr>
        <w:rFonts w:ascii="Arial" w:eastAsia="DejaVuSans" w:hAnsi="Arial" w:cs="Arial"/>
        <w:i/>
        <w:sz w:val="14"/>
        <w:szCs w:val="14"/>
      </w:rPr>
      <w:t xml:space="preserve"> - </w:t>
    </w:r>
    <w:r w:rsidRPr="009D3EAE">
      <w:rPr>
        <w:rFonts w:ascii="Arial" w:eastAsia="DejaVuSans" w:hAnsi="Arial" w:cs="Arial"/>
        <w:i/>
        <w:sz w:val="14"/>
        <w:szCs w:val="14"/>
      </w:rPr>
      <w:t>„Mali aktywni”</w:t>
    </w:r>
  </w:p>
  <w:p w:rsidR="007A4D34" w:rsidRPr="009D3EAE" w:rsidRDefault="007A4D34" w:rsidP="007A4D34">
    <w:pPr>
      <w:autoSpaceDE w:val="0"/>
      <w:autoSpaceDN w:val="0"/>
      <w:adjustRightInd w:val="0"/>
      <w:ind w:left="851" w:hanging="709"/>
      <w:rPr>
        <w:rFonts w:ascii="Arial" w:eastAsia="DejaVuSans" w:hAnsi="Arial" w:cs="Arial"/>
        <w:i/>
        <w:sz w:val="14"/>
        <w:szCs w:val="14"/>
      </w:rPr>
    </w:pPr>
    <w:r>
      <w:rPr>
        <w:rFonts w:ascii="Arial" w:eastAsia="DejaVuSans" w:hAnsi="Arial" w:cs="Arial"/>
        <w:i/>
        <w:sz w:val="14"/>
        <w:szCs w:val="14"/>
      </w:rPr>
      <w:t xml:space="preserve">Zadanie nr 8 - </w:t>
    </w:r>
    <w:r w:rsidRPr="003E1CA0">
      <w:rPr>
        <w:rFonts w:ascii="Arial" w:eastAsia="DejaVuSans" w:hAnsi="Arial" w:cs="Arial"/>
        <w:i/>
        <w:sz w:val="14"/>
        <w:szCs w:val="14"/>
      </w:rPr>
      <w:t>Plac zabaw na terenie Przedszkola nr 38,</w:t>
    </w:r>
    <w:r>
      <w:rPr>
        <w:rFonts w:ascii="Arial" w:eastAsia="DejaVuSans" w:hAnsi="Arial" w:cs="Arial"/>
        <w:i/>
        <w:sz w:val="14"/>
        <w:szCs w:val="14"/>
      </w:rPr>
      <w:t xml:space="preserve"> przy ul. Zamenhofa 4A w Zabrzu</w:t>
    </w:r>
    <w:r w:rsidRPr="005C6BB8">
      <w:rPr>
        <w:rFonts w:ascii="Arial" w:eastAsia="DejaVuSans" w:hAnsi="Arial" w:cs="Arial"/>
        <w:i/>
        <w:sz w:val="14"/>
        <w:szCs w:val="14"/>
      </w:rPr>
      <w:t xml:space="preserve"> </w:t>
    </w:r>
    <w:r>
      <w:rPr>
        <w:rFonts w:ascii="Arial" w:eastAsia="DejaVuSans" w:hAnsi="Arial" w:cs="Arial"/>
        <w:i/>
        <w:sz w:val="14"/>
        <w:szCs w:val="14"/>
      </w:rPr>
      <w:t xml:space="preserve">- </w:t>
    </w:r>
    <w:r w:rsidRPr="005C6BB8">
      <w:rPr>
        <w:rFonts w:ascii="Arial" w:eastAsia="DejaVuSans" w:hAnsi="Arial" w:cs="Arial"/>
        <w:i/>
        <w:sz w:val="14"/>
        <w:szCs w:val="14"/>
      </w:rPr>
      <w:t>wniosek nr  P0029</w:t>
    </w:r>
    <w:r>
      <w:rPr>
        <w:rFonts w:ascii="Arial" w:eastAsia="DejaVuSans" w:hAnsi="Arial" w:cs="Arial"/>
        <w:i/>
        <w:sz w:val="14"/>
        <w:szCs w:val="14"/>
      </w:rPr>
      <w:t xml:space="preserve"> - </w:t>
    </w:r>
    <w:r w:rsidRPr="009D3EAE">
      <w:rPr>
        <w:rFonts w:ascii="Arial" w:eastAsia="DejaVuSans" w:hAnsi="Arial" w:cs="Arial"/>
        <w:i/>
        <w:sz w:val="14"/>
        <w:szCs w:val="14"/>
      </w:rPr>
      <w:t>„Mali aktywni”</w:t>
    </w:r>
  </w:p>
  <w:p w:rsidR="007A4D34" w:rsidRDefault="007A4D34" w:rsidP="007A4D34">
    <w:pPr>
      <w:autoSpaceDE w:val="0"/>
      <w:autoSpaceDN w:val="0"/>
      <w:adjustRightInd w:val="0"/>
      <w:ind w:left="851" w:hanging="709"/>
      <w:rPr>
        <w:rFonts w:ascii="Arial" w:eastAsia="DejaVuSans" w:hAnsi="Arial" w:cs="Arial"/>
        <w:i/>
        <w:sz w:val="14"/>
        <w:szCs w:val="14"/>
      </w:rPr>
    </w:pPr>
    <w:r>
      <w:rPr>
        <w:rFonts w:ascii="Arial" w:eastAsia="DejaVuSans" w:hAnsi="Arial" w:cs="Arial"/>
        <w:i/>
        <w:sz w:val="14"/>
        <w:szCs w:val="14"/>
      </w:rPr>
      <w:t xml:space="preserve">Zadanie nr 9 - </w:t>
    </w:r>
    <w:r w:rsidRPr="003E1CA0">
      <w:rPr>
        <w:rFonts w:ascii="Arial" w:eastAsia="DejaVuSans" w:hAnsi="Arial" w:cs="Arial"/>
        <w:i/>
        <w:sz w:val="14"/>
        <w:szCs w:val="14"/>
      </w:rPr>
      <w:t>Plac zabaw na terenie Szkoły Podstawowej nr 33</w:t>
    </w:r>
    <w:r>
      <w:rPr>
        <w:rFonts w:ascii="Arial" w:eastAsia="DejaVuSans" w:hAnsi="Arial" w:cs="Arial"/>
        <w:i/>
        <w:sz w:val="14"/>
        <w:szCs w:val="14"/>
      </w:rPr>
      <w:t xml:space="preserve"> przy ul. Zamenhofa 56 w Zabrzu</w:t>
    </w:r>
    <w:r w:rsidRPr="005C6BB8">
      <w:rPr>
        <w:rFonts w:ascii="Arial" w:eastAsia="DejaVuSans" w:hAnsi="Arial" w:cs="Arial"/>
        <w:i/>
        <w:sz w:val="14"/>
        <w:szCs w:val="14"/>
      </w:rPr>
      <w:t xml:space="preserve"> </w:t>
    </w:r>
    <w:r>
      <w:rPr>
        <w:rFonts w:ascii="Arial" w:eastAsia="DejaVuSans" w:hAnsi="Arial" w:cs="Arial"/>
        <w:i/>
        <w:sz w:val="14"/>
        <w:szCs w:val="14"/>
      </w:rPr>
      <w:t xml:space="preserve">- </w:t>
    </w:r>
    <w:r w:rsidRPr="005C6BB8">
      <w:rPr>
        <w:rFonts w:ascii="Arial" w:eastAsia="DejaVuSans" w:hAnsi="Arial" w:cs="Arial"/>
        <w:i/>
        <w:sz w:val="14"/>
        <w:szCs w:val="14"/>
      </w:rPr>
      <w:t>wniosek nr  P0029</w:t>
    </w:r>
    <w:r>
      <w:rPr>
        <w:rFonts w:ascii="Arial" w:eastAsia="DejaVuSans" w:hAnsi="Arial" w:cs="Arial"/>
        <w:i/>
        <w:sz w:val="14"/>
        <w:szCs w:val="14"/>
      </w:rPr>
      <w:t xml:space="preserve"> - </w:t>
    </w:r>
    <w:r w:rsidRPr="009D3EAE">
      <w:rPr>
        <w:rFonts w:ascii="Arial" w:eastAsia="DejaVuSans" w:hAnsi="Arial" w:cs="Arial"/>
        <w:i/>
        <w:sz w:val="14"/>
        <w:szCs w:val="14"/>
      </w:rPr>
      <w:t>„Mali aktywni”</w:t>
    </w:r>
  </w:p>
  <w:p w:rsidR="00476561" w:rsidRPr="005C6BB8" w:rsidRDefault="000E5A4E" w:rsidP="007A4D34">
    <w:pPr>
      <w:autoSpaceDE w:val="0"/>
      <w:autoSpaceDN w:val="0"/>
      <w:adjustRightInd w:val="0"/>
      <w:ind w:left="993" w:hanging="851"/>
      <w:rPr>
        <w:rFonts w:ascii="Arial" w:eastAsia="DejaVuSans" w:hAnsi="Arial" w:cs="Arial"/>
        <w:i/>
        <w:sz w:val="14"/>
        <w:szCs w:val="14"/>
      </w:rPr>
    </w:pPr>
    <w:r>
      <w:rPr>
        <w:rFonts w:ascii="Arial" w:eastAsia="DejaVuSans" w:hAnsi="Arial" w:cs="Arial"/>
        <w:i/>
        <w:sz w:val="14"/>
        <w:szCs w:val="14"/>
      </w:rPr>
      <w:t xml:space="preserve">Zadanie </w:t>
    </w:r>
    <w:r w:rsidR="00AE704F">
      <w:rPr>
        <w:rFonts w:ascii="Arial" w:eastAsia="DejaVuSans" w:hAnsi="Arial" w:cs="Arial"/>
        <w:i/>
        <w:sz w:val="14"/>
        <w:szCs w:val="14"/>
      </w:rPr>
      <w:t>nr 1</w:t>
    </w:r>
    <w:bookmarkStart w:id="26" w:name="_Hlk519146163"/>
    <w:bookmarkEnd w:id="25"/>
    <w:r w:rsidR="007A4D34">
      <w:rPr>
        <w:rFonts w:ascii="Arial" w:eastAsia="DejaVuSans" w:hAnsi="Arial" w:cs="Arial"/>
        <w:i/>
        <w:sz w:val="14"/>
        <w:szCs w:val="14"/>
      </w:rPr>
      <w:t>0</w:t>
    </w:r>
    <w:r w:rsidR="009D3EAE">
      <w:rPr>
        <w:rFonts w:ascii="Arial" w:eastAsia="DejaVuSans" w:hAnsi="Arial" w:cs="Arial"/>
        <w:i/>
        <w:sz w:val="14"/>
        <w:szCs w:val="14"/>
      </w:rPr>
      <w:t xml:space="preserve"> - </w:t>
    </w:r>
    <w:r w:rsidR="00AE704F">
      <w:rPr>
        <w:rFonts w:ascii="Arial" w:eastAsia="DejaVuSans" w:hAnsi="Arial" w:cs="Arial"/>
        <w:bCs/>
        <w:i/>
        <w:sz w:val="14"/>
        <w:szCs w:val="14"/>
      </w:rPr>
      <w:t>Plac</w:t>
    </w:r>
    <w:r w:rsidR="00AE704F" w:rsidRPr="00AE704F">
      <w:rPr>
        <w:rFonts w:ascii="Arial" w:eastAsia="DejaVuSans" w:hAnsi="Arial" w:cs="Arial"/>
        <w:bCs/>
        <w:i/>
        <w:sz w:val="14"/>
        <w:szCs w:val="14"/>
      </w:rPr>
      <w:t xml:space="preserve"> zabaw </w:t>
    </w:r>
    <w:bookmarkStart w:id="27" w:name="_Hlk504461638"/>
    <w:r w:rsidR="00AE704F" w:rsidRPr="00AE704F">
      <w:rPr>
        <w:rFonts w:ascii="Arial" w:eastAsia="DejaVuSans" w:hAnsi="Arial" w:cs="Arial"/>
        <w:bCs/>
        <w:i/>
        <w:sz w:val="14"/>
        <w:szCs w:val="14"/>
      </w:rPr>
      <w:t>na terenie Rodzinnego Ogrodu Działkowego „Wiśnia”</w:t>
    </w:r>
    <w:bookmarkEnd w:id="27"/>
    <w:r w:rsidR="00AE704F" w:rsidRPr="00AE704F">
      <w:rPr>
        <w:rFonts w:ascii="Arial" w:eastAsia="DejaVuSans" w:hAnsi="Arial" w:cs="Arial"/>
        <w:bCs/>
        <w:i/>
        <w:sz w:val="14"/>
        <w:szCs w:val="14"/>
      </w:rPr>
      <w:t>, przy ul. Paderewskiego 10</w:t>
    </w:r>
    <w:bookmarkEnd w:id="26"/>
    <w:r w:rsidR="005C6BB8">
      <w:rPr>
        <w:rFonts w:ascii="Arial" w:eastAsia="DejaVuSans" w:hAnsi="Arial" w:cs="Arial"/>
        <w:i/>
        <w:sz w:val="14"/>
        <w:szCs w:val="14"/>
      </w:rPr>
      <w:t xml:space="preserve"> – wniosek nr </w:t>
    </w:r>
    <w:r w:rsidR="005C6BB8" w:rsidRPr="005C6BB8">
      <w:rPr>
        <w:rFonts w:ascii="Arial" w:eastAsia="DejaVuSans" w:hAnsi="Arial" w:cs="Arial"/>
        <w:i/>
        <w:sz w:val="14"/>
        <w:szCs w:val="14"/>
      </w:rPr>
      <w:t>P0039</w:t>
    </w:r>
    <w:r w:rsidR="009D3EAE">
      <w:rPr>
        <w:rFonts w:ascii="Arial" w:eastAsia="DejaVuSans" w:hAnsi="Arial" w:cs="Arial"/>
        <w:i/>
        <w:sz w:val="14"/>
        <w:szCs w:val="14"/>
      </w:rPr>
      <w:t xml:space="preserve"> - </w:t>
    </w:r>
    <w:r w:rsidR="009D3EAE" w:rsidRPr="009D3EAE">
      <w:rPr>
        <w:rFonts w:ascii="Arial" w:eastAsia="DejaVuSans" w:hAnsi="Arial" w:cs="Arial"/>
        <w:i/>
        <w:sz w:val="14"/>
        <w:szCs w:val="14"/>
      </w:rPr>
      <w:t>Bajkowy plac zabaw z mini miasteczkiem ruchu drogowego</w:t>
    </w:r>
  </w:p>
  <w:p w:rsidR="009D3EAE" w:rsidRPr="003176A7" w:rsidRDefault="000E5A4E" w:rsidP="009D3EAE">
    <w:pPr>
      <w:autoSpaceDE w:val="0"/>
      <w:autoSpaceDN w:val="0"/>
      <w:adjustRightInd w:val="0"/>
      <w:ind w:left="993" w:hanging="851"/>
      <w:rPr>
        <w:rFonts w:ascii="Arial" w:eastAsia="DejaVuSans" w:hAnsi="Arial" w:cs="Arial"/>
        <w:i/>
        <w:sz w:val="14"/>
        <w:szCs w:val="14"/>
      </w:rPr>
    </w:pPr>
    <w:r>
      <w:rPr>
        <w:rFonts w:ascii="Arial" w:eastAsia="DejaVuSans" w:hAnsi="Arial" w:cs="Arial"/>
        <w:i/>
        <w:sz w:val="14"/>
        <w:szCs w:val="14"/>
      </w:rPr>
      <w:t>Zadanie</w:t>
    </w:r>
    <w:r w:rsidR="007A4D34">
      <w:rPr>
        <w:rFonts w:ascii="Arial" w:eastAsia="DejaVuSans" w:hAnsi="Arial" w:cs="Arial"/>
        <w:i/>
        <w:sz w:val="14"/>
        <w:szCs w:val="14"/>
      </w:rPr>
      <w:t xml:space="preserve"> nr 11</w:t>
    </w:r>
    <w:r w:rsidR="00AE704F">
      <w:rPr>
        <w:rFonts w:ascii="Arial" w:eastAsia="DejaVuSans" w:hAnsi="Arial" w:cs="Arial"/>
        <w:i/>
        <w:sz w:val="14"/>
        <w:szCs w:val="14"/>
      </w:rPr>
      <w:t xml:space="preserve"> </w:t>
    </w:r>
    <w:r w:rsidR="009D3EAE">
      <w:rPr>
        <w:rFonts w:ascii="Arial" w:eastAsia="DejaVuSans" w:hAnsi="Arial" w:cs="Arial"/>
        <w:i/>
        <w:sz w:val="14"/>
        <w:szCs w:val="14"/>
      </w:rPr>
      <w:t xml:space="preserve">- </w:t>
    </w:r>
    <w:r w:rsidR="00AE704F" w:rsidRPr="00AE704F">
      <w:rPr>
        <w:rFonts w:ascii="Arial" w:eastAsia="DejaVuSans" w:hAnsi="Arial" w:cs="Arial"/>
        <w:i/>
        <w:sz w:val="14"/>
        <w:szCs w:val="14"/>
      </w:rPr>
      <w:t xml:space="preserve">Plac zabaw na terenie </w:t>
    </w:r>
    <w:r w:rsidR="00AE704F">
      <w:rPr>
        <w:rFonts w:ascii="Arial" w:eastAsia="DejaVuSans" w:hAnsi="Arial" w:cs="Arial"/>
        <w:i/>
        <w:sz w:val="14"/>
        <w:szCs w:val="14"/>
      </w:rPr>
      <w:t>Przedszkola nr 29, przy ul. Paderewskiego 53</w:t>
    </w:r>
    <w:r w:rsidR="005C6BB8" w:rsidRPr="005C6BB8">
      <w:rPr>
        <w:rFonts w:ascii="Arial" w:eastAsia="DejaVuSans" w:hAnsi="Arial" w:cs="Arial"/>
        <w:i/>
        <w:sz w:val="14"/>
        <w:szCs w:val="14"/>
      </w:rPr>
      <w:t xml:space="preserve"> </w:t>
    </w:r>
    <w:r w:rsidR="005C6BB8">
      <w:rPr>
        <w:rFonts w:ascii="Arial" w:eastAsia="DejaVuSans" w:hAnsi="Arial" w:cs="Arial"/>
        <w:i/>
        <w:sz w:val="14"/>
        <w:szCs w:val="14"/>
      </w:rPr>
      <w:t xml:space="preserve">– wniosek nr </w:t>
    </w:r>
    <w:r w:rsidR="005C6BB8" w:rsidRPr="005C6BB8">
      <w:rPr>
        <w:rFonts w:ascii="Arial" w:eastAsia="DejaVuSans" w:hAnsi="Arial" w:cs="Arial"/>
        <w:i/>
        <w:sz w:val="14"/>
        <w:szCs w:val="14"/>
      </w:rPr>
      <w:t>P0039</w:t>
    </w:r>
    <w:r w:rsidR="009D3EAE">
      <w:rPr>
        <w:rFonts w:ascii="Arial" w:eastAsia="DejaVuSans" w:hAnsi="Arial" w:cs="Arial"/>
        <w:i/>
        <w:sz w:val="14"/>
        <w:szCs w:val="14"/>
      </w:rPr>
      <w:t xml:space="preserve"> - </w:t>
    </w:r>
    <w:r w:rsidR="009D3EAE" w:rsidRPr="009D3EAE">
      <w:rPr>
        <w:rFonts w:ascii="Arial" w:eastAsia="DejaVuSans" w:hAnsi="Arial" w:cs="Arial"/>
        <w:i/>
        <w:sz w:val="14"/>
        <w:szCs w:val="14"/>
      </w:rPr>
      <w:t>Bajkowy plac zabaw z mini miasteczkiem ruchu drogowego</w:t>
    </w:r>
  </w:p>
  <w:bookmarkEnd w:id="22"/>
  <w:p w:rsidR="007A4D34" w:rsidRPr="009D3EAE" w:rsidRDefault="007A4D34" w:rsidP="009D3EAE">
    <w:pPr>
      <w:autoSpaceDE w:val="0"/>
      <w:autoSpaceDN w:val="0"/>
      <w:adjustRightInd w:val="0"/>
      <w:ind w:left="284" w:hanging="142"/>
      <w:rPr>
        <w:rFonts w:ascii="Arial" w:eastAsia="DejaVuSans" w:hAnsi="Arial" w:cs="Arial"/>
        <w:i/>
        <w:sz w:val="14"/>
        <w:szCs w:val="14"/>
      </w:rPr>
    </w:pPr>
    <w:r>
      <w:rPr>
        <w:rFonts w:ascii="Arial" w:eastAsia="DejaVuSans" w:hAnsi="Arial" w:cs="Arial"/>
        <w:i/>
        <w:sz w:val="14"/>
        <w:szCs w:val="14"/>
      </w:rPr>
      <w:t xml:space="preserve">Zadanie nr 12 – Szkolny plac zabaw przy Szkole Podstawowej nr 8 ul. </w:t>
    </w:r>
    <w:r w:rsidR="00AA09E8">
      <w:rPr>
        <w:rFonts w:ascii="Arial" w:eastAsia="DejaVuSans" w:hAnsi="Arial" w:cs="Arial"/>
        <w:i/>
        <w:sz w:val="14"/>
        <w:szCs w:val="14"/>
      </w:rPr>
      <w:t xml:space="preserve">Ks. Józefa </w:t>
    </w:r>
    <w:r w:rsidRPr="00AA09E8">
      <w:rPr>
        <w:rFonts w:ascii="Arial" w:eastAsia="DejaVuSans" w:hAnsi="Arial" w:cs="Arial"/>
        <w:i/>
        <w:sz w:val="14"/>
        <w:szCs w:val="14"/>
      </w:rPr>
      <w:t>Wajdy</w:t>
    </w:r>
    <w:r w:rsidR="00AA09E8" w:rsidRPr="00AA09E8">
      <w:rPr>
        <w:rFonts w:ascii="Arial" w:eastAsia="DejaVuSans" w:hAnsi="Arial" w:cs="Arial"/>
        <w:i/>
        <w:sz w:val="14"/>
        <w:szCs w:val="14"/>
      </w:rPr>
      <w:t xml:space="preserve"> 7</w:t>
    </w:r>
    <w:r w:rsidRPr="00AA09E8">
      <w:rPr>
        <w:rFonts w:ascii="Arial" w:eastAsia="DejaVuSans" w:hAnsi="Arial" w:cs="Arial"/>
        <w:i/>
        <w:sz w:val="14"/>
        <w:szCs w:val="14"/>
      </w:rPr>
      <w:t xml:space="preserve"> w</w:t>
    </w:r>
    <w:r>
      <w:rPr>
        <w:rFonts w:ascii="Arial" w:eastAsia="DejaVuSans" w:hAnsi="Arial" w:cs="Arial"/>
        <w:i/>
        <w:sz w:val="14"/>
        <w:szCs w:val="14"/>
      </w:rPr>
      <w:t xml:space="preserve"> Zabrzu – wniosek nr P0042 </w:t>
    </w:r>
  </w:p>
  <w:p w:rsidR="005C6BB8" w:rsidRPr="005C6BB8" w:rsidRDefault="005C6BB8" w:rsidP="007A4D34">
    <w:pPr>
      <w:autoSpaceDE w:val="0"/>
      <w:autoSpaceDN w:val="0"/>
      <w:adjustRightInd w:val="0"/>
      <w:rPr>
        <w:rFonts w:ascii="Arial" w:eastAsia="DejaVuSans" w:hAnsi="Arial" w:cs="Arial"/>
        <w:i/>
        <w:sz w:val="14"/>
        <w:szCs w:val="14"/>
      </w:rPr>
    </w:pPr>
  </w:p>
  <w:bookmarkEnd w:id="23"/>
  <w:bookmarkEnd w:id="24"/>
  <w:p w:rsidR="003F322C" w:rsidRPr="00A74126" w:rsidRDefault="003F322C" w:rsidP="000E5A4E">
    <w:pPr>
      <w:autoSpaceDE w:val="0"/>
      <w:autoSpaceDN w:val="0"/>
      <w:adjustRightInd w:val="0"/>
      <w:ind w:left="709"/>
      <w:rPr>
        <w:rFonts w:ascii="Arial" w:eastAsia="DejaVuSans" w:hAnsi="Arial" w:cs="Arial"/>
        <w:b/>
        <w:i/>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B56C844A"/>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15:restartNumberingAfterBreak="0">
    <w:nsid w:val="00000005"/>
    <w:multiLevelType w:val="multilevel"/>
    <w:tmpl w:val="00000005"/>
    <w:name w:val="WW8Num5"/>
    <w:lvl w:ilvl="0">
      <w:start w:val="1"/>
      <w:numFmt w:val="decimal"/>
      <w:lvlText w:val="%1."/>
      <w:lvlJc w:val="left"/>
      <w:pPr>
        <w:tabs>
          <w:tab w:val="num" w:pos="340"/>
        </w:tabs>
        <w:ind w:left="0" w:firstLine="0"/>
      </w:pPr>
    </w:lvl>
    <w:lvl w:ilvl="1">
      <w:start w:val="1"/>
      <w:numFmt w:val="bullet"/>
      <w:lvlText w:val="-"/>
      <w:lvlJc w:val="left"/>
      <w:pPr>
        <w:tabs>
          <w:tab w:val="num" w:pos="1021"/>
        </w:tabs>
        <w:ind w:left="0" w:firstLine="0"/>
      </w:pPr>
      <w:rPr>
        <w:rFonts w:ascii="Tahoma" w:hAnsi="Tahoma"/>
        <w:b w:val="0"/>
        <w:i w:val="0"/>
        <w:sz w:val="20"/>
        <w:szCs w:val="20"/>
      </w:rPr>
    </w:lvl>
    <w:lvl w:ilvl="2">
      <w:start w:val="1"/>
      <w:numFmt w:val="decimal"/>
      <w:lvlText w:val="%3)"/>
      <w:lvlJc w:val="left"/>
      <w:pPr>
        <w:tabs>
          <w:tab w:val="num" w:pos="234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2" w15:restartNumberingAfterBreak="0">
    <w:nsid w:val="00000006"/>
    <w:multiLevelType w:val="singleLevel"/>
    <w:tmpl w:val="00000006"/>
    <w:name w:val="WW8Num6"/>
    <w:lvl w:ilvl="0">
      <w:start w:val="1"/>
      <w:numFmt w:val="lowerLetter"/>
      <w:lvlText w:val="%1)"/>
      <w:lvlJc w:val="left"/>
      <w:pPr>
        <w:tabs>
          <w:tab w:val="num" w:pos="851"/>
        </w:tabs>
        <w:ind w:left="0" w:firstLine="0"/>
      </w:pPr>
      <w:rPr>
        <w:rFonts w:ascii="Times New Roman" w:hAnsi="Times New Roman" w:cs="Times New Roman"/>
        <w:b w:val="0"/>
        <w:i w:val="0"/>
        <w:sz w:val="24"/>
        <w:szCs w:val="24"/>
      </w:rPr>
    </w:lvl>
  </w:abstractNum>
  <w:abstractNum w:abstractNumId="3" w15:restartNumberingAfterBreak="0">
    <w:nsid w:val="00000015"/>
    <w:multiLevelType w:val="singleLevel"/>
    <w:tmpl w:val="00000015"/>
    <w:name w:val="WW8Num22"/>
    <w:lvl w:ilvl="0">
      <w:start w:val="6"/>
      <w:numFmt w:val="decimal"/>
      <w:lvlText w:val="%1."/>
      <w:lvlJc w:val="left"/>
      <w:pPr>
        <w:tabs>
          <w:tab w:val="num" w:pos="765"/>
        </w:tabs>
        <w:ind w:left="0" w:firstLine="0"/>
      </w:pPr>
    </w:lvl>
  </w:abstractNum>
  <w:abstractNum w:abstractNumId="4" w15:restartNumberingAfterBreak="0">
    <w:nsid w:val="00000016"/>
    <w:multiLevelType w:val="singleLevel"/>
    <w:tmpl w:val="00000016"/>
    <w:name w:val="WW8Num23"/>
    <w:lvl w:ilvl="0">
      <w:start w:val="1"/>
      <w:numFmt w:val="lowerLetter"/>
      <w:lvlText w:val="%1)"/>
      <w:lvlJc w:val="left"/>
      <w:pPr>
        <w:tabs>
          <w:tab w:val="num" w:pos="0"/>
        </w:tabs>
        <w:ind w:left="0" w:firstLine="0"/>
      </w:pPr>
    </w:lvl>
  </w:abstractNum>
  <w:abstractNum w:abstractNumId="5" w15:restartNumberingAfterBreak="0">
    <w:nsid w:val="014571EA"/>
    <w:multiLevelType w:val="hybridMultilevel"/>
    <w:tmpl w:val="D774F994"/>
    <w:lvl w:ilvl="0" w:tplc="9D0A1228">
      <w:start w:val="1"/>
      <w:numFmt w:val="decimal"/>
      <w:lvlText w:val="%1."/>
      <w:lvlJc w:val="left"/>
      <w:pPr>
        <w:tabs>
          <w:tab w:val="num" w:pos="708"/>
        </w:tabs>
        <w:ind w:left="70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842D58"/>
    <w:multiLevelType w:val="hybridMultilevel"/>
    <w:tmpl w:val="5D4EF682"/>
    <w:lvl w:ilvl="0" w:tplc="0415000F">
      <w:start w:val="1"/>
      <w:numFmt w:val="decimal"/>
      <w:lvlText w:val="%1."/>
      <w:lvlJc w:val="left"/>
      <w:pPr>
        <w:tabs>
          <w:tab w:val="num" w:pos="720"/>
        </w:tabs>
        <w:ind w:left="720" w:hanging="360"/>
      </w:pPr>
    </w:lvl>
    <w:lvl w:ilvl="1" w:tplc="890CF70A">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07B42B1F"/>
    <w:multiLevelType w:val="hybridMultilevel"/>
    <w:tmpl w:val="6B644B7E"/>
    <w:lvl w:ilvl="0" w:tplc="0415000F">
      <w:start w:val="4"/>
      <w:numFmt w:val="decimal"/>
      <w:lvlText w:val="%1."/>
      <w:lvlJc w:val="left"/>
      <w:pPr>
        <w:tabs>
          <w:tab w:val="num" w:pos="720"/>
        </w:tabs>
        <w:ind w:left="720" w:hanging="360"/>
      </w:pPr>
      <w:rPr>
        <w:rFonts w:hint="default"/>
      </w:rPr>
    </w:lvl>
    <w:lvl w:ilvl="1" w:tplc="44307422">
      <w:start w:val="2"/>
      <w:numFmt w:val="lowerLetter"/>
      <w:lvlText w:val="%2)"/>
      <w:lvlJc w:val="left"/>
      <w:pPr>
        <w:tabs>
          <w:tab w:val="num" w:pos="360"/>
        </w:tabs>
        <w:ind w:left="360" w:hanging="360"/>
      </w:pPr>
      <w:rPr>
        <w:rFonts w:hint="default"/>
      </w:rPr>
    </w:lvl>
    <w:lvl w:ilvl="2" w:tplc="A982524C">
      <w:start w:val="1"/>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8554316"/>
    <w:multiLevelType w:val="hybridMultilevel"/>
    <w:tmpl w:val="E71E1138"/>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086F2C52"/>
    <w:multiLevelType w:val="hybridMultilevel"/>
    <w:tmpl w:val="15607FD0"/>
    <w:lvl w:ilvl="0" w:tplc="04150019">
      <w:start w:val="1"/>
      <w:numFmt w:val="lowerLetter"/>
      <w:lvlText w:val="%1."/>
      <w:lvlJc w:val="left"/>
      <w:pPr>
        <w:tabs>
          <w:tab w:val="num" w:pos="708"/>
        </w:tabs>
        <w:ind w:left="708" w:hanging="360"/>
      </w:pPr>
    </w:lvl>
    <w:lvl w:ilvl="1" w:tplc="04150019" w:tentative="1">
      <w:start w:val="1"/>
      <w:numFmt w:val="lowerLetter"/>
      <w:lvlText w:val="%2."/>
      <w:lvlJc w:val="left"/>
      <w:pPr>
        <w:tabs>
          <w:tab w:val="num" w:pos="708"/>
        </w:tabs>
        <w:ind w:left="708" w:hanging="360"/>
      </w:pPr>
    </w:lvl>
    <w:lvl w:ilvl="2" w:tplc="0415001B" w:tentative="1">
      <w:start w:val="1"/>
      <w:numFmt w:val="lowerRoman"/>
      <w:lvlText w:val="%3."/>
      <w:lvlJc w:val="right"/>
      <w:pPr>
        <w:tabs>
          <w:tab w:val="num" w:pos="1428"/>
        </w:tabs>
        <w:ind w:left="1428" w:hanging="180"/>
      </w:pPr>
    </w:lvl>
    <w:lvl w:ilvl="3" w:tplc="0415000F" w:tentative="1">
      <w:start w:val="1"/>
      <w:numFmt w:val="decimal"/>
      <w:lvlText w:val="%4."/>
      <w:lvlJc w:val="left"/>
      <w:pPr>
        <w:tabs>
          <w:tab w:val="num" w:pos="2148"/>
        </w:tabs>
        <w:ind w:left="2148" w:hanging="360"/>
      </w:pPr>
    </w:lvl>
    <w:lvl w:ilvl="4" w:tplc="04150019" w:tentative="1">
      <w:start w:val="1"/>
      <w:numFmt w:val="lowerLetter"/>
      <w:lvlText w:val="%5."/>
      <w:lvlJc w:val="left"/>
      <w:pPr>
        <w:tabs>
          <w:tab w:val="num" w:pos="2868"/>
        </w:tabs>
        <w:ind w:left="2868" w:hanging="360"/>
      </w:pPr>
    </w:lvl>
    <w:lvl w:ilvl="5" w:tplc="0415001B" w:tentative="1">
      <w:start w:val="1"/>
      <w:numFmt w:val="lowerRoman"/>
      <w:lvlText w:val="%6."/>
      <w:lvlJc w:val="right"/>
      <w:pPr>
        <w:tabs>
          <w:tab w:val="num" w:pos="3588"/>
        </w:tabs>
        <w:ind w:left="3588" w:hanging="180"/>
      </w:pPr>
    </w:lvl>
    <w:lvl w:ilvl="6" w:tplc="0415000F" w:tentative="1">
      <w:start w:val="1"/>
      <w:numFmt w:val="decimal"/>
      <w:lvlText w:val="%7."/>
      <w:lvlJc w:val="left"/>
      <w:pPr>
        <w:tabs>
          <w:tab w:val="num" w:pos="4308"/>
        </w:tabs>
        <w:ind w:left="4308" w:hanging="360"/>
      </w:pPr>
    </w:lvl>
    <w:lvl w:ilvl="7" w:tplc="04150019" w:tentative="1">
      <w:start w:val="1"/>
      <w:numFmt w:val="lowerLetter"/>
      <w:lvlText w:val="%8."/>
      <w:lvlJc w:val="left"/>
      <w:pPr>
        <w:tabs>
          <w:tab w:val="num" w:pos="5028"/>
        </w:tabs>
        <w:ind w:left="5028" w:hanging="360"/>
      </w:pPr>
    </w:lvl>
    <w:lvl w:ilvl="8" w:tplc="0415001B" w:tentative="1">
      <w:start w:val="1"/>
      <w:numFmt w:val="lowerRoman"/>
      <w:lvlText w:val="%9."/>
      <w:lvlJc w:val="right"/>
      <w:pPr>
        <w:tabs>
          <w:tab w:val="num" w:pos="5748"/>
        </w:tabs>
        <w:ind w:left="5748" w:hanging="180"/>
      </w:pPr>
    </w:lvl>
  </w:abstractNum>
  <w:abstractNum w:abstractNumId="10" w15:restartNumberingAfterBreak="0">
    <w:nsid w:val="0A190C3D"/>
    <w:multiLevelType w:val="hybridMultilevel"/>
    <w:tmpl w:val="66CC1906"/>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CBA7FD2"/>
    <w:multiLevelType w:val="hybridMultilevel"/>
    <w:tmpl w:val="D1AAF086"/>
    <w:lvl w:ilvl="0" w:tplc="04150005">
      <w:start w:val="1"/>
      <w:numFmt w:val="bullet"/>
      <w:lvlText w:val=""/>
      <w:lvlJc w:val="left"/>
      <w:pPr>
        <w:tabs>
          <w:tab w:val="num" w:pos="720"/>
        </w:tabs>
        <w:ind w:left="720" w:hanging="360"/>
      </w:pPr>
      <w:rPr>
        <w:rFonts w:ascii="Wingdings" w:hAnsi="Wingdings" w:hint="default"/>
      </w:rPr>
    </w:lvl>
    <w:lvl w:ilvl="1" w:tplc="8B0266B6">
      <w:start w:val="9"/>
      <w:numFmt w:val="bullet"/>
      <w:lvlText w:val="-"/>
      <w:lvlJc w:val="left"/>
      <w:pPr>
        <w:tabs>
          <w:tab w:val="num" w:pos="1440"/>
        </w:tabs>
        <w:ind w:left="1440" w:hanging="360"/>
      </w:pPr>
      <w:rPr>
        <w:rFonts w:ascii="Times New Roman" w:eastAsia="Times New Roman" w:hAnsi="Times New Roman" w:cs="Times New Roman" w:hint="default"/>
      </w:rPr>
    </w:lvl>
    <w:lvl w:ilvl="2" w:tplc="5C9ADF94">
      <w:start w:val="8"/>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2" w15:restartNumberingAfterBreak="0">
    <w:nsid w:val="109C731A"/>
    <w:multiLevelType w:val="hybridMultilevel"/>
    <w:tmpl w:val="AF8E559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10D6625"/>
    <w:multiLevelType w:val="hybridMultilevel"/>
    <w:tmpl w:val="EC089CFA"/>
    <w:lvl w:ilvl="0" w:tplc="4C5236F8">
      <w:start w:val="3"/>
      <w:numFmt w:val="decimal"/>
      <w:lvlText w:val="%1."/>
      <w:lvlJc w:val="left"/>
      <w:pPr>
        <w:tabs>
          <w:tab w:val="num" w:pos="708"/>
        </w:tabs>
        <w:ind w:left="70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5F46C22"/>
    <w:multiLevelType w:val="hybridMultilevel"/>
    <w:tmpl w:val="5910437A"/>
    <w:lvl w:ilvl="0" w:tplc="AE7C760C">
      <w:numFmt w:val="bullet"/>
      <w:lvlText w:val="•"/>
      <w:lvlJc w:val="left"/>
      <w:pPr>
        <w:ind w:left="1080" w:hanging="360"/>
      </w:pPr>
      <w:rPr>
        <w:rFonts w:ascii="Arial" w:eastAsia="OpenSymbol" w:hAnsi="Arial"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15:restartNumberingAfterBreak="0">
    <w:nsid w:val="1744452D"/>
    <w:multiLevelType w:val="multilevel"/>
    <w:tmpl w:val="308A7D54"/>
    <w:name w:val="WW8Num262"/>
    <w:lvl w:ilvl="0">
      <w:start w:val="1"/>
      <w:numFmt w:val="decimal"/>
      <w:lvlText w:val="%1."/>
      <w:lvlJc w:val="left"/>
      <w:pPr>
        <w:tabs>
          <w:tab w:val="num" w:pos="340"/>
        </w:tabs>
        <w:ind w:left="0" w:firstLine="0"/>
      </w:pPr>
    </w:lvl>
    <w:lvl w:ilvl="1">
      <w:start w:val="1"/>
      <w:numFmt w:val="decimal"/>
      <w:lvlText w:val="%2)"/>
      <w:lvlJc w:val="left"/>
      <w:pPr>
        <w:tabs>
          <w:tab w:val="num" w:pos="0"/>
        </w:tabs>
        <w:ind w:left="0" w:firstLine="0"/>
      </w:pPr>
      <w:rPr>
        <w:rFonts w:ascii="Times New Roman" w:hAnsi="Times New Roman" w:cs="Times New Roman" w:hint="default"/>
      </w:rPr>
    </w:lvl>
    <w:lvl w:ilvl="2">
      <w:start w:val="1"/>
      <w:numFmt w:val="lowerRoman"/>
      <w:lvlText w:val="%3."/>
      <w:lvlJc w:val="left"/>
      <w:pPr>
        <w:tabs>
          <w:tab w:val="num" w:pos="2340"/>
        </w:tabs>
        <w:ind w:left="0" w:firstLine="0"/>
      </w:pPr>
    </w:lvl>
    <w:lvl w:ilvl="3">
      <w:start w:val="5"/>
      <w:numFmt w:val="decimal"/>
      <w:lvlText w:val="%4."/>
      <w:lvlJc w:val="left"/>
      <w:pPr>
        <w:tabs>
          <w:tab w:val="num" w:pos="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16" w15:restartNumberingAfterBreak="0">
    <w:nsid w:val="19225C86"/>
    <w:multiLevelType w:val="hybridMultilevel"/>
    <w:tmpl w:val="0CBA77F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E90983"/>
    <w:multiLevelType w:val="hybridMultilevel"/>
    <w:tmpl w:val="4DE856B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4C55257"/>
    <w:multiLevelType w:val="hybridMultilevel"/>
    <w:tmpl w:val="59044982"/>
    <w:lvl w:ilvl="0" w:tplc="22EC35D6">
      <w:start w:val="1"/>
      <w:numFmt w:val="lowerLetter"/>
      <w:lvlText w:val="%1)"/>
      <w:lvlJc w:val="left"/>
      <w:pPr>
        <w:ind w:left="928"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5741820"/>
    <w:multiLevelType w:val="hybridMultilevel"/>
    <w:tmpl w:val="292CD7BA"/>
    <w:lvl w:ilvl="0" w:tplc="04150019">
      <w:start w:val="1"/>
      <w:numFmt w:val="lowerLetter"/>
      <w:lvlText w:val="%1."/>
      <w:lvlJc w:val="left"/>
      <w:pPr>
        <w:tabs>
          <w:tab w:val="num" w:pos="2520"/>
        </w:tabs>
        <w:ind w:left="2520" w:hanging="360"/>
      </w:pPr>
    </w:lvl>
    <w:lvl w:ilvl="1" w:tplc="DECE118A">
      <w:start w:val="1"/>
      <w:numFmt w:val="decimal"/>
      <w:lvlText w:val="%2."/>
      <w:lvlJc w:val="left"/>
      <w:pPr>
        <w:tabs>
          <w:tab w:val="num" w:pos="2520"/>
        </w:tabs>
        <w:ind w:left="2520" w:hanging="360"/>
      </w:pPr>
      <w:rPr>
        <w:rFonts w:hint="default"/>
      </w:r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20" w15:restartNumberingAfterBreak="0">
    <w:nsid w:val="303A6B4C"/>
    <w:multiLevelType w:val="hybridMultilevel"/>
    <w:tmpl w:val="015C9478"/>
    <w:lvl w:ilvl="0" w:tplc="455657E6">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04504D1"/>
    <w:multiLevelType w:val="hybridMultilevel"/>
    <w:tmpl w:val="C4D6D490"/>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32A9445F"/>
    <w:multiLevelType w:val="hybridMultilevel"/>
    <w:tmpl w:val="4B8CCF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4931FFA"/>
    <w:multiLevelType w:val="hybridMultilevel"/>
    <w:tmpl w:val="CC125620"/>
    <w:lvl w:ilvl="0" w:tplc="159C8A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5A081D"/>
    <w:multiLevelType w:val="hybridMultilevel"/>
    <w:tmpl w:val="DC58D6F6"/>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360C1B7A"/>
    <w:multiLevelType w:val="multilevel"/>
    <w:tmpl w:val="E3802090"/>
    <w:styleLink w:val="ListsEIB"/>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26" w15:restartNumberingAfterBreak="0">
    <w:nsid w:val="36400026"/>
    <w:multiLevelType w:val="hybridMultilevel"/>
    <w:tmpl w:val="A56CC9F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3A18583B"/>
    <w:multiLevelType w:val="hybridMultilevel"/>
    <w:tmpl w:val="4484EF64"/>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8" w15:restartNumberingAfterBreak="0">
    <w:nsid w:val="42673E80"/>
    <w:multiLevelType w:val="hybridMultilevel"/>
    <w:tmpl w:val="F3B06178"/>
    <w:lvl w:ilvl="0" w:tplc="E076CA9A">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300104B"/>
    <w:multiLevelType w:val="hybridMultilevel"/>
    <w:tmpl w:val="6CB4BE84"/>
    <w:lvl w:ilvl="0" w:tplc="0415000B">
      <w:start w:val="1"/>
      <w:numFmt w:val="bullet"/>
      <w:lvlText w:val=""/>
      <w:lvlJc w:val="left"/>
      <w:pPr>
        <w:ind w:left="785" w:hanging="360"/>
      </w:pPr>
      <w:rPr>
        <w:rFonts w:ascii="Wingdings" w:hAnsi="Wingdings" w:hint="default"/>
      </w:rPr>
    </w:lvl>
    <w:lvl w:ilvl="1" w:tplc="04150003" w:tentative="1">
      <w:start w:val="1"/>
      <w:numFmt w:val="bullet"/>
      <w:lvlText w:val="o"/>
      <w:lvlJc w:val="left"/>
      <w:pPr>
        <w:ind w:left="1581" w:hanging="360"/>
      </w:pPr>
      <w:rPr>
        <w:rFonts w:ascii="Courier New" w:hAnsi="Courier New" w:cs="Courier New" w:hint="default"/>
      </w:rPr>
    </w:lvl>
    <w:lvl w:ilvl="2" w:tplc="04150005" w:tentative="1">
      <w:start w:val="1"/>
      <w:numFmt w:val="bullet"/>
      <w:lvlText w:val=""/>
      <w:lvlJc w:val="left"/>
      <w:pPr>
        <w:ind w:left="2301" w:hanging="360"/>
      </w:pPr>
      <w:rPr>
        <w:rFonts w:ascii="Wingdings" w:hAnsi="Wingdings" w:hint="default"/>
      </w:rPr>
    </w:lvl>
    <w:lvl w:ilvl="3" w:tplc="04150001" w:tentative="1">
      <w:start w:val="1"/>
      <w:numFmt w:val="bullet"/>
      <w:lvlText w:val=""/>
      <w:lvlJc w:val="left"/>
      <w:pPr>
        <w:ind w:left="3021" w:hanging="360"/>
      </w:pPr>
      <w:rPr>
        <w:rFonts w:ascii="Symbol" w:hAnsi="Symbol" w:hint="default"/>
      </w:rPr>
    </w:lvl>
    <w:lvl w:ilvl="4" w:tplc="04150003" w:tentative="1">
      <w:start w:val="1"/>
      <w:numFmt w:val="bullet"/>
      <w:lvlText w:val="o"/>
      <w:lvlJc w:val="left"/>
      <w:pPr>
        <w:ind w:left="3741" w:hanging="360"/>
      </w:pPr>
      <w:rPr>
        <w:rFonts w:ascii="Courier New" w:hAnsi="Courier New" w:cs="Courier New" w:hint="default"/>
      </w:rPr>
    </w:lvl>
    <w:lvl w:ilvl="5" w:tplc="04150005" w:tentative="1">
      <w:start w:val="1"/>
      <w:numFmt w:val="bullet"/>
      <w:lvlText w:val=""/>
      <w:lvlJc w:val="left"/>
      <w:pPr>
        <w:ind w:left="4461" w:hanging="360"/>
      </w:pPr>
      <w:rPr>
        <w:rFonts w:ascii="Wingdings" w:hAnsi="Wingdings" w:hint="default"/>
      </w:rPr>
    </w:lvl>
    <w:lvl w:ilvl="6" w:tplc="04150001" w:tentative="1">
      <w:start w:val="1"/>
      <w:numFmt w:val="bullet"/>
      <w:lvlText w:val=""/>
      <w:lvlJc w:val="left"/>
      <w:pPr>
        <w:ind w:left="5181" w:hanging="360"/>
      </w:pPr>
      <w:rPr>
        <w:rFonts w:ascii="Symbol" w:hAnsi="Symbol" w:hint="default"/>
      </w:rPr>
    </w:lvl>
    <w:lvl w:ilvl="7" w:tplc="04150003" w:tentative="1">
      <w:start w:val="1"/>
      <w:numFmt w:val="bullet"/>
      <w:lvlText w:val="o"/>
      <w:lvlJc w:val="left"/>
      <w:pPr>
        <w:ind w:left="5901" w:hanging="360"/>
      </w:pPr>
      <w:rPr>
        <w:rFonts w:ascii="Courier New" w:hAnsi="Courier New" w:cs="Courier New" w:hint="default"/>
      </w:rPr>
    </w:lvl>
    <w:lvl w:ilvl="8" w:tplc="04150005" w:tentative="1">
      <w:start w:val="1"/>
      <w:numFmt w:val="bullet"/>
      <w:lvlText w:val=""/>
      <w:lvlJc w:val="left"/>
      <w:pPr>
        <w:ind w:left="6621" w:hanging="360"/>
      </w:pPr>
      <w:rPr>
        <w:rFonts w:ascii="Wingdings" w:hAnsi="Wingdings" w:hint="default"/>
      </w:rPr>
    </w:lvl>
  </w:abstractNum>
  <w:abstractNum w:abstractNumId="30" w15:restartNumberingAfterBreak="0">
    <w:nsid w:val="43537BD4"/>
    <w:multiLevelType w:val="hybridMultilevel"/>
    <w:tmpl w:val="AAF6254C"/>
    <w:lvl w:ilvl="0" w:tplc="0415000F">
      <w:start w:val="1"/>
      <w:numFmt w:val="decimal"/>
      <w:lvlText w:val="%1."/>
      <w:lvlJc w:val="left"/>
      <w:pPr>
        <w:ind w:left="418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BCF079F"/>
    <w:multiLevelType w:val="hybridMultilevel"/>
    <w:tmpl w:val="F0F68EE8"/>
    <w:lvl w:ilvl="0" w:tplc="36F0F248">
      <w:start w:val="2"/>
      <w:numFmt w:val="decimal"/>
      <w:lvlText w:val="%1."/>
      <w:lvlJc w:val="left"/>
      <w:pPr>
        <w:tabs>
          <w:tab w:val="num" w:pos="708"/>
        </w:tabs>
        <w:ind w:left="708" w:hanging="360"/>
      </w:pPr>
      <w:rPr>
        <w:rFonts w:hint="default"/>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4CF110CC"/>
    <w:multiLevelType w:val="hybridMultilevel"/>
    <w:tmpl w:val="6C7085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4FA95A69"/>
    <w:multiLevelType w:val="multilevel"/>
    <w:tmpl w:val="A6D84D2A"/>
    <w:lvl w:ilvl="0">
      <w:start w:val="1"/>
      <w:numFmt w:val="decimal"/>
      <w:lvlText w:val="%1."/>
      <w:lvlJc w:val="left"/>
      <w:pPr>
        <w:tabs>
          <w:tab w:val="num" w:pos="1440"/>
        </w:tabs>
        <w:ind w:left="1440" w:hanging="360"/>
      </w:pPr>
      <w:rPr>
        <w:rFonts w:ascii="Times New Roman" w:hAnsi="Times New Roman" w:hint="default"/>
        <w:b w:val="0"/>
        <w:i w:val="0"/>
        <w:sz w:val="24"/>
      </w:rPr>
    </w:lvl>
    <w:lvl w:ilvl="1">
      <w:start w:val="2"/>
      <w:numFmt w:val="decimal"/>
      <w:isLgl/>
      <w:lvlText w:val="%1.%2."/>
      <w:lvlJc w:val="left"/>
      <w:pPr>
        <w:ind w:left="1470" w:hanging="39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160" w:hanging="1080"/>
      </w:pPr>
      <w:rPr>
        <w:rFonts w:hint="default"/>
        <w:b w:val="0"/>
      </w:rPr>
    </w:lvl>
    <w:lvl w:ilvl="5">
      <w:start w:val="1"/>
      <w:numFmt w:val="decimal"/>
      <w:isLgl/>
      <w:lvlText w:val="%1.%2.%3.%4.%5.%6."/>
      <w:lvlJc w:val="left"/>
      <w:pPr>
        <w:ind w:left="2160" w:hanging="1080"/>
      </w:pPr>
      <w:rPr>
        <w:rFonts w:hint="default"/>
        <w:b w:val="0"/>
      </w:rPr>
    </w:lvl>
    <w:lvl w:ilvl="6">
      <w:start w:val="1"/>
      <w:numFmt w:val="decimal"/>
      <w:isLgl/>
      <w:lvlText w:val="%1.%2.%3.%4.%5.%6.%7."/>
      <w:lvlJc w:val="left"/>
      <w:pPr>
        <w:ind w:left="2520" w:hanging="1440"/>
      </w:pPr>
      <w:rPr>
        <w:rFonts w:hint="default"/>
        <w:b w:val="0"/>
      </w:rPr>
    </w:lvl>
    <w:lvl w:ilvl="7">
      <w:start w:val="1"/>
      <w:numFmt w:val="decimal"/>
      <w:isLgl/>
      <w:lvlText w:val="%1.%2.%3.%4.%5.%6.%7.%8."/>
      <w:lvlJc w:val="left"/>
      <w:pPr>
        <w:ind w:left="2520" w:hanging="1440"/>
      </w:pPr>
      <w:rPr>
        <w:rFonts w:hint="default"/>
        <w:b w:val="0"/>
      </w:rPr>
    </w:lvl>
    <w:lvl w:ilvl="8">
      <w:start w:val="1"/>
      <w:numFmt w:val="decimal"/>
      <w:isLgl/>
      <w:lvlText w:val="%1.%2.%3.%4.%5.%6.%7.%8.%9."/>
      <w:lvlJc w:val="left"/>
      <w:pPr>
        <w:ind w:left="2880" w:hanging="1800"/>
      </w:pPr>
      <w:rPr>
        <w:rFonts w:hint="default"/>
        <w:b w:val="0"/>
      </w:rPr>
    </w:lvl>
  </w:abstractNum>
  <w:abstractNum w:abstractNumId="34" w15:restartNumberingAfterBreak="0">
    <w:nsid w:val="552F2CE0"/>
    <w:multiLevelType w:val="hybridMultilevel"/>
    <w:tmpl w:val="999A3218"/>
    <w:lvl w:ilvl="0" w:tplc="04150001">
      <w:start w:val="1"/>
      <w:numFmt w:val="bullet"/>
      <w:lvlText w:val=""/>
      <w:lvlJc w:val="left"/>
      <w:pPr>
        <w:tabs>
          <w:tab w:val="num" w:pos="720"/>
        </w:tabs>
        <w:ind w:left="720" w:hanging="360"/>
      </w:pPr>
      <w:rPr>
        <w:rFonts w:ascii="Symbol" w:hAnsi="Symbol" w:hint="default"/>
      </w:rPr>
    </w:lvl>
    <w:lvl w:ilvl="1" w:tplc="44307422">
      <w:start w:val="2"/>
      <w:numFmt w:val="lowerLetter"/>
      <w:lvlText w:val="%2)"/>
      <w:lvlJc w:val="left"/>
      <w:pPr>
        <w:tabs>
          <w:tab w:val="num" w:pos="360"/>
        </w:tabs>
        <w:ind w:left="360" w:hanging="360"/>
      </w:pPr>
      <w:rPr>
        <w:rFonts w:hint="default"/>
      </w:rPr>
    </w:lvl>
    <w:lvl w:ilvl="2" w:tplc="A982524C">
      <w:start w:val="1"/>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BF45769"/>
    <w:multiLevelType w:val="hybridMultilevel"/>
    <w:tmpl w:val="D6F61E7C"/>
    <w:lvl w:ilvl="0" w:tplc="D5884012">
      <w:start w:val="1"/>
      <w:numFmt w:val="decimal"/>
      <w:lvlText w:val="%1."/>
      <w:lvlJc w:val="left"/>
      <w:pPr>
        <w:tabs>
          <w:tab w:val="num" w:pos="720"/>
        </w:tabs>
        <w:ind w:left="720" w:hanging="360"/>
      </w:pPr>
      <w:rPr>
        <w:b w:val="0"/>
        <w:sz w:val="20"/>
        <w:szCs w:val="20"/>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63905D8E"/>
    <w:multiLevelType w:val="hybridMultilevel"/>
    <w:tmpl w:val="351282D8"/>
    <w:lvl w:ilvl="0" w:tplc="0C128CBC">
      <w:start w:val="1"/>
      <w:numFmt w:val="decimal"/>
      <w:lvlText w:val="%1."/>
      <w:lvlJc w:val="left"/>
      <w:pPr>
        <w:tabs>
          <w:tab w:val="num" w:pos="644"/>
        </w:tabs>
        <w:ind w:left="644" w:hanging="360"/>
      </w:pPr>
      <w:rPr>
        <w:strike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675158F5"/>
    <w:multiLevelType w:val="hybridMultilevel"/>
    <w:tmpl w:val="BD8067D8"/>
    <w:lvl w:ilvl="0" w:tplc="9A5C5FF8">
      <w:start w:val="1"/>
      <w:numFmt w:val="lowerLetter"/>
      <w:lvlText w:val="%1)"/>
      <w:lvlJc w:val="left"/>
      <w:pPr>
        <w:tabs>
          <w:tab w:val="num" w:pos="1800"/>
        </w:tabs>
        <w:ind w:left="1800" w:hanging="360"/>
      </w:pPr>
      <w:rPr>
        <w:rFonts w:hint="default"/>
      </w:rPr>
    </w:lvl>
    <w:lvl w:ilvl="1" w:tplc="21F64A0C">
      <w:start w:val="1"/>
      <w:numFmt w:val="decimal"/>
      <w:lvlText w:val="%2."/>
      <w:lvlJc w:val="left"/>
      <w:pPr>
        <w:tabs>
          <w:tab w:val="num" w:pos="1800"/>
        </w:tabs>
        <w:ind w:left="1800" w:hanging="360"/>
      </w:pPr>
      <w:rPr>
        <w:rFonts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8" w15:restartNumberingAfterBreak="0">
    <w:nsid w:val="6AD2571F"/>
    <w:multiLevelType w:val="hybridMultilevel"/>
    <w:tmpl w:val="4B0EACF8"/>
    <w:lvl w:ilvl="0" w:tplc="25C43908">
      <w:start w:val="1"/>
      <w:numFmt w:val="decimal"/>
      <w:lvlText w:val="%1."/>
      <w:lvlJc w:val="left"/>
      <w:pPr>
        <w:ind w:left="720" w:hanging="360"/>
      </w:pPr>
      <w:rPr>
        <w:rFonts w:ascii="Arial" w:eastAsia="Times New Roman" w:hAnsi="Arial" w:cs="Arial"/>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B417E03"/>
    <w:multiLevelType w:val="hybridMultilevel"/>
    <w:tmpl w:val="3C0025D6"/>
    <w:name w:val="WW8Num2622"/>
    <w:lvl w:ilvl="0" w:tplc="17F2FB78">
      <w:start w:val="1"/>
      <w:numFmt w:val="bullet"/>
      <w:lvlText w:val=""/>
      <w:lvlJc w:val="left"/>
      <w:pPr>
        <w:tabs>
          <w:tab w:val="num" w:pos="1918"/>
        </w:tabs>
        <w:ind w:left="1918" w:hanging="360"/>
      </w:pPr>
      <w:rPr>
        <w:rFonts w:ascii="Symbol" w:hAnsi="Symbol" w:hint="default"/>
      </w:rPr>
    </w:lvl>
    <w:lvl w:ilvl="1" w:tplc="04150003" w:tentative="1">
      <w:start w:val="1"/>
      <w:numFmt w:val="bullet"/>
      <w:lvlText w:val="o"/>
      <w:lvlJc w:val="left"/>
      <w:pPr>
        <w:tabs>
          <w:tab w:val="num" w:pos="1918"/>
        </w:tabs>
        <w:ind w:left="1918" w:hanging="360"/>
      </w:pPr>
      <w:rPr>
        <w:rFonts w:ascii="Courier New" w:hAnsi="Courier New" w:cs="Courier New" w:hint="default"/>
      </w:rPr>
    </w:lvl>
    <w:lvl w:ilvl="2" w:tplc="04150005" w:tentative="1">
      <w:start w:val="1"/>
      <w:numFmt w:val="bullet"/>
      <w:lvlText w:val=""/>
      <w:lvlJc w:val="left"/>
      <w:pPr>
        <w:tabs>
          <w:tab w:val="num" w:pos="2638"/>
        </w:tabs>
        <w:ind w:left="2638" w:hanging="360"/>
      </w:pPr>
      <w:rPr>
        <w:rFonts w:ascii="Wingdings" w:hAnsi="Wingdings" w:hint="default"/>
      </w:rPr>
    </w:lvl>
    <w:lvl w:ilvl="3" w:tplc="04150001" w:tentative="1">
      <w:start w:val="1"/>
      <w:numFmt w:val="bullet"/>
      <w:lvlText w:val=""/>
      <w:lvlJc w:val="left"/>
      <w:pPr>
        <w:tabs>
          <w:tab w:val="num" w:pos="3358"/>
        </w:tabs>
        <w:ind w:left="3358" w:hanging="360"/>
      </w:pPr>
      <w:rPr>
        <w:rFonts w:ascii="Symbol" w:hAnsi="Symbol" w:hint="default"/>
      </w:rPr>
    </w:lvl>
    <w:lvl w:ilvl="4" w:tplc="04150003" w:tentative="1">
      <w:start w:val="1"/>
      <w:numFmt w:val="bullet"/>
      <w:lvlText w:val="o"/>
      <w:lvlJc w:val="left"/>
      <w:pPr>
        <w:tabs>
          <w:tab w:val="num" w:pos="4078"/>
        </w:tabs>
        <w:ind w:left="4078" w:hanging="360"/>
      </w:pPr>
      <w:rPr>
        <w:rFonts w:ascii="Courier New" w:hAnsi="Courier New" w:cs="Courier New" w:hint="default"/>
      </w:rPr>
    </w:lvl>
    <w:lvl w:ilvl="5" w:tplc="04150005" w:tentative="1">
      <w:start w:val="1"/>
      <w:numFmt w:val="bullet"/>
      <w:lvlText w:val=""/>
      <w:lvlJc w:val="left"/>
      <w:pPr>
        <w:tabs>
          <w:tab w:val="num" w:pos="4798"/>
        </w:tabs>
        <w:ind w:left="4798" w:hanging="360"/>
      </w:pPr>
      <w:rPr>
        <w:rFonts w:ascii="Wingdings" w:hAnsi="Wingdings" w:hint="default"/>
      </w:rPr>
    </w:lvl>
    <w:lvl w:ilvl="6" w:tplc="04150001" w:tentative="1">
      <w:start w:val="1"/>
      <w:numFmt w:val="bullet"/>
      <w:lvlText w:val=""/>
      <w:lvlJc w:val="left"/>
      <w:pPr>
        <w:tabs>
          <w:tab w:val="num" w:pos="5518"/>
        </w:tabs>
        <w:ind w:left="5518" w:hanging="360"/>
      </w:pPr>
      <w:rPr>
        <w:rFonts w:ascii="Symbol" w:hAnsi="Symbol" w:hint="default"/>
      </w:rPr>
    </w:lvl>
    <w:lvl w:ilvl="7" w:tplc="04150003" w:tentative="1">
      <w:start w:val="1"/>
      <w:numFmt w:val="bullet"/>
      <w:lvlText w:val="o"/>
      <w:lvlJc w:val="left"/>
      <w:pPr>
        <w:tabs>
          <w:tab w:val="num" w:pos="6238"/>
        </w:tabs>
        <w:ind w:left="6238" w:hanging="360"/>
      </w:pPr>
      <w:rPr>
        <w:rFonts w:ascii="Courier New" w:hAnsi="Courier New" w:cs="Courier New" w:hint="default"/>
      </w:rPr>
    </w:lvl>
    <w:lvl w:ilvl="8" w:tplc="04150005" w:tentative="1">
      <w:start w:val="1"/>
      <w:numFmt w:val="bullet"/>
      <w:lvlText w:val=""/>
      <w:lvlJc w:val="left"/>
      <w:pPr>
        <w:tabs>
          <w:tab w:val="num" w:pos="6958"/>
        </w:tabs>
        <w:ind w:left="6958" w:hanging="360"/>
      </w:pPr>
      <w:rPr>
        <w:rFonts w:ascii="Wingdings" w:hAnsi="Wingdings" w:hint="default"/>
      </w:rPr>
    </w:lvl>
  </w:abstractNum>
  <w:abstractNum w:abstractNumId="40" w15:restartNumberingAfterBreak="0">
    <w:nsid w:val="6C8F6E31"/>
    <w:multiLevelType w:val="hybridMultilevel"/>
    <w:tmpl w:val="8B66576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738502B7"/>
    <w:multiLevelType w:val="hybridMultilevel"/>
    <w:tmpl w:val="7FAA0FB0"/>
    <w:lvl w:ilvl="0" w:tplc="0415000F">
      <w:start w:val="1"/>
      <w:numFmt w:val="decimal"/>
      <w:lvlText w:val="%1."/>
      <w:lvlJc w:val="left"/>
      <w:pPr>
        <w:tabs>
          <w:tab w:val="num" w:pos="720"/>
        </w:tabs>
        <w:ind w:left="720" w:hanging="360"/>
      </w:pPr>
    </w:lvl>
    <w:lvl w:ilvl="1" w:tplc="22EC35D6">
      <w:start w:val="1"/>
      <w:numFmt w:val="lowerLetter"/>
      <w:lvlText w:val="%2)"/>
      <w:lvlJc w:val="left"/>
      <w:pPr>
        <w:tabs>
          <w:tab w:val="num" w:pos="1260"/>
        </w:tabs>
        <w:ind w:left="12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75E93654"/>
    <w:multiLevelType w:val="hybridMultilevel"/>
    <w:tmpl w:val="5C1E654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131691F6">
      <w:start w:val="1"/>
      <w:numFmt w:val="decimal"/>
      <w:lvlText w:val="%3."/>
      <w:lvlJc w:val="left"/>
      <w:pPr>
        <w:tabs>
          <w:tab w:val="num" w:pos="2340"/>
        </w:tabs>
        <w:ind w:left="2340" w:hanging="360"/>
      </w:pPr>
      <w:rPr>
        <w:rFonts w:ascii="Times New Roman" w:hAnsi="Times New Roman" w:hint="default"/>
        <w:b w:val="0"/>
        <w:i w:val="0"/>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78B51623"/>
    <w:multiLevelType w:val="hybridMultilevel"/>
    <w:tmpl w:val="F320C45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15:restartNumberingAfterBreak="0">
    <w:nsid w:val="79EC1AAC"/>
    <w:multiLevelType w:val="hybridMultilevel"/>
    <w:tmpl w:val="B5DE8FE0"/>
    <w:lvl w:ilvl="0" w:tplc="F3F6AB2E">
      <w:start w:val="1"/>
      <w:numFmt w:val="decimal"/>
      <w:lvlText w:val="%1."/>
      <w:lvlJc w:val="left"/>
      <w:pPr>
        <w:tabs>
          <w:tab w:val="num" w:pos="720"/>
        </w:tabs>
        <w:ind w:left="720" w:hanging="360"/>
      </w:pPr>
      <w:rPr>
        <w:strike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15:restartNumberingAfterBreak="0">
    <w:nsid w:val="7E06097E"/>
    <w:multiLevelType w:val="hybridMultilevel"/>
    <w:tmpl w:val="9264AD6C"/>
    <w:lvl w:ilvl="0" w:tplc="0415000B">
      <w:start w:val="1"/>
      <w:numFmt w:val="bullet"/>
      <w:lvlText w:val=""/>
      <w:lvlJc w:val="left"/>
      <w:pPr>
        <w:ind w:left="785" w:hanging="360"/>
      </w:pPr>
      <w:rPr>
        <w:rFonts w:ascii="Wingdings" w:hAnsi="Wingdings"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num w:numId="1">
    <w:abstractNumId w:val="41"/>
  </w:num>
  <w:num w:numId="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num>
  <w:num w:numId="5">
    <w:abstractNumId w:val="44"/>
  </w:num>
  <w:num w:numId="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0"/>
  </w:num>
  <w:num w:numId="9">
    <w:abstractNumId w:val="0"/>
  </w:num>
  <w:num w:numId="10">
    <w:abstractNumId w:val="37"/>
  </w:num>
  <w:num w:numId="11">
    <w:abstractNumId w:val="31"/>
  </w:num>
  <w:num w:numId="12">
    <w:abstractNumId w:val="9"/>
  </w:num>
  <w:num w:numId="13">
    <w:abstractNumId w:val="36"/>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23"/>
  </w:num>
  <w:num w:numId="18">
    <w:abstractNumId w:val="18"/>
  </w:num>
  <w:num w:numId="19">
    <w:abstractNumId w:val="27"/>
  </w:num>
  <w:num w:numId="20">
    <w:abstractNumId w:val="30"/>
  </w:num>
  <w:num w:numId="21">
    <w:abstractNumId w:val="24"/>
  </w:num>
  <w:num w:numId="22">
    <w:abstractNumId w:val="25"/>
  </w:num>
  <w:num w:numId="2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11"/>
  </w:num>
  <w:num w:numId="26">
    <w:abstractNumId w:val="7"/>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num>
  <w:num w:numId="32">
    <w:abstractNumId w:val="38"/>
  </w:num>
  <w:num w:numId="33">
    <w:abstractNumId w:val="28"/>
  </w:num>
  <w:num w:numId="34">
    <w:abstractNumId w:val="5"/>
  </w:num>
  <w:num w:numId="35">
    <w:abstractNumId w:val="40"/>
  </w:num>
  <w:num w:numId="36">
    <w:abstractNumId w:val="17"/>
  </w:num>
  <w:num w:numId="37">
    <w:abstractNumId w:val="22"/>
  </w:num>
  <w:num w:numId="38">
    <w:abstractNumId w:val="16"/>
  </w:num>
  <w:num w:numId="39">
    <w:abstractNumId w:val="29"/>
  </w:num>
  <w:num w:numId="40">
    <w:abstractNumId w:val="14"/>
  </w:num>
  <w:num w:numId="41">
    <w:abstractNumId w:val="8"/>
  </w:num>
  <w:num w:numId="42">
    <w:abstractNumId w:val="34"/>
  </w:num>
  <w:num w:numId="43">
    <w:abstractNumId w:val="4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905"/>
    <w:rsid w:val="00001931"/>
    <w:rsid w:val="00002BD1"/>
    <w:rsid w:val="00002D81"/>
    <w:rsid w:val="000047EF"/>
    <w:rsid w:val="0000636B"/>
    <w:rsid w:val="000076E7"/>
    <w:rsid w:val="000111AD"/>
    <w:rsid w:val="00011544"/>
    <w:rsid w:val="000126F7"/>
    <w:rsid w:val="00013268"/>
    <w:rsid w:val="00013BC0"/>
    <w:rsid w:val="00014057"/>
    <w:rsid w:val="0001685F"/>
    <w:rsid w:val="00016CA4"/>
    <w:rsid w:val="00017CE4"/>
    <w:rsid w:val="0002027C"/>
    <w:rsid w:val="00020AB0"/>
    <w:rsid w:val="000258B0"/>
    <w:rsid w:val="00026315"/>
    <w:rsid w:val="000263A5"/>
    <w:rsid w:val="000263A8"/>
    <w:rsid w:val="000341F8"/>
    <w:rsid w:val="00034A42"/>
    <w:rsid w:val="00037442"/>
    <w:rsid w:val="00037C78"/>
    <w:rsid w:val="000409B8"/>
    <w:rsid w:val="00044027"/>
    <w:rsid w:val="00044561"/>
    <w:rsid w:val="00046B5C"/>
    <w:rsid w:val="00046CE2"/>
    <w:rsid w:val="00046E68"/>
    <w:rsid w:val="00047C17"/>
    <w:rsid w:val="00047EBA"/>
    <w:rsid w:val="00050B21"/>
    <w:rsid w:val="00053C58"/>
    <w:rsid w:val="00056745"/>
    <w:rsid w:val="00056BB5"/>
    <w:rsid w:val="000601A9"/>
    <w:rsid w:val="0006159D"/>
    <w:rsid w:val="0006183E"/>
    <w:rsid w:val="000639BD"/>
    <w:rsid w:val="00063A38"/>
    <w:rsid w:val="00063F27"/>
    <w:rsid w:val="00064905"/>
    <w:rsid w:val="000649DC"/>
    <w:rsid w:val="00070847"/>
    <w:rsid w:val="000716AC"/>
    <w:rsid w:val="00074273"/>
    <w:rsid w:val="00074308"/>
    <w:rsid w:val="00074D6D"/>
    <w:rsid w:val="00076CA7"/>
    <w:rsid w:val="000800B3"/>
    <w:rsid w:val="0008057F"/>
    <w:rsid w:val="00082F7E"/>
    <w:rsid w:val="00085E60"/>
    <w:rsid w:val="00087BB8"/>
    <w:rsid w:val="000920B1"/>
    <w:rsid w:val="00093149"/>
    <w:rsid w:val="0009438F"/>
    <w:rsid w:val="0009467E"/>
    <w:rsid w:val="000960A8"/>
    <w:rsid w:val="00096E30"/>
    <w:rsid w:val="000A0D60"/>
    <w:rsid w:val="000A1154"/>
    <w:rsid w:val="000A238A"/>
    <w:rsid w:val="000A2F8F"/>
    <w:rsid w:val="000A335A"/>
    <w:rsid w:val="000A580E"/>
    <w:rsid w:val="000A6C78"/>
    <w:rsid w:val="000A6E93"/>
    <w:rsid w:val="000B1EC8"/>
    <w:rsid w:val="000B23EB"/>
    <w:rsid w:val="000B3026"/>
    <w:rsid w:val="000B3636"/>
    <w:rsid w:val="000B36BB"/>
    <w:rsid w:val="000B4085"/>
    <w:rsid w:val="000B66E6"/>
    <w:rsid w:val="000B68C3"/>
    <w:rsid w:val="000B7530"/>
    <w:rsid w:val="000C03C6"/>
    <w:rsid w:val="000C0EF7"/>
    <w:rsid w:val="000C18C0"/>
    <w:rsid w:val="000C195A"/>
    <w:rsid w:val="000C3FC7"/>
    <w:rsid w:val="000C4073"/>
    <w:rsid w:val="000C43CD"/>
    <w:rsid w:val="000C4B5C"/>
    <w:rsid w:val="000C551E"/>
    <w:rsid w:val="000C7FE5"/>
    <w:rsid w:val="000D1357"/>
    <w:rsid w:val="000D13A5"/>
    <w:rsid w:val="000D1AED"/>
    <w:rsid w:val="000D1E42"/>
    <w:rsid w:val="000D262B"/>
    <w:rsid w:val="000D446A"/>
    <w:rsid w:val="000D4E58"/>
    <w:rsid w:val="000D50DD"/>
    <w:rsid w:val="000D60CB"/>
    <w:rsid w:val="000D7259"/>
    <w:rsid w:val="000E0B87"/>
    <w:rsid w:val="000E1278"/>
    <w:rsid w:val="000E18B8"/>
    <w:rsid w:val="000E2887"/>
    <w:rsid w:val="000E3559"/>
    <w:rsid w:val="000E5A4E"/>
    <w:rsid w:val="000E6504"/>
    <w:rsid w:val="000E69E4"/>
    <w:rsid w:val="000F103F"/>
    <w:rsid w:val="000F1777"/>
    <w:rsid w:val="000F1A43"/>
    <w:rsid w:val="000F4620"/>
    <w:rsid w:val="000F65BE"/>
    <w:rsid w:val="000F7EF0"/>
    <w:rsid w:val="0010022D"/>
    <w:rsid w:val="00101E46"/>
    <w:rsid w:val="00103041"/>
    <w:rsid w:val="00105675"/>
    <w:rsid w:val="00105ED1"/>
    <w:rsid w:val="0010701A"/>
    <w:rsid w:val="00107044"/>
    <w:rsid w:val="00107355"/>
    <w:rsid w:val="00107F9C"/>
    <w:rsid w:val="0011058D"/>
    <w:rsid w:val="0011200E"/>
    <w:rsid w:val="00113A2F"/>
    <w:rsid w:val="00114AB9"/>
    <w:rsid w:val="00115F8F"/>
    <w:rsid w:val="00116C60"/>
    <w:rsid w:val="00116F31"/>
    <w:rsid w:val="00120E80"/>
    <w:rsid w:val="00124C41"/>
    <w:rsid w:val="00124EF9"/>
    <w:rsid w:val="00126E51"/>
    <w:rsid w:val="00126F15"/>
    <w:rsid w:val="0012737D"/>
    <w:rsid w:val="00127604"/>
    <w:rsid w:val="00127A6D"/>
    <w:rsid w:val="00130C66"/>
    <w:rsid w:val="00131FB3"/>
    <w:rsid w:val="001333F8"/>
    <w:rsid w:val="001336DF"/>
    <w:rsid w:val="0013414B"/>
    <w:rsid w:val="0013462F"/>
    <w:rsid w:val="00135559"/>
    <w:rsid w:val="00136F4C"/>
    <w:rsid w:val="0014021C"/>
    <w:rsid w:val="00140838"/>
    <w:rsid w:val="00140868"/>
    <w:rsid w:val="0014275D"/>
    <w:rsid w:val="00143B5A"/>
    <w:rsid w:val="00144681"/>
    <w:rsid w:val="00144D49"/>
    <w:rsid w:val="00150A12"/>
    <w:rsid w:val="00150AB4"/>
    <w:rsid w:val="001511D5"/>
    <w:rsid w:val="0015145C"/>
    <w:rsid w:val="00151D29"/>
    <w:rsid w:val="001522AF"/>
    <w:rsid w:val="00153194"/>
    <w:rsid w:val="00153980"/>
    <w:rsid w:val="0015512A"/>
    <w:rsid w:val="00156ADC"/>
    <w:rsid w:val="00157078"/>
    <w:rsid w:val="00160C98"/>
    <w:rsid w:val="00161553"/>
    <w:rsid w:val="00161754"/>
    <w:rsid w:val="00162129"/>
    <w:rsid w:val="0016425B"/>
    <w:rsid w:val="00165230"/>
    <w:rsid w:val="001659AF"/>
    <w:rsid w:val="001664D8"/>
    <w:rsid w:val="0016743A"/>
    <w:rsid w:val="001700D9"/>
    <w:rsid w:val="0017034A"/>
    <w:rsid w:val="00170823"/>
    <w:rsid w:val="00171D63"/>
    <w:rsid w:val="00174A3C"/>
    <w:rsid w:val="00177510"/>
    <w:rsid w:val="0017763F"/>
    <w:rsid w:val="00181F0C"/>
    <w:rsid w:val="00182EE9"/>
    <w:rsid w:val="001831E9"/>
    <w:rsid w:val="00184D8E"/>
    <w:rsid w:val="0018592B"/>
    <w:rsid w:val="001866A9"/>
    <w:rsid w:val="00191006"/>
    <w:rsid w:val="001919F2"/>
    <w:rsid w:val="00191EE5"/>
    <w:rsid w:val="00191FDF"/>
    <w:rsid w:val="00192995"/>
    <w:rsid w:val="00195635"/>
    <w:rsid w:val="00195A7E"/>
    <w:rsid w:val="001965AB"/>
    <w:rsid w:val="0019731E"/>
    <w:rsid w:val="001A2DA6"/>
    <w:rsid w:val="001A44C9"/>
    <w:rsid w:val="001A6193"/>
    <w:rsid w:val="001A7E73"/>
    <w:rsid w:val="001B0C9C"/>
    <w:rsid w:val="001B0FE9"/>
    <w:rsid w:val="001B1411"/>
    <w:rsid w:val="001B2D28"/>
    <w:rsid w:val="001B3536"/>
    <w:rsid w:val="001B37ED"/>
    <w:rsid w:val="001B5055"/>
    <w:rsid w:val="001B6307"/>
    <w:rsid w:val="001B6D77"/>
    <w:rsid w:val="001B7DC3"/>
    <w:rsid w:val="001C033C"/>
    <w:rsid w:val="001C331C"/>
    <w:rsid w:val="001C74C7"/>
    <w:rsid w:val="001C7560"/>
    <w:rsid w:val="001D00BD"/>
    <w:rsid w:val="001D09B7"/>
    <w:rsid w:val="001D106D"/>
    <w:rsid w:val="001D10D7"/>
    <w:rsid w:val="001D1E93"/>
    <w:rsid w:val="001D35EC"/>
    <w:rsid w:val="001D35FA"/>
    <w:rsid w:val="001D3CA8"/>
    <w:rsid w:val="001D5133"/>
    <w:rsid w:val="001D5452"/>
    <w:rsid w:val="001D56CE"/>
    <w:rsid w:val="001D71AE"/>
    <w:rsid w:val="001E053B"/>
    <w:rsid w:val="001E221F"/>
    <w:rsid w:val="001E2343"/>
    <w:rsid w:val="001E26B6"/>
    <w:rsid w:val="001E30CC"/>
    <w:rsid w:val="001E340A"/>
    <w:rsid w:val="001E38E0"/>
    <w:rsid w:val="001E39A3"/>
    <w:rsid w:val="001E3E9A"/>
    <w:rsid w:val="001E406A"/>
    <w:rsid w:val="001E42A2"/>
    <w:rsid w:val="001E4620"/>
    <w:rsid w:val="001E72AB"/>
    <w:rsid w:val="001F13D1"/>
    <w:rsid w:val="001F4DE3"/>
    <w:rsid w:val="001F6284"/>
    <w:rsid w:val="001F6AD2"/>
    <w:rsid w:val="001F78C3"/>
    <w:rsid w:val="0020332C"/>
    <w:rsid w:val="002033A5"/>
    <w:rsid w:val="002036EB"/>
    <w:rsid w:val="00204ED3"/>
    <w:rsid w:val="002054BE"/>
    <w:rsid w:val="00205DA1"/>
    <w:rsid w:val="0020646E"/>
    <w:rsid w:val="00206D77"/>
    <w:rsid w:val="00212A6F"/>
    <w:rsid w:val="00214131"/>
    <w:rsid w:val="00223C41"/>
    <w:rsid w:val="002251C3"/>
    <w:rsid w:val="00225E4D"/>
    <w:rsid w:val="002324B1"/>
    <w:rsid w:val="002337AC"/>
    <w:rsid w:val="002347F6"/>
    <w:rsid w:val="00234D45"/>
    <w:rsid w:val="00236C76"/>
    <w:rsid w:val="0023751D"/>
    <w:rsid w:val="002416D6"/>
    <w:rsid w:val="00241C24"/>
    <w:rsid w:val="00242825"/>
    <w:rsid w:val="00242B58"/>
    <w:rsid w:val="002438CE"/>
    <w:rsid w:val="00246524"/>
    <w:rsid w:val="00246707"/>
    <w:rsid w:val="002512A1"/>
    <w:rsid w:val="00251E56"/>
    <w:rsid w:val="00251E82"/>
    <w:rsid w:val="00251FFB"/>
    <w:rsid w:val="00252D53"/>
    <w:rsid w:val="00253120"/>
    <w:rsid w:val="00253B8C"/>
    <w:rsid w:val="00254BAB"/>
    <w:rsid w:val="00254F47"/>
    <w:rsid w:val="0025649F"/>
    <w:rsid w:val="002565E6"/>
    <w:rsid w:val="002611D2"/>
    <w:rsid w:val="00261CEC"/>
    <w:rsid w:val="00262DED"/>
    <w:rsid w:val="00265B8C"/>
    <w:rsid w:val="00266847"/>
    <w:rsid w:val="00267F7A"/>
    <w:rsid w:val="00273B7F"/>
    <w:rsid w:val="00273BB3"/>
    <w:rsid w:val="00274F14"/>
    <w:rsid w:val="00274FC2"/>
    <w:rsid w:val="0027623B"/>
    <w:rsid w:val="002763B4"/>
    <w:rsid w:val="00277DA3"/>
    <w:rsid w:val="00280844"/>
    <w:rsid w:val="002808D8"/>
    <w:rsid w:val="00282F8B"/>
    <w:rsid w:val="00283134"/>
    <w:rsid w:val="00285658"/>
    <w:rsid w:val="00287153"/>
    <w:rsid w:val="00287447"/>
    <w:rsid w:val="00287C95"/>
    <w:rsid w:val="002920AD"/>
    <w:rsid w:val="00292C1F"/>
    <w:rsid w:val="00294297"/>
    <w:rsid w:val="00295E7F"/>
    <w:rsid w:val="00295F28"/>
    <w:rsid w:val="002967C8"/>
    <w:rsid w:val="00296809"/>
    <w:rsid w:val="00296A94"/>
    <w:rsid w:val="002974AA"/>
    <w:rsid w:val="00297B33"/>
    <w:rsid w:val="002A0021"/>
    <w:rsid w:val="002A0263"/>
    <w:rsid w:val="002A0432"/>
    <w:rsid w:val="002A0E17"/>
    <w:rsid w:val="002A24C5"/>
    <w:rsid w:val="002A27AC"/>
    <w:rsid w:val="002A35F3"/>
    <w:rsid w:val="002A3B03"/>
    <w:rsid w:val="002A3BB3"/>
    <w:rsid w:val="002A3C4A"/>
    <w:rsid w:val="002A507C"/>
    <w:rsid w:val="002A52CB"/>
    <w:rsid w:val="002A55A2"/>
    <w:rsid w:val="002A57AE"/>
    <w:rsid w:val="002A6B7F"/>
    <w:rsid w:val="002A7B12"/>
    <w:rsid w:val="002B033A"/>
    <w:rsid w:val="002B2381"/>
    <w:rsid w:val="002B48B7"/>
    <w:rsid w:val="002B4BC9"/>
    <w:rsid w:val="002B5A80"/>
    <w:rsid w:val="002C0063"/>
    <w:rsid w:val="002C5EC2"/>
    <w:rsid w:val="002C7717"/>
    <w:rsid w:val="002D2339"/>
    <w:rsid w:val="002D35E6"/>
    <w:rsid w:val="002D4399"/>
    <w:rsid w:val="002D5670"/>
    <w:rsid w:val="002D5EF2"/>
    <w:rsid w:val="002D7662"/>
    <w:rsid w:val="002E0EBC"/>
    <w:rsid w:val="002E13CD"/>
    <w:rsid w:val="002E3EFD"/>
    <w:rsid w:val="002E4330"/>
    <w:rsid w:val="002E5071"/>
    <w:rsid w:val="002E5E61"/>
    <w:rsid w:val="002F1B97"/>
    <w:rsid w:val="002F2420"/>
    <w:rsid w:val="002F3ED6"/>
    <w:rsid w:val="002F3F29"/>
    <w:rsid w:val="002F49E1"/>
    <w:rsid w:val="002F5E2F"/>
    <w:rsid w:val="002F73D8"/>
    <w:rsid w:val="00300E4A"/>
    <w:rsid w:val="00300F23"/>
    <w:rsid w:val="00301AD4"/>
    <w:rsid w:val="00305BEE"/>
    <w:rsid w:val="003063B6"/>
    <w:rsid w:val="00307028"/>
    <w:rsid w:val="0031030C"/>
    <w:rsid w:val="003108ED"/>
    <w:rsid w:val="00311C71"/>
    <w:rsid w:val="00312AB5"/>
    <w:rsid w:val="0031333E"/>
    <w:rsid w:val="00316790"/>
    <w:rsid w:val="003176A7"/>
    <w:rsid w:val="00321A8A"/>
    <w:rsid w:val="00323072"/>
    <w:rsid w:val="00323105"/>
    <w:rsid w:val="00323992"/>
    <w:rsid w:val="00324594"/>
    <w:rsid w:val="003253D1"/>
    <w:rsid w:val="00326372"/>
    <w:rsid w:val="003264AC"/>
    <w:rsid w:val="00326592"/>
    <w:rsid w:val="0033021B"/>
    <w:rsid w:val="00331388"/>
    <w:rsid w:val="003316A5"/>
    <w:rsid w:val="003321B2"/>
    <w:rsid w:val="00332701"/>
    <w:rsid w:val="00332BAC"/>
    <w:rsid w:val="003349E6"/>
    <w:rsid w:val="00335507"/>
    <w:rsid w:val="0033612F"/>
    <w:rsid w:val="00337B91"/>
    <w:rsid w:val="0034031F"/>
    <w:rsid w:val="003414EC"/>
    <w:rsid w:val="00341B39"/>
    <w:rsid w:val="00341CAA"/>
    <w:rsid w:val="00342815"/>
    <w:rsid w:val="003437DD"/>
    <w:rsid w:val="00344CA5"/>
    <w:rsid w:val="00345B79"/>
    <w:rsid w:val="00345D36"/>
    <w:rsid w:val="003467D5"/>
    <w:rsid w:val="003517AC"/>
    <w:rsid w:val="0035394A"/>
    <w:rsid w:val="00353AEA"/>
    <w:rsid w:val="0035632F"/>
    <w:rsid w:val="003574E5"/>
    <w:rsid w:val="0036004D"/>
    <w:rsid w:val="00360155"/>
    <w:rsid w:val="00360779"/>
    <w:rsid w:val="00362222"/>
    <w:rsid w:val="0036435C"/>
    <w:rsid w:val="00364D67"/>
    <w:rsid w:val="003675D1"/>
    <w:rsid w:val="00367BA4"/>
    <w:rsid w:val="00370B39"/>
    <w:rsid w:val="00370D20"/>
    <w:rsid w:val="003710BB"/>
    <w:rsid w:val="00372BE9"/>
    <w:rsid w:val="003747B9"/>
    <w:rsid w:val="00374C1D"/>
    <w:rsid w:val="00380B00"/>
    <w:rsid w:val="00381BC9"/>
    <w:rsid w:val="00382BBE"/>
    <w:rsid w:val="00385902"/>
    <w:rsid w:val="003876AB"/>
    <w:rsid w:val="00387DD1"/>
    <w:rsid w:val="00387F5B"/>
    <w:rsid w:val="00390345"/>
    <w:rsid w:val="00390DA7"/>
    <w:rsid w:val="003916D4"/>
    <w:rsid w:val="0039188A"/>
    <w:rsid w:val="00391CF2"/>
    <w:rsid w:val="003924AB"/>
    <w:rsid w:val="003928A0"/>
    <w:rsid w:val="00393FFD"/>
    <w:rsid w:val="003971F2"/>
    <w:rsid w:val="003978EA"/>
    <w:rsid w:val="00397D54"/>
    <w:rsid w:val="003A1552"/>
    <w:rsid w:val="003A1E5B"/>
    <w:rsid w:val="003A2974"/>
    <w:rsid w:val="003A2FA4"/>
    <w:rsid w:val="003A33BE"/>
    <w:rsid w:val="003A386C"/>
    <w:rsid w:val="003A4592"/>
    <w:rsid w:val="003A4EAC"/>
    <w:rsid w:val="003A5EA6"/>
    <w:rsid w:val="003A69E7"/>
    <w:rsid w:val="003A78CD"/>
    <w:rsid w:val="003B0507"/>
    <w:rsid w:val="003B1284"/>
    <w:rsid w:val="003B164C"/>
    <w:rsid w:val="003B258C"/>
    <w:rsid w:val="003B31F6"/>
    <w:rsid w:val="003B357D"/>
    <w:rsid w:val="003B3D21"/>
    <w:rsid w:val="003B4749"/>
    <w:rsid w:val="003B4EF2"/>
    <w:rsid w:val="003B5EDB"/>
    <w:rsid w:val="003B6BC1"/>
    <w:rsid w:val="003C47B7"/>
    <w:rsid w:val="003C4A66"/>
    <w:rsid w:val="003C6674"/>
    <w:rsid w:val="003D203D"/>
    <w:rsid w:val="003D31C9"/>
    <w:rsid w:val="003D365E"/>
    <w:rsid w:val="003D3C53"/>
    <w:rsid w:val="003D4062"/>
    <w:rsid w:val="003D48F9"/>
    <w:rsid w:val="003E31B0"/>
    <w:rsid w:val="003E58E7"/>
    <w:rsid w:val="003E7AA5"/>
    <w:rsid w:val="003F16C4"/>
    <w:rsid w:val="003F23FE"/>
    <w:rsid w:val="003F2D6D"/>
    <w:rsid w:val="003F322C"/>
    <w:rsid w:val="003F43B0"/>
    <w:rsid w:val="003F4843"/>
    <w:rsid w:val="003F502F"/>
    <w:rsid w:val="003F5E95"/>
    <w:rsid w:val="003F61C9"/>
    <w:rsid w:val="003F640C"/>
    <w:rsid w:val="003F7329"/>
    <w:rsid w:val="003F7B7A"/>
    <w:rsid w:val="004013BA"/>
    <w:rsid w:val="00402DD5"/>
    <w:rsid w:val="00405453"/>
    <w:rsid w:val="00405FA9"/>
    <w:rsid w:val="004071D3"/>
    <w:rsid w:val="0041145D"/>
    <w:rsid w:val="004116AE"/>
    <w:rsid w:val="00412F7F"/>
    <w:rsid w:val="004145D9"/>
    <w:rsid w:val="00416C31"/>
    <w:rsid w:val="0042120B"/>
    <w:rsid w:val="004217C3"/>
    <w:rsid w:val="004221CC"/>
    <w:rsid w:val="00422919"/>
    <w:rsid w:val="00425182"/>
    <w:rsid w:val="0042520C"/>
    <w:rsid w:val="00427B4B"/>
    <w:rsid w:val="004302B3"/>
    <w:rsid w:val="004311CC"/>
    <w:rsid w:val="004313B8"/>
    <w:rsid w:val="00432E2C"/>
    <w:rsid w:val="00433FBA"/>
    <w:rsid w:val="00434056"/>
    <w:rsid w:val="00435CFF"/>
    <w:rsid w:val="00435E9D"/>
    <w:rsid w:val="004361C1"/>
    <w:rsid w:val="00436B5A"/>
    <w:rsid w:val="00436DD6"/>
    <w:rsid w:val="00437EBD"/>
    <w:rsid w:val="00441A91"/>
    <w:rsid w:val="00441E07"/>
    <w:rsid w:val="00444840"/>
    <w:rsid w:val="00445BF7"/>
    <w:rsid w:val="00447374"/>
    <w:rsid w:val="00447933"/>
    <w:rsid w:val="004479EC"/>
    <w:rsid w:val="004512F1"/>
    <w:rsid w:val="004518FF"/>
    <w:rsid w:val="00453B45"/>
    <w:rsid w:val="00456DD2"/>
    <w:rsid w:val="00457479"/>
    <w:rsid w:val="0046002E"/>
    <w:rsid w:val="00460DAB"/>
    <w:rsid w:val="0046221C"/>
    <w:rsid w:val="00462355"/>
    <w:rsid w:val="0046408C"/>
    <w:rsid w:val="0046623C"/>
    <w:rsid w:val="00470327"/>
    <w:rsid w:val="0047093A"/>
    <w:rsid w:val="004739BB"/>
    <w:rsid w:val="00474DF1"/>
    <w:rsid w:val="00475023"/>
    <w:rsid w:val="00475407"/>
    <w:rsid w:val="00476561"/>
    <w:rsid w:val="00476BA4"/>
    <w:rsid w:val="004774F4"/>
    <w:rsid w:val="00480EA2"/>
    <w:rsid w:val="00481034"/>
    <w:rsid w:val="00481600"/>
    <w:rsid w:val="00481957"/>
    <w:rsid w:val="00483FF5"/>
    <w:rsid w:val="004845F4"/>
    <w:rsid w:val="00485E49"/>
    <w:rsid w:val="004872A8"/>
    <w:rsid w:val="00490810"/>
    <w:rsid w:val="00491069"/>
    <w:rsid w:val="00491477"/>
    <w:rsid w:val="00491B70"/>
    <w:rsid w:val="00492799"/>
    <w:rsid w:val="00492C8D"/>
    <w:rsid w:val="00492D8E"/>
    <w:rsid w:val="004940A6"/>
    <w:rsid w:val="00494555"/>
    <w:rsid w:val="0049501D"/>
    <w:rsid w:val="004A0048"/>
    <w:rsid w:val="004A0932"/>
    <w:rsid w:val="004A128D"/>
    <w:rsid w:val="004A19A0"/>
    <w:rsid w:val="004A243E"/>
    <w:rsid w:val="004A2F09"/>
    <w:rsid w:val="004A4978"/>
    <w:rsid w:val="004A5EAA"/>
    <w:rsid w:val="004A67DB"/>
    <w:rsid w:val="004B32BB"/>
    <w:rsid w:val="004B403E"/>
    <w:rsid w:val="004B4C71"/>
    <w:rsid w:val="004B73B9"/>
    <w:rsid w:val="004C0078"/>
    <w:rsid w:val="004C0A5D"/>
    <w:rsid w:val="004C0B06"/>
    <w:rsid w:val="004C131D"/>
    <w:rsid w:val="004C275F"/>
    <w:rsid w:val="004C2837"/>
    <w:rsid w:val="004C2D6A"/>
    <w:rsid w:val="004C4117"/>
    <w:rsid w:val="004C56DE"/>
    <w:rsid w:val="004C57F4"/>
    <w:rsid w:val="004C6767"/>
    <w:rsid w:val="004C677A"/>
    <w:rsid w:val="004C77CF"/>
    <w:rsid w:val="004D0EC9"/>
    <w:rsid w:val="004D3622"/>
    <w:rsid w:val="004D6867"/>
    <w:rsid w:val="004D69A2"/>
    <w:rsid w:val="004D7C07"/>
    <w:rsid w:val="004D7CC7"/>
    <w:rsid w:val="004E0153"/>
    <w:rsid w:val="004E015D"/>
    <w:rsid w:val="004E1F2A"/>
    <w:rsid w:val="004E212A"/>
    <w:rsid w:val="004E22B7"/>
    <w:rsid w:val="004E359C"/>
    <w:rsid w:val="004E4DCD"/>
    <w:rsid w:val="004E604B"/>
    <w:rsid w:val="004E6D31"/>
    <w:rsid w:val="004E6E70"/>
    <w:rsid w:val="004F17DB"/>
    <w:rsid w:val="004F235D"/>
    <w:rsid w:val="004F3891"/>
    <w:rsid w:val="004F4F4B"/>
    <w:rsid w:val="004F6738"/>
    <w:rsid w:val="004F67F9"/>
    <w:rsid w:val="00502030"/>
    <w:rsid w:val="00502581"/>
    <w:rsid w:val="005040D0"/>
    <w:rsid w:val="00504A53"/>
    <w:rsid w:val="00505168"/>
    <w:rsid w:val="00505BE7"/>
    <w:rsid w:val="00506814"/>
    <w:rsid w:val="00506929"/>
    <w:rsid w:val="00506CDC"/>
    <w:rsid w:val="00507137"/>
    <w:rsid w:val="00507315"/>
    <w:rsid w:val="00511393"/>
    <w:rsid w:val="00513444"/>
    <w:rsid w:val="0051360D"/>
    <w:rsid w:val="0051496C"/>
    <w:rsid w:val="005152A6"/>
    <w:rsid w:val="00516460"/>
    <w:rsid w:val="0052012F"/>
    <w:rsid w:val="00520AB7"/>
    <w:rsid w:val="00520B97"/>
    <w:rsid w:val="00521465"/>
    <w:rsid w:val="00521543"/>
    <w:rsid w:val="00521693"/>
    <w:rsid w:val="005216F3"/>
    <w:rsid w:val="00521A00"/>
    <w:rsid w:val="00521F27"/>
    <w:rsid w:val="00521FED"/>
    <w:rsid w:val="005221E6"/>
    <w:rsid w:val="00522A31"/>
    <w:rsid w:val="00522B4F"/>
    <w:rsid w:val="00522D53"/>
    <w:rsid w:val="00523418"/>
    <w:rsid w:val="0052475B"/>
    <w:rsid w:val="00526787"/>
    <w:rsid w:val="00530DCA"/>
    <w:rsid w:val="005349A7"/>
    <w:rsid w:val="0053582A"/>
    <w:rsid w:val="00542BD1"/>
    <w:rsid w:val="005437FF"/>
    <w:rsid w:val="005447C2"/>
    <w:rsid w:val="005465D8"/>
    <w:rsid w:val="00547BB0"/>
    <w:rsid w:val="00550112"/>
    <w:rsid w:val="005502FE"/>
    <w:rsid w:val="00550F6F"/>
    <w:rsid w:val="005523C5"/>
    <w:rsid w:val="00553B52"/>
    <w:rsid w:val="00555D54"/>
    <w:rsid w:val="00556669"/>
    <w:rsid w:val="00557F5F"/>
    <w:rsid w:val="00557F69"/>
    <w:rsid w:val="005604EC"/>
    <w:rsid w:val="005607BE"/>
    <w:rsid w:val="00561406"/>
    <w:rsid w:val="005617E4"/>
    <w:rsid w:val="00561914"/>
    <w:rsid w:val="00561ABE"/>
    <w:rsid w:val="005629DB"/>
    <w:rsid w:val="00563CCF"/>
    <w:rsid w:val="00564E43"/>
    <w:rsid w:val="00565965"/>
    <w:rsid w:val="005660AC"/>
    <w:rsid w:val="00567956"/>
    <w:rsid w:val="00567D9A"/>
    <w:rsid w:val="00567DB0"/>
    <w:rsid w:val="005706FF"/>
    <w:rsid w:val="00570AF6"/>
    <w:rsid w:val="00570B2C"/>
    <w:rsid w:val="005711B3"/>
    <w:rsid w:val="0057216C"/>
    <w:rsid w:val="00572F90"/>
    <w:rsid w:val="00573A79"/>
    <w:rsid w:val="00575C30"/>
    <w:rsid w:val="00577F13"/>
    <w:rsid w:val="005815C6"/>
    <w:rsid w:val="00582105"/>
    <w:rsid w:val="00582652"/>
    <w:rsid w:val="00585E4F"/>
    <w:rsid w:val="00587AC6"/>
    <w:rsid w:val="00590158"/>
    <w:rsid w:val="00590C3A"/>
    <w:rsid w:val="00591425"/>
    <w:rsid w:val="005915F0"/>
    <w:rsid w:val="00591DF7"/>
    <w:rsid w:val="005929A5"/>
    <w:rsid w:val="00592B64"/>
    <w:rsid w:val="0059375D"/>
    <w:rsid w:val="0059379F"/>
    <w:rsid w:val="00594B61"/>
    <w:rsid w:val="005957EA"/>
    <w:rsid w:val="005971B5"/>
    <w:rsid w:val="005A107C"/>
    <w:rsid w:val="005A197B"/>
    <w:rsid w:val="005A29EC"/>
    <w:rsid w:val="005A2EB9"/>
    <w:rsid w:val="005A39E1"/>
    <w:rsid w:val="005A3F60"/>
    <w:rsid w:val="005A4160"/>
    <w:rsid w:val="005A4506"/>
    <w:rsid w:val="005A5546"/>
    <w:rsid w:val="005A56F3"/>
    <w:rsid w:val="005A6DF5"/>
    <w:rsid w:val="005A6FCA"/>
    <w:rsid w:val="005A746D"/>
    <w:rsid w:val="005A760A"/>
    <w:rsid w:val="005B0072"/>
    <w:rsid w:val="005B070C"/>
    <w:rsid w:val="005B0E19"/>
    <w:rsid w:val="005B1BB1"/>
    <w:rsid w:val="005B36DD"/>
    <w:rsid w:val="005B41B5"/>
    <w:rsid w:val="005B5283"/>
    <w:rsid w:val="005C0BE8"/>
    <w:rsid w:val="005C47D0"/>
    <w:rsid w:val="005C48EA"/>
    <w:rsid w:val="005C4AAD"/>
    <w:rsid w:val="005C4F36"/>
    <w:rsid w:val="005C67E7"/>
    <w:rsid w:val="005C6BB8"/>
    <w:rsid w:val="005C7309"/>
    <w:rsid w:val="005D1840"/>
    <w:rsid w:val="005D2877"/>
    <w:rsid w:val="005D2FC5"/>
    <w:rsid w:val="005D5D56"/>
    <w:rsid w:val="005D5DC3"/>
    <w:rsid w:val="005D6E79"/>
    <w:rsid w:val="005D7811"/>
    <w:rsid w:val="005E0DC8"/>
    <w:rsid w:val="005E12E3"/>
    <w:rsid w:val="005E1575"/>
    <w:rsid w:val="005E24C0"/>
    <w:rsid w:val="005E44FD"/>
    <w:rsid w:val="005E4D9F"/>
    <w:rsid w:val="005E591D"/>
    <w:rsid w:val="005E77F2"/>
    <w:rsid w:val="005F15B3"/>
    <w:rsid w:val="005F64E7"/>
    <w:rsid w:val="00602DE5"/>
    <w:rsid w:val="00604425"/>
    <w:rsid w:val="0060509A"/>
    <w:rsid w:val="0060576C"/>
    <w:rsid w:val="00605E63"/>
    <w:rsid w:val="0060729A"/>
    <w:rsid w:val="00607484"/>
    <w:rsid w:val="00607E57"/>
    <w:rsid w:val="00611094"/>
    <w:rsid w:val="0061167E"/>
    <w:rsid w:val="006124ED"/>
    <w:rsid w:val="0061348A"/>
    <w:rsid w:val="006178A1"/>
    <w:rsid w:val="00617F24"/>
    <w:rsid w:val="0062040E"/>
    <w:rsid w:val="0062107F"/>
    <w:rsid w:val="006219FF"/>
    <w:rsid w:val="006231AC"/>
    <w:rsid w:val="00624BD6"/>
    <w:rsid w:val="00626221"/>
    <w:rsid w:val="00627400"/>
    <w:rsid w:val="006322E5"/>
    <w:rsid w:val="00633BE1"/>
    <w:rsid w:val="006348CA"/>
    <w:rsid w:val="00635121"/>
    <w:rsid w:val="006352DD"/>
    <w:rsid w:val="00636191"/>
    <w:rsid w:val="00636E19"/>
    <w:rsid w:val="006375F1"/>
    <w:rsid w:val="006407C8"/>
    <w:rsid w:val="00641F42"/>
    <w:rsid w:val="00642009"/>
    <w:rsid w:val="00642249"/>
    <w:rsid w:val="00645BAF"/>
    <w:rsid w:val="00646460"/>
    <w:rsid w:val="00650EFE"/>
    <w:rsid w:val="00650F26"/>
    <w:rsid w:val="00651B80"/>
    <w:rsid w:val="006521B9"/>
    <w:rsid w:val="00652292"/>
    <w:rsid w:val="00652AA8"/>
    <w:rsid w:val="006532C7"/>
    <w:rsid w:val="00653BB1"/>
    <w:rsid w:val="0065489A"/>
    <w:rsid w:val="00655B2F"/>
    <w:rsid w:val="00655BFE"/>
    <w:rsid w:val="00657A56"/>
    <w:rsid w:val="00657ED9"/>
    <w:rsid w:val="00661C3D"/>
    <w:rsid w:val="006649FA"/>
    <w:rsid w:val="0066730E"/>
    <w:rsid w:val="0067123E"/>
    <w:rsid w:val="0067176A"/>
    <w:rsid w:val="00674420"/>
    <w:rsid w:val="00675415"/>
    <w:rsid w:val="00675749"/>
    <w:rsid w:val="0067617C"/>
    <w:rsid w:val="00677D0C"/>
    <w:rsid w:val="00677ED8"/>
    <w:rsid w:val="00680277"/>
    <w:rsid w:val="00680C49"/>
    <w:rsid w:val="00681706"/>
    <w:rsid w:val="00681E4E"/>
    <w:rsid w:val="0068264B"/>
    <w:rsid w:val="00682D99"/>
    <w:rsid w:val="00683B64"/>
    <w:rsid w:val="00687F1C"/>
    <w:rsid w:val="006916D0"/>
    <w:rsid w:val="00692F6F"/>
    <w:rsid w:val="00695446"/>
    <w:rsid w:val="00695EFE"/>
    <w:rsid w:val="00696011"/>
    <w:rsid w:val="006970BE"/>
    <w:rsid w:val="006A24EC"/>
    <w:rsid w:val="006A3F99"/>
    <w:rsid w:val="006A44D6"/>
    <w:rsid w:val="006A58E6"/>
    <w:rsid w:val="006A6ACE"/>
    <w:rsid w:val="006A7F6C"/>
    <w:rsid w:val="006B0479"/>
    <w:rsid w:val="006B34D1"/>
    <w:rsid w:val="006B3710"/>
    <w:rsid w:val="006B377C"/>
    <w:rsid w:val="006B5876"/>
    <w:rsid w:val="006B611E"/>
    <w:rsid w:val="006B68A1"/>
    <w:rsid w:val="006C0A42"/>
    <w:rsid w:val="006C46DD"/>
    <w:rsid w:val="006C4D1E"/>
    <w:rsid w:val="006C6B37"/>
    <w:rsid w:val="006D0804"/>
    <w:rsid w:val="006D0FEF"/>
    <w:rsid w:val="006D1524"/>
    <w:rsid w:val="006D27BF"/>
    <w:rsid w:val="006D4581"/>
    <w:rsid w:val="006D4718"/>
    <w:rsid w:val="006D4F95"/>
    <w:rsid w:val="006D5C3A"/>
    <w:rsid w:val="006D6231"/>
    <w:rsid w:val="006D7418"/>
    <w:rsid w:val="006E0177"/>
    <w:rsid w:val="006E03A1"/>
    <w:rsid w:val="006E04B6"/>
    <w:rsid w:val="006E092C"/>
    <w:rsid w:val="006E0C9B"/>
    <w:rsid w:val="006E0D4C"/>
    <w:rsid w:val="006E1A20"/>
    <w:rsid w:val="006E26C4"/>
    <w:rsid w:val="006E2CEB"/>
    <w:rsid w:val="006E2E98"/>
    <w:rsid w:val="006E34C7"/>
    <w:rsid w:val="006E3C2E"/>
    <w:rsid w:val="006E4578"/>
    <w:rsid w:val="006E490D"/>
    <w:rsid w:val="006E4C17"/>
    <w:rsid w:val="006E5044"/>
    <w:rsid w:val="006E598C"/>
    <w:rsid w:val="006E6285"/>
    <w:rsid w:val="006E6369"/>
    <w:rsid w:val="006E6AC1"/>
    <w:rsid w:val="006E7AFB"/>
    <w:rsid w:val="006F167F"/>
    <w:rsid w:val="006F17E6"/>
    <w:rsid w:val="006F293B"/>
    <w:rsid w:val="006F2D35"/>
    <w:rsid w:val="006F2EE7"/>
    <w:rsid w:val="006F6077"/>
    <w:rsid w:val="006F77EE"/>
    <w:rsid w:val="006F79FF"/>
    <w:rsid w:val="007001ED"/>
    <w:rsid w:val="007004F4"/>
    <w:rsid w:val="00700A0A"/>
    <w:rsid w:val="00701075"/>
    <w:rsid w:val="00701A89"/>
    <w:rsid w:val="007028A2"/>
    <w:rsid w:val="007033E4"/>
    <w:rsid w:val="007061B2"/>
    <w:rsid w:val="00706B93"/>
    <w:rsid w:val="0071291A"/>
    <w:rsid w:val="00713658"/>
    <w:rsid w:val="00713756"/>
    <w:rsid w:val="007141E4"/>
    <w:rsid w:val="00716215"/>
    <w:rsid w:val="0071678C"/>
    <w:rsid w:val="00717873"/>
    <w:rsid w:val="00720CEB"/>
    <w:rsid w:val="007227BC"/>
    <w:rsid w:val="00722FC6"/>
    <w:rsid w:val="007233FC"/>
    <w:rsid w:val="00723B23"/>
    <w:rsid w:val="00723C3E"/>
    <w:rsid w:val="00723C5C"/>
    <w:rsid w:val="00724F1C"/>
    <w:rsid w:val="00726156"/>
    <w:rsid w:val="00726273"/>
    <w:rsid w:val="00730215"/>
    <w:rsid w:val="00731071"/>
    <w:rsid w:val="0073138A"/>
    <w:rsid w:val="007321DA"/>
    <w:rsid w:val="0073271F"/>
    <w:rsid w:val="00733BF2"/>
    <w:rsid w:val="007341DC"/>
    <w:rsid w:val="00734653"/>
    <w:rsid w:val="00735C40"/>
    <w:rsid w:val="00737035"/>
    <w:rsid w:val="007427D7"/>
    <w:rsid w:val="0074327C"/>
    <w:rsid w:val="00743631"/>
    <w:rsid w:val="00743E66"/>
    <w:rsid w:val="007444A4"/>
    <w:rsid w:val="00745244"/>
    <w:rsid w:val="007453D4"/>
    <w:rsid w:val="00746C69"/>
    <w:rsid w:val="0074767F"/>
    <w:rsid w:val="00752445"/>
    <w:rsid w:val="007529E3"/>
    <w:rsid w:val="00753471"/>
    <w:rsid w:val="007534C3"/>
    <w:rsid w:val="00755F6F"/>
    <w:rsid w:val="0075782C"/>
    <w:rsid w:val="00761F35"/>
    <w:rsid w:val="00762F4F"/>
    <w:rsid w:val="00764E1F"/>
    <w:rsid w:val="007659AC"/>
    <w:rsid w:val="007705EF"/>
    <w:rsid w:val="007711B1"/>
    <w:rsid w:val="00772787"/>
    <w:rsid w:val="0077304E"/>
    <w:rsid w:val="0077443A"/>
    <w:rsid w:val="00774A0E"/>
    <w:rsid w:val="00776638"/>
    <w:rsid w:val="00780A13"/>
    <w:rsid w:val="00780DB5"/>
    <w:rsid w:val="00782174"/>
    <w:rsid w:val="00782C8E"/>
    <w:rsid w:val="007835B8"/>
    <w:rsid w:val="00783EA8"/>
    <w:rsid w:val="00784EC0"/>
    <w:rsid w:val="0078594C"/>
    <w:rsid w:val="00786BAF"/>
    <w:rsid w:val="00787E67"/>
    <w:rsid w:val="00790439"/>
    <w:rsid w:val="00792DCA"/>
    <w:rsid w:val="00793555"/>
    <w:rsid w:val="00794985"/>
    <w:rsid w:val="00796BA8"/>
    <w:rsid w:val="00796D03"/>
    <w:rsid w:val="00797B22"/>
    <w:rsid w:val="007A1AF4"/>
    <w:rsid w:val="007A1C3E"/>
    <w:rsid w:val="007A2286"/>
    <w:rsid w:val="007A471B"/>
    <w:rsid w:val="007A479C"/>
    <w:rsid w:val="007A4D34"/>
    <w:rsid w:val="007A56F6"/>
    <w:rsid w:val="007A57B0"/>
    <w:rsid w:val="007A6F39"/>
    <w:rsid w:val="007A7B8C"/>
    <w:rsid w:val="007B12EE"/>
    <w:rsid w:val="007B1530"/>
    <w:rsid w:val="007B1E6C"/>
    <w:rsid w:val="007B256A"/>
    <w:rsid w:val="007B3679"/>
    <w:rsid w:val="007B5F66"/>
    <w:rsid w:val="007B605A"/>
    <w:rsid w:val="007B6A20"/>
    <w:rsid w:val="007B7994"/>
    <w:rsid w:val="007B7A89"/>
    <w:rsid w:val="007B7DF2"/>
    <w:rsid w:val="007C0C71"/>
    <w:rsid w:val="007C0E82"/>
    <w:rsid w:val="007C1076"/>
    <w:rsid w:val="007C1318"/>
    <w:rsid w:val="007C174F"/>
    <w:rsid w:val="007C3D95"/>
    <w:rsid w:val="007C5CD3"/>
    <w:rsid w:val="007C70CB"/>
    <w:rsid w:val="007C7291"/>
    <w:rsid w:val="007D114B"/>
    <w:rsid w:val="007D1588"/>
    <w:rsid w:val="007D259E"/>
    <w:rsid w:val="007D5092"/>
    <w:rsid w:val="007D5BC1"/>
    <w:rsid w:val="007D5F01"/>
    <w:rsid w:val="007D6F81"/>
    <w:rsid w:val="007E0842"/>
    <w:rsid w:val="007E0A88"/>
    <w:rsid w:val="007E1526"/>
    <w:rsid w:val="007E3D9B"/>
    <w:rsid w:val="007E5974"/>
    <w:rsid w:val="007E5B73"/>
    <w:rsid w:val="007E6929"/>
    <w:rsid w:val="007E75D3"/>
    <w:rsid w:val="007F0E5E"/>
    <w:rsid w:val="007F1865"/>
    <w:rsid w:val="007F36EC"/>
    <w:rsid w:val="007F414D"/>
    <w:rsid w:val="007F45E7"/>
    <w:rsid w:val="007F557E"/>
    <w:rsid w:val="007F5773"/>
    <w:rsid w:val="007F7DAB"/>
    <w:rsid w:val="008017FD"/>
    <w:rsid w:val="00802CC4"/>
    <w:rsid w:val="00805734"/>
    <w:rsid w:val="00806CBD"/>
    <w:rsid w:val="008107F8"/>
    <w:rsid w:val="00810A03"/>
    <w:rsid w:val="00812EE5"/>
    <w:rsid w:val="008137B8"/>
    <w:rsid w:val="00813B82"/>
    <w:rsid w:val="00813C71"/>
    <w:rsid w:val="00814112"/>
    <w:rsid w:val="0081505D"/>
    <w:rsid w:val="00815204"/>
    <w:rsid w:val="008170C6"/>
    <w:rsid w:val="008174BF"/>
    <w:rsid w:val="00817C0C"/>
    <w:rsid w:val="008228CB"/>
    <w:rsid w:val="008234E0"/>
    <w:rsid w:val="008241C1"/>
    <w:rsid w:val="00826513"/>
    <w:rsid w:val="008304DD"/>
    <w:rsid w:val="008326B3"/>
    <w:rsid w:val="00834041"/>
    <w:rsid w:val="00834E3F"/>
    <w:rsid w:val="00835C0C"/>
    <w:rsid w:val="00835D4E"/>
    <w:rsid w:val="00836C4C"/>
    <w:rsid w:val="008378D8"/>
    <w:rsid w:val="0084087A"/>
    <w:rsid w:val="008410C9"/>
    <w:rsid w:val="00841C2B"/>
    <w:rsid w:val="008433E6"/>
    <w:rsid w:val="0084343D"/>
    <w:rsid w:val="00844C54"/>
    <w:rsid w:val="00845759"/>
    <w:rsid w:val="008478B3"/>
    <w:rsid w:val="008503A0"/>
    <w:rsid w:val="00850A3C"/>
    <w:rsid w:val="008523EB"/>
    <w:rsid w:val="008546FA"/>
    <w:rsid w:val="00855E51"/>
    <w:rsid w:val="0085780B"/>
    <w:rsid w:val="00857B6B"/>
    <w:rsid w:val="0086050F"/>
    <w:rsid w:val="0086172F"/>
    <w:rsid w:val="00864ACE"/>
    <w:rsid w:val="00866333"/>
    <w:rsid w:val="00867928"/>
    <w:rsid w:val="00870230"/>
    <w:rsid w:val="00870A91"/>
    <w:rsid w:val="0087203D"/>
    <w:rsid w:val="008730AC"/>
    <w:rsid w:val="008768C5"/>
    <w:rsid w:val="00883B43"/>
    <w:rsid w:val="00884C17"/>
    <w:rsid w:val="008859EB"/>
    <w:rsid w:val="00887688"/>
    <w:rsid w:val="00887CB8"/>
    <w:rsid w:val="008902BD"/>
    <w:rsid w:val="00891ACF"/>
    <w:rsid w:val="008935A0"/>
    <w:rsid w:val="008952B4"/>
    <w:rsid w:val="008955AB"/>
    <w:rsid w:val="00895D5C"/>
    <w:rsid w:val="008A074C"/>
    <w:rsid w:val="008A09C3"/>
    <w:rsid w:val="008A0FEB"/>
    <w:rsid w:val="008A13AD"/>
    <w:rsid w:val="008A164C"/>
    <w:rsid w:val="008A2991"/>
    <w:rsid w:val="008A3B39"/>
    <w:rsid w:val="008A41C4"/>
    <w:rsid w:val="008A51D7"/>
    <w:rsid w:val="008A64EE"/>
    <w:rsid w:val="008A7794"/>
    <w:rsid w:val="008B0DD0"/>
    <w:rsid w:val="008B181D"/>
    <w:rsid w:val="008B1A03"/>
    <w:rsid w:val="008B3203"/>
    <w:rsid w:val="008B410A"/>
    <w:rsid w:val="008B5158"/>
    <w:rsid w:val="008B53D5"/>
    <w:rsid w:val="008B5B55"/>
    <w:rsid w:val="008B71CF"/>
    <w:rsid w:val="008B7541"/>
    <w:rsid w:val="008B7F52"/>
    <w:rsid w:val="008C239E"/>
    <w:rsid w:val="008C38F4"/>
    <w:rsid w:val="008C6290"/>
    <w:rsid w:val="008C6BDE"/>
    <w:rsid w:val="008D2071"/>
    <w:rsid w:val="008D355D"/>
    <w:rsid w:val="008D5A56"/>
    <w:rsid w:val="008D7332"/>
    <w:rsid w:val="008E012C"/>
    <w:rsid w:val="008E02B2"/>
    <w:rsid w:val="008E0895"/>
    <w:rsid w:val="008E0D14"/>
    <w:rsid w:val="008E1275"/>
    <w:rsid w:val="008E2573"/>
    <w:rsid w:val="008E3BDE"/>
    <w:rsid w:val="008E66AE"/>
    <w:rsid w:val="008F1DFE"/>
    <w:rsid w:val="008F22FD"/>
    <w:rsid w:val="008F3F76"/>
    <w:rsid w:val="008F501F"/>
    <w:rsid w:val="008F55F7"/>
    <w:rsid w:val="008F6E87"/>
    <w:rsid w:val="009015C7"/>
    <w:rsid w:val="009057B6"/>
    <w:rsid w:val="00911802"/>
    <w:rsid w:val="00912359"/>
    <w:rsid w:val="009126A0"/>
    <w:rsid w:val="00914AF1"/>
    <w:rsid w:val="0091556B"/>
    <w:rsid w:val="009159E2"/>
    <w:rsid w:val="00916536"/>
    <w:rsid w:val="009166E0"/>
    <w:rsid w:val="00917577"/>
    <w:rsid w:val="009176ED"/>
    <w:rsid w:val="00920FB5"/>
    <w:rsid w:val="00921B76"/>
    <w:rsid w:val="009227DD"/>
    <w:rsid w:val="00922BA1"/>
    <w:rsid w:val="00925777"/>
    <w:rsid w:val="00926572"/>
    <w:rsid w:val="00927353"/>
    <w:rsid w:val="00930937"/>
    <w:rsid w:val="00930C4F"/>
    <w:rsid w:val="0093223D"/>
    <w:rsid w:val="0093342B"/>
    <w:rsid w:val="00933778"/>
    <w:rsid w:val="00934299"/>
    <w:rsid w:val="00935A66"/>
    <w:rsid w:val="00935C56"/>
    <w:rsid w:val="00936218"/>
    <w:rsid w:val="009367F1"/>
    <w:rsid w:val="009409AC"/>
    <w:rsid w:val="00940FEA"/>
    <w:rsid w:val="0094129D"/>
    <w:rsid w:val="009443F3"/>
    <w:rsid w:val="00946EEC"/>
    <w:rsid w:val="009510A1"/>
    <w:rsid w:val="00952E15"/>
    <w:rsid w:val="00952F52"/>
    <w:rsid w:val="009530D3"/>
    <w:rsid w:val="00953214"/>
    <w:rsid w:val="009533C2"/>
    <w:rsid w:val="00953D30"/>
    <w:rsid w:val="00954BCF"/>
    <w:rsid w:val="00954C5F"/>
    <w:rsid w:val="00954E94"/>
    <w:rsid w:val="00955110"/>
    <w:rsid w:val="0095515D"/>
    <w:rsid w:val="00955AE8"/>
    <w:rsid w:val="00956BEC"/>
    <w:rsid w:val="009572CD"/>
    <w:rsid w:val="00960A54"/>
    <w:rsid w:val="00960C0C"/>
    <w:rsid w:val="00961326"/>
    <w:rsid w:val="009613EC"/>
    <w:rsid w:val="00961443"/>
    <w:rsid w:val="00961609"/>
    <w:rsid w:val="00962D5E"/>
    <w:rsid w:val="00963E3F"/>
    <w:rsid w:val="00964076"/>
    <w:rsid w:val="009640C0"/>
    <w:rsid w:val="0096550E"/>
    <w:rsid w:val="0096557F"/>
    <w:rsid w:val="0096739E"/>
    <w:rsid w:val="009674FC"/>
    <w:rsid w:val="00967C69"/>
    <w:rsid w:val="00970FD2"/>
    <w:rsid w:val="00971C78"/>
    <w:rsid w:val="00973F74"/>
    <w:rsid w:val="009742CA"/>
    <w:rsid w:val="00976B00"/>
    <w:rsid w:val="00976E51"/>
    <w:rsid w:val="0097731A"/>
    <w:rsid w:val="00980642"/>
    <w:rsid w:val="00981DA8"/>
    <w:rsid w:val="009825CB"/>
    <w:rsid w:val="00985874"/>
    <w:rsid w:val="009869BC"/>
    <w:rsid w:val="00987BDB"/>
    <w:rsid w:val="009924ED"/>
    <w:rsid w:val="00992BFE"/>
    <w:rsid w:val="00993DE4"/>
    <w:rsid w:val="00994CFE"/>
    <w:rsid w:val="00996C42"/>
    <w:rsid w:val="0099718D"/>
    <w:rsid w:val="009974B6"/>
    <w:rsid w:val="009A0ED7"/>
    <w:rsid w:val="009A1A3C"/>
    <w:rsid w:val="009A1CC7"/>
    <w:rsid w:val="009A22E6"/>
    <w:rsid w:val="009A2851"/>
    <w:rsid w:val="009A29CE"/>
    <w:rsid w:val="009A5F6A"/>
    <w:rsid w:val="009A60EF"/>
    <w:rsid w:val="009A6159"/>
    <w:rsid w:val="009A7541"/>
    <w:rsid w:val="009A75DD"/>
    <w:rsid w:val="009A7A64"/>
    <w:rsid w:val="009A7A7F"/>
    <w:rsid w:val="009B106B"/>
    <w:rsid w:val="009B1BB1"/>
    <w:rsid w:val="009B1D4D"/>
    <w:rsid w:val="009B2B6F"/>
    <w:rsid w:val="009B2C7D"/>
    <w:rsid w:val="009B4073"/>
    <w:rsid w:val="009B41A0"/>
    <w:rsid w:val="009B6483"/>
    <w:rsid w:val="009B73E9"/>
    <w:rsid w:val="009B7AA1"/>
    <w:rsid w:val="009C1A7F"/>
    <w:rsid w:val="009C2011"/>
    <w:rsid w:val="009C2855"/>
    <w:rsid w:val="009C501F"/>
    <w:rsid w:val="009C545F"/>
    <w:rsid w:val="009C5DC7"/>
    <w:rsid w:val="009C7AFE"/>
    <w:rsid w:val="009C7F0D"/>
    <w:rsid w:val="009D1964"/>
    <w:rsid w:val="009D2F65"/>
    <w:rsid w:val="009D3522"/>
    <w:rsid w:val="009D3EAE"/>
    <w:rsid w:val="009D518A"/>
    <w:rsid w:val="009D5687"/>
    <w:rsid w:val="009D5B4F"/>
    <w:rsid w:val="009D63CB"/>
    <w:rsid w:val="009D69C1"/>
    <w:rsid w:val="009D7756"/>
    <w:rsid w:val="009D7CE4"/>
    <w:rsid w:val="009E0F78"/>
    <w:rsid w:val="009E1D4A"/>
    <w:rsid w:val="009E5ACC"/>
    <w:rsid w:val="009E6E28"/>
    <w:rsid w:val="009F051B"/>
    <w:rsid w:val="009F07BC"/>
    <w:rsid w:val="009F22AC"/>
    <w:rsid w:val="009F2A75"/>
    <w:rsid w:val="009F3D42"/>
    <w:rsid w:val="009F4EF7"/>
    <w:rsid w:val="009F51FD"/>
    <w:rsid w:val="009F680C"/>
    <w:rsid w:val="009F6DDE"/>
    <w:rsid w:val="009F7006"/>
    <w:rsid w:val="009F78F1"/>
    <w:rsid w:val="009F7BA6"/>
    <w:rsid w:val="00A007B4"/>
    <w:rsid w:val="00A00E7F"/>
    <w:rsid w:val="00A025D6"/>
    <w:rsid w:val="00A02D64"/>
    <w:rsid w:val="00A0320E"/>
    <w:rsid w:val="00A03547"/>
    <w:rsid w:val="00A0417E"/>
    <w:rsid w:val="00A0479E"/>
    <w:rsid w:val="00A04CBD"/>
    <w:rsid w:val="00A04FEE"/>
    <w:rsid w:val="00A05333"/>
    <w:rsid w:val="00A06117"/>
    <w:rsid w:val="00A06BA7"/>
    <w:rsid w:val="00A1315D"/>
    <w:rsid w:val="00A13EB1"/>
    <w:rsid w:val="00A13F1A"/>
    <w:rsid w:val="00A1402C"/>
    <w:rsid w:val="00A1444C"/>
    <w:rsid w:val="00A1506E"/>
    <w:rsid w:val="00A1512D"/>
    <w:rsid w:val="00A16C9C"/>
    <w:rsid w:val="00A176A1"/>
    <w:rsid w:val="00A20132"/>
    <w:rsid w:val="00A21108"/>
    <w:rsid w:val="00A222B8"/>
    <w:rsid w:val="00A2365D"/>
    <w:rsid w:val="00A23955"/>
    <w:rsid w:val="00A24080"/>
    <w:rsid w:val="00A24818"/>
    <w:rsid w:val="00A24C96"/>
    <w:rsid w:val="00A24FB5"/>
    <w:rsid w:val="00A25E8A"/>
    <w:rsid w:val="00A265E2"/>
    <w:rsid w:val="00A26978"/>
    <w:rsid w:val="00A269A1"/>
    <w:rsid w:val="00A316ED"/>
    <w:rsid w:val="00A3321A"/>
    <w:rsid w:val="00A378A5"/>
    <w:rsid w:val="00A424DE"/>
    <w:rsid w:val="00A42BC1"/>
    <w:rsid w:val="00A43760"/>
    <w:rsid w:val="00A47347"/>
    <w:rsid w:val="00A47C15"/>
    <w:rsid w:val="00A47C89"/>
    <w:rsid w:val="00A50172"/>
    <w:rsid w:val="00A504E9"/>
    <w:rsid w:val="00A50823"/>
    <w:rsid w:val="00A528D4"/>
    <w:rsid w:val="00A55290"/>
    <w:rsid w:val="00A567E5"/>
    <w:rsid w:val="00A57018"/>
    <w:rsid w:val="00A60178"/>
    <w:rsid w:val="00A60BD9"/>
    <w:rsid w:val="00A615E3"/>
    <w:rsid w:val="00A61715"/>
    <w:rsid w:val="00A619D8"/>
    <w:rsid w:val="00A62B8A"/>
    <w:rsid w:val="00A6426A"/>
    <w:rsid w:val="00A65C0B"/>
    <w:rsid w:val="00A67CAB"/>
    <w:rsid w:val="00A67CC7"/>
    <w:rsid w:val="00A67E0F"/>
    <w:rsid w:val="00A703A3"/>
    <w:rsid w:val="00A70C4D"/>
    <w:rsid w:val="00A728F1"/>
    <w:rsid w:val="00A73673"/>
    <w:rsid w:val="00A73A3B"/>
    <w:rsid w:val="00A73C0B"/>
    <w:rsid w:val="00A74126"/>
    <w:rsid w:val="00A741F6"/>
    <w:rsid w:val="00A82136"/>
    <w:rsid w:val="00A8216F"/>
    <w:rsid w:val="00A83329"/>
    <w:rsid w:val="00A84473"/>
    <w:rsid w:val="00A90209"/>
    <w:rsid w:val="00A91554"/>
    <w:rsid w:val="00A9157E"/>
    <w:rsid w:val="00A9226F"/>
    <w:rsid w:val="00A92397"/>
    <w:rsid w:val="00A93996"/>
    <w:rsid w:val="00A93D24"/>
    <w:rsid w:val="00A96F2C"/>
    <w:rsid w:val="00A97A9D"/>
    <w:rsid w:val="00AA09E8"/>
    <w:rsid w:val="00AA1304"/>
    <w:rsid w:val="00AA214B"/>
    <w:rsid w:val="00AA3C60"/>
    <w:rsid w:val="00AA3CAA"/>
    <w:rsid w:val="00AA4E0D"/>
    <w:rsid w:val="00AA5B5E"/>
    <w:rsid w:val="00AA6B63"/>
    <w:rsid w:val="00AA712D"/>
    <w:rsid w:val="00AA77F7"/>
    <w:rsid w:val="00AB0455"/>
    <w:rsid w:val="00AB2214"/>
    <w:rsid w:val="00AB3048"/>
    <w:rsid w:val="00AB4D46"/>
    <w:rsid w:val="00AB5077"/>
    <w:rsid w:val="00AB61D9"/>
    <w:rsid w:val="00AB67AC"/>
    <w:rsid w:val="00AC0DD6"/>
    <w:rsid w:val="00AC1B74"/>
    <w:rsid w:val="00AC1F0E"/>
    <w:rsid w:val="00AC2AA2"/>
    <w:rsid w:val="00AC42D7"/>
    <w:rsid w:val="00AC4A27"/>
    <w:rsid w:val="00AC6A04"/>
    <w:rsid w:val="00AD06DC"/>
    <w:rsid w:val="00AD2C45"/>
    <w:rsid w:val="00AD362B"/>
    <w:rsid w:val="00AD3D2E"/>
    <w:rsid w:val="00AD4ABF"/>
    <w:rsid w:val="00AD4C35"/>
    <w:rsid w:val="00AD4EB4"/>
    <w:rsid w:val="00AD5CE5"/>
    <w:rsid w:val="00AD632E"/>
    <w:rsid w:val="00AD7844"/>
    <w:rsid w:val="00AE09F6"/>
    <w:rsid w:val="00AE704F"/>
    <w:rsid w:val="00AE75F5"/>
    <w:rsid w:val="00AE7996"/>
    <w:rsid w:val="00AE7A55"/>
    <w:rsid w:val="00AE7D00"/>
    <w:rsid w:val="00AF0929"/>
    <w:rsid w:val="00AF209D"/>
    <w:rsid w:val="00AF2A37"/>
    <w:rsid w:val="00AF4D7C"/>
    <w:rsid w:val="00AF4E79"/>
    <w:rsid w:val="00AF7C06"/>
    <w:rsid w:val="00B00489"/>
    <w:rsid w:val="00B0127E"/>
    <w:rsid w:val="00B0161D"/>
    <w:rsid w:val="00B024BB"/>
    <w:rsid w:val="00B035B8"/>
    <w:rsid w:val="00B03AC4"/>
    <w:rsid w:val="00B03F92"/>
    <w:rsid w:val="00B043A4"/>
    <w:rsid w:val="00B04BFA"/>
    <w:rsid w:val="00B054B0"/>
    <w:rsid w:val="00B05DC2"/>
    <w:rsid w:val="00B07F4D"/>
    <w:rsid w:val="00B11925"/>
    <w:rsid w:val="00B124C8"/>
    <w:rsid w:val="00B12AA0"/>
    <w:rsid w:val="00B138CA"/>
    <w:rsid w:val="00B14D61"/>
    <w:rsid w:val="00B14F06"/>
    <w:rsid w:val="00B17F74"/>
    <w:rsid w:val="00B2044A"/>
    <w:rsid w:val="00B20DDC"/>
    <w:rsid w:val="00B21530"/>
    <w:rsid w:val="00B249DE"/>
    <w:rsid w:val="00B24CBD"/>
    <w:rsid w:val="00B24D85"/>
    <w:rsid w:val="00B25C29"/>
    <w:rsid w:val="00B2692A"/>
    <w:rsid w:val="00B2775D"/>
    <w:rsid w:val="00B27EF9"/>
    <w:rsid w:val="00B30E32"/>
    <w:rsid w:val="00B31439"/>
    <w:rsid w:val="00B31CB1"/>
    <w:rsid w:val="00B32A1E"/>
    <w:rsid w:val="00B32C15"/>
    <w:rsid w:val="00B33CEF"/>
    <w:rsid w:val="00B33CFB"/>
    <w:rsid w:val="00B35A28"/>
    <w:rsid w:val="00B369AC"/>
    <w:rsid w:val="00B36A19"/>
    <w:rsid w:val="00B36D8F"/>
    <w:rsid w:val="00B36F87"/>
    <w:rsid w:val="00B37F81"/>
    <w:rsid w:val="00B41150"/>
    <w:rsid w:val="00B43146"/>
    <w:rsid w:val="00B43249"/>
    <w:rsid w:val="00B4409C"/>
    <w:rsid w:val="00B45CC6"/>
    <w:rsid w:val="00B471C3"/>
    <w:rsid w:val="00B50E8F"/>
    <w:rsid w:val="00B50F9A"/>
    <w:rsid w:val="00B5120E"/>
    <w:rsid w:val="00B51472"/>
    <w:rsid w:val="00B5188C"/>
    <w:rsid w:val="00B51F95"/>
    <w:rsid w:val="00B5224F"/>
    <w:rsid w:val="00B533D6"/>
    <w:rsid w:val="00B63438"/>
    <w:rsid w:val="00B64ECB"/>
    <w:rsid w:val="00B652E6"/>
    <w:rsid w:val="00B66BB8"/>
    <w:rsid w:val="00B70DA1"/>
    <w:rsid w:val="00B70EBB"/>
    <w:rsid w:val="00B7197E"/>
    <w:rsid w:val="00B76286"/>
    <w:rsid w:val="00B76E0F"/>
    <w:rsid w:val="00B8204B"/>
    <w:rsid w:val="00B82BC1"/>
    <w:rsid w:val="00B83FF2"/>
    <w:rsid w:val="00B844CD"/>
    <w:rsid w:val="00B84F78"/>
    <w:rsid w:val="00B86ED6"/>
    <w:rsid w:val="00B9264D"/>
    <w:rsid w:val="00B967B8"/>
    <w:rsid w:val="00BA094D"/>
    <w:rsid w:val="00BA6B9D"/>
    <w:rsid w:val="00BA722E"/>
    <w:rsid w:val="00BA7AF0"/>
    <w:rsid w:val="00BB57B5"/>
    <w:rsid w:val="00BB68B6"/>
    <w:rsid w:val="00BC2A05"/>
    <w:rsid w:val="00BC2D50"/>
    <w:rsid w:val="00BC48F8"/>
    <w:rsid w:val="00BC49BB"/>
    <w:rsid w:val="00BC6BE3"/>
    <w:rsid w:val="00BC754E"/>
    <w:rsid w:val="00BC7749"/>
    <w:rsid w:val="00BC79FA"/>
    <w:rsid w:val="00BD0881"/>
    <w:rsid w:val="00BD09B0"/>
    <w:rsid w:val="00BD28B8"/>
    <w:rsid w:val="00BD45B5"/>
    <w:rsid w:val="00BD7E88"/>
    <w:rsid w:val="00BE0835"/>
    <w:rsid w:val="00BE36BC"/>
    <w:rsid w:val="00BE6275"/>
    <w:rsid w:val="00BE655E"/>
    <w:rsid w:val="00BE6CC0"/>
    <w:rsid w:val="00BF235B"/>
    <w:rsid w:val="00BF2EEF"/>
    <w:rsid w:val="00BF3392"/>
    <w:rsid w:val="00BF420C"/>
    <w:rsid w:val="00BF49AA"/>
    <w:rsid w:val="00BF6FAF"/>
    <w:rsid w:val="00C00E2A"/>
    <w:rsid w:val="00C00F76"/>
    <w:rsid w:val="00C01826"/>
    <w:rsid w:val="00C0482B"/>
    <w:rsid w:val="00C0495B"/>
    <w:rsid w:val="00C04FF0"/>
    <w:rsid w:val="00C06515"/>
    <w:rsid w:val="00C079D4"/>
    <w:rsid w:val="00C109FF"/>
    <w:rsid w:val="00C1585E"/>
    <w:rsid w:val="00C162AA"/>
    <w:rsid w:val="00C16ADC"/>
    <w:rsid w:val="00C17856"/>
    <w:rsid w:val="00C2056A"/>
    <w:rsid w:val="00C21200"/>
    <w:rsid w:val="00C212DD"/>
    <w:rsid w:val="00C212F7"/>
    <w:rsid w:val="00C22412"/>
    <w:rsid w:val="00C2371F"/>
    <w:rsid w:val="00C25461"/>
    <w:rsid w:val="00C2591A"/>
    <w:rsid w:val="00C30286"/>
    <w:rsid w:val="00C307EE"/>
    <w:rsid w:val="00C3091F"/>
    <w:rsid w:val="00C30E73"/>
    <w:rsid w:val="00C30EB4"/>
    <w:rsid w:val="00C31716"/>
    <w:rsid w:val="00C34A74"/>
    <w:rsid w:val="00C34CAC"/>
    <w:rsid w:val="00C3606A"/>
    <w:rsid w:val="00C367B4"/>
    <w:rsid w:val="00C368D7"/>
    <w:rsid w:val="00C40CCA"/>
    <w:rsid w:val="00C415DF"/>
    <w:rsid w:val="00C41857"/>
    <w:rsid w:val="00C41A32"/>
    <w:rsid w:val="00C41B34"/>
    <w:rsid w:val="00C42F9F"/>
    <w:rsid w:val="00C43583"/>
    <w:rsid w:val="00C43CED"/>
    <w:rsid w:val="00C45AC8"/>
    <w:rsid w:val="00C461DE"/>
    <w:rsid w:val="00C474CE"/>
    <w:rsid w:val="00C500BB"/>
    <w:rsid w:val="00C504E1"/>
    <w:rsid w:val="00C53092"/>
    <w:rsid w:val="00C534D9"/>
    <w:rsid w:val="00C53F87"/>
    <w:rsid w:val="00C54ECA"/>
    <w:rsid w:val="00C54ED8"/>
    <w:rsid w:val="00C601F1"/>
    <w:rsid w:val="00C607C5"/>
    <w:rsid w:val="00C6082D"/>
    <w:rsid w:val="00C61A1A"/>
    <w:rsid w:val="00C6341A"/>
    <w:rsid w:val="00C6442A"/>
    <w:rsid w:val="00C646F3"/>
    <w:rsid w:val="00C64CE0"/>
    <w:rsid w:val="00C704F1"/>
    <w:rsid w:val="00C715F6"/>
    <w:rsid w:val="00C726EA"/>
    <w:rsid w:val="00C7281C"/>
    <w:rsid w:val="00C73466"/>
    <w:rsid w:val="00C740AF"/>
    <w:rsid w:val="00C741D6"/>
    <w:rsid w:val="00C7563E"/>
    <w:rsid w:val="00C76541"/>
    <w:rsid w:val="00C76766"/>
    <w:rsid w:val="00C80A13"/>
    <w:rsid w:val="00C81EEB"/>
    <w:rsid w:val="00C841C4"/>
    <w:rsid w:val="00C84D3D"/>
    <w:rsid w:val="00C864F3"/>
    <w:rsid w:val="00C91A9F"/>
    <w:rsid w:val="00C932E7"/>
    <w:rsid w:val="00C9675C"/>
    <w:rsid w:val="00C972C3"/>
    <w:rsid w:val="00C97EED"/>
    <w:rsid w:val="00CA0B7B"/>
    <w:rsid w:val="00CA0E31"/>
    <w:rsid w:val="00CA5A38"/>
    <w:rsid w:val="00CA6027"/>
    <w:rsid w:val="00CA6C56"/>
    <w:rsid w:val="00CA78E5"/>
    <w:rsid w:val="00CB0975"/>
    <w:rsid w:val="00CB4203"/>
    <w:rsid w:val="00CB4AAC"/>
    <w:rsid w:val="00CB5AD9"/>
    <w:rsid w:val="00CB6746"/>
    <w:rsid w:val="00CC203F"/>
    <w:rsid w:val="00CC44A2"/>
    <w:rsid w:val="00CC5B85"/>
    <w:rsid w:val="00CC61A6"/>
    <w:rsid w:val="00CD192A"/>
    <w:rsid w:val="00CD2CA5"/>
    <w:rsid w:val="00CD2D0D"/>
    <w:rsid w:val="00CD6DB3"/>
    <w:rsid w:val="00CD7009"/>
    <w:rsid w:val="00CD77F8"/>
    <w:rsid w:val="00CE14D2"/>
    <w:rsid w:val="00CE2552"/>
    <w:rsid w:val="00CE49AD"/>
    <w:rsid w:val="00CE7060"/>
    <w:rsid w:val="00CE742C"/>
    <w:rsid w:val="00CF01B0"/>
    <w:rsid w:val="00CF20CC"/>
    <w:rsid w:val="00CF28AF"/>
    <w:rsid w:val="00CF5D70"/>
    <w:rsid w:val="00CF646B"/>
    <w:rsid w:val="00CF7D53"/>
    <w:rsid w:val="00D00D3D"/>
    <w:rsid w:val="00D01CFB"/>
    <w:rsid w:val="00D02950"/>
    <w:rsid w:val="00D02978"/>
    <w:rsid w:val="00D04871"/>
    <w:rsid w:val="00D04BCE"/>
    <w:rsid w:val="00D05D35"/>
    <w:rsid w:val="00D10CB0"/>
    <w:rsid w:val="00D1363D"/>
    <w:rsid w:val="00D139ED"/>
    <w:rsid w:val="00D14053"/>
    <w:rsid w:val="00D14771"/>
    <w:rsid w:val="00D14A5C"/>
    <w:rsid w:val="00D1501C"/>
    <w:rsid w:val="00D16037"/>
    <w:rsid w:val="00D220CA"/>
    <w:rsid w:val="00D248B2"/>
    <w:rsid w:val="00D24F2F"/>
    <w:rsid w:val="00D2670C"/>
    <w:rsid w:val="00D2799C"/>
    <w:rsid w:val="00D3151B"/>
    <w:rsid w:val="00D33713"/>
    <w:rsid w:val="00D33E1B"/>
    <w:rsid w:val="00D34438"/>
    <w:rsid w:val="00D3450C"/>
    <w:rsid w:val="00D3473D"/>
    <w:rsid w:val="00D34C14"/>
    <w:rsid w:val="00D35023"/>
    <w:rsid w:val="00D3591A"/>
    <w:rsid w:val="00D365A7"/>
    <w:rsid w:val="00D43004"/>
    <w:rsid w:val="00D4458F"/>
    <w:rsid w:val="00D4507D"/>
    <w:rsid w:val="00D457CC"/>
    <w:rsid w:val="00D45A1F"/>
    <w:rsid w:val="00D45AA3"/>
    <w:rsid w:val="00D45D34"/>
    <w:rsid w:val="00D46873"/>
    <w:rsid w:val="00D52333"/>
    <w:rsid w:val="00D52718"/>
    <w:rsid w:val="00D52BCF"/>
    <w:rsid w:val="00D601C7"/>
    <w:rsid w:val="00D62165"/>
    <w:rsid w:val="00D67066"/>
    <w:rsid w:val="00D70D14"/>
    <w:rsid w:val="00D71B6B"/>
    <w:rsid w:val="00D74218"/>
    <w:rsid w:val="00D7732F"/>
    <w:rsid w:val="00D80B38"/>
    <w:rsid w:val="00D81BC1"/>
    <w:rsid w:val="00D821A9"/>
    <w:rsid w:val="00D82CAD"/>
    <w:rsid w:val="00D8439B"/>
    <w:rsid w:val="00D869DC"/>
    <w:rsid w:val="00D86B34"/>
    <w:rsid w:val="00D86B73"/>
    <w:rsid w:val="00D875C2"/>
    <w:rsid w:val="00D87674"/>
    <w:rsid w:val="00D87841"/>
    <w:rsid w:val="00D91181"/>
    <w:rsid w:val="00D93B53"/>
    <w:rsid w:val="00D96A72"/>
    <w:rsid w:val="00DA08DA"/>
    <w:rsid w:val="00DA0E81"/>
    <w:rsid w:val="00DA1F96"/>
    <w:rsid w:val="00DA3E9E"/>
    <w:rsid w:val="00DA415C"/>
    <w:rsid w:val="00DA4A76"/>
    <w:rsid w:val="00DA4AF3"/>
    <w:rsid w:val="00DA60FE"/>
    <w:rsid w:val="00DA767A"/>
    <w:rsid w:val="00DB2873"/>
    <w:rsid w:val="00DB2EB2"/>
    <w:rsid w:val="00DB32AC"/>
    <w:rsid w:val="00DB3C9C"/>
    <w:rsid w:val="00DB3D23"/>
    <w:rsid w:val="00DB3F85"/>
    <w:rsid w:val="00DB48B1"/>
    <w:rsid w:val="00DB57CA"/>
    <w:rsid w:val="00DB7E10"/>
    <w:rsid w:val="00DB7EE8"/>
    <w:rsid w:val="00DB7F5B"/>
    <w:rsid w:val="00DC03BA"/>
    <w:rsid w:val="00DC2893"/>
    <w:rsid w:val="00DC2D3E"/>
    <w:rsid w:val="00DC3166"/>
    <w:rsid w:val="00DC520C"/>
    <w:rsid w:val="00DC74E8"/>
    <w:rsid w:val="00DD0EB4"/>
    <w:rsid w:val="00DD0EDA"/>
    <w:rsid w:val="00DD547F"/>
    <w:rsid w:val="00DD585B"/>
    <w:rsid w:val="00DD5E39"/>
    <w:rsid w:val="00DD7015"/>
    <w:rsid w:val="00DE0312"/>
    <w:rsid w:val="00DE0BB5"/>
    <w:rsid w:val="00DE188C"/>
    <w:rsid w:val="00DE1FCC"/>
    <w:rsid w:val="00DE5DCB"/>
    <w:rsid w:val="00DE6C03"/>
    <w:rsid w:val="00DF16BE"/>
    <w:rsid w:val="00DF1CE4"/>
    <w:rsid w:val="00DF1FE3"/>
    <w:rsid w:val="00DF46E7"/>
    <w:rsid w:val="00DF57BC"/>
    <w:rsid w:val="00DF60FC"/>
    <w:rsid w:val="00DF6E81"/>
    <w:rsid w:val="00DF70E0"/>
    <w:rsid w:val="00E019B1"/>
    <w:rsid w:val="00E01A8F"/>
    <w:rsid w:val="00E01B1B"/>
    <w:rsid w:val="00E0232E"/>
    <w:rsid w:val="00E03415"/>
    <w:rsid w:val="00E039CF"/>
    <w:rsid w:val="00E05D9A"/>
    <w:rsid w:val="00E07371"/>
    <w:rsid w:val="00E076FC"/>
    <w:rsid w:val="00E07B88"/>
    <w:rsid w:val="00E10EAF"/>
    <w:rsid w:val="00E11AC7"/>
    <w:rsid w:val="00E14007"/>
    <w:rsid w:val="00E1429A"/>
    <w:rsid w:val="00E148CE"/>
    <w:rsid w:val="00E15113"/>
    <w:rsid w:val="00E15A28"/>
    <w:rsid w:val="00E15EDF"/>
    <w:rsid w:val="00E16F56"/>
    <w:rsid w:val="00E17A37"/>
    <w:rsid w:val="00E17D76"/>
    <w:rsid w:val="00E17DFB"/>
    <w:rsid w:val="00E22C88"/>
    <w:rsid w:val="00E24764"/>
    <w:rsid w:val="00E2547F"/>
    <w:rsid w:val="00E259C8"/>
    <w:rsid w:val="00E27E00"/>
    <w:rsid w:val="00E31ADF"/>
    <w:rsid w:val="00E32077"/>
    <w:rsid w:val="00E323E0"/>
    <w:rsid w:val="00E32C9F"/>
    <w:rsid w:val="00E33CF9"/>
    <w:rsid w:val="00E3693F"/>
    <w:rsid w:val="00E401DA"/>
    <w:rsid w:val="00E40CCF"/>
    <w:rsid w:val="00E423E8"/>
    <w:rsid w:val="00E4282B"/>
    <w:rsid w:val="00E429DB"/>
    <w:rsid w:val="00E430D2"/>
    <w:rsid w:val="00E43202"/>
    <w:rsid w:val="00E44104"/>
    <w:rsid w:val="00E44436"/>
    <w:rsid w:val="00E452BF"/>
    <w:rsid w:val="00E452CB"/>
    <w:rsid w:val="00E453F7"/>
    <w:rsid w:val="00E454F0"/>
    <w:rsid w:val="00E45F98"/>
    <w:rsid w:val="00E508BC"/>
    <w:rsid w:val="00E50C7D"/>
    <w:rsid w:val="00E52BA1"/>
    <w:rsid w:val="00E541C3"/>
    <w:rsid w:val="00E55694"/>
    <w:rsid w:val="00E56122"/>
    <w:rsid w:val="00E56164"/>
    <w:rsid w:val="00E57E06"/>
    <w:rsid w:val="00E616CA"/>
    <w:rsid w:val="00E626B7"/>
    <w:rsid w:val="00E65F55"/>
    <w:rsid w:val="00E671DD"/>
    <w:rsid w:val="00E72A9E"/>
    <w:rsid w:val="00E765C9"/>
    <w:rsid w:val="00E768EC"/>
    <w:rsid w:val="00E76C2E"/>
    <w:rsid w:val="00E77410"/>
    <w:rsid w:val="00E8080D"/>
    <w:rsid w:val="00E825F6"/>
    <w:rsid w:val="00E8454A"/>
    <w:rsid w:val="00E85975"/>
    <w:rsid w:val="00E86971"/>
    <w:rsid w:val="00E87CC0"/>
    <w:rsid w:val="00E87F07"/>
    <w:rsid w:val="00E903B0"/>
    <w:rsid w:val="00E904AD"/>
    <w:rsid w:val="00E90A4B"/>
    <w:rsid w:val="00E91013"/>
    <w:rsid w:val="00E911DB"/>
    <w:rsid w:val="00E92234"/>
    <w:rsid w:val="00E925C4"/>
    <w:rsid w:val="00E9279B"/>
    <w:rsid w:val="00E92CAC"/>
    <w:rsid w:val="00E943B4"/>
    <w:rsid w:val="00E95333"/>
    <w:rsid w:val="00EA007E"/>
    <w:rsid w:val="00EA036A"/>
    <w:rsid w:val="00EA0D65"/>
    <w:rsid w:val="00EA182E"/>
    <w:rsid w:val="00EA216B"/>
    <w:rsid w:val="00EA3460"/>
    <w:rsid w:val="00EA54F2"/>
    <w:rsid w:val="00EA5951"/>
    <w:rsid w:val="00EA6687"/>
    <w:rsid w:val="00EA7079"/>
    <w:rsid w:val="00EB0303"/>
    <w:rsid w:val="00EB0715"/>
    <w:rsid w:val="00EB1467"/>
    <w:rsid w:val="00EB149A"/>
    <w:rsid w:val="00EB1D30"/>
    <w:rsid w:val="00EB6392"/>
    <w:rsid w:val="00EB646F"/>
    <w:rsid w:val="00EB6B56"/>
    <w:rsid w:val="00EB7B3F"/>
    <w:rsid w:val="00EC03D1"/>
    <w:rsid w:val="00EC0CBF"/>
    <w:rsid w:val="00EC0F7C"/>
    <w:rsid w:val="00EC1EE5"/>
    <w:rsid w:val="00EC1F2E"/>
    <w:rsid w:val="00EC255E"/>
    <w:rsid w:val="00EC37E2"/>
    <w:rsid w:val="00EC48AF"/>
    <w:rsid w:val="00EC4ECC"/>
    <w:rsid w:val="00EC5138"/>
    <w:rsid w:val="00EC5183"/>
    <w:rsid w:val="00EC5B1C"/>
    <w:rsid w:val="00EC5C1F"/>
    <w:rsid w:val="00ED1D09"/>
    <w:rsid w:val="00ED2328"/>
    <w:rsid w:val="00ED3AE6"/>
    <w:rsid w:val="00ED57AE"/>
    <w:rsid w:val="00ED589B"/>
    <w:rsid w:val="00ED619E"/>
    <w:rsid w:val="00ED76A7"/>
    <w:rsid w:val="00EE0C88"/>
    <w:rsid w:val="00EE2023"/>
    <w:rsid w:val="00EE2201"/>
    <w:rsid w:val="00EE6CDD"/>
    <w:rsid w:val="00EE70C0"/>
    <w:rsid w:val="00EE7836"/>
    <w:rsid w:val="00EE7DD9"/>
    <w:rsid w:val="00EF15FD"/>
    <w:rsid w:val="00EF3D9A"/>
    <w:rsid w:val="00EF3EF6"/>
    <w:rsid w:val="00EF4B6A"/>
    <w:rsid w:val="00EF5268"/>
    <w:rsid w:val="00EF5E06"/>
    <w:rsid w:val="00EF691C"/>
    <w:rsid w:val="00EF699F"/>
    <w:rsid w:val="00EF6CB0"/>
    <w:rsid w:val="00F0072A"/>
    <w:rsid w:val="00F02292"/>
    <w:rsid w:val="00F048B4"/>
    <w:rsid w:val="00F051C8"/>
    <w:rsid w:val="00F104F7"/>
    <w:rsid w:val="00F122CF"/>
    <w:rsid w:val="00F13035"/>
    <w:rsid w:val="00F159EB"/>
    <w:rsid w:val="00F1713A"/>
    <w:rsid w:val="00F1729F"/>
    <w:rsid w:val="00F2132E"/>
    <w:rsid w:val="00F2148C"/>
    <w:rsid w:val="00F22364"/>
    <w:rsid w:val="00F22B9B"/>
    <w:rsid w:val="00F22D09"/>
    <w:rsid w:val="00F23766"/>
    <w:rsid w:val="00F30471"/>
    <w:rsid w:val="00F3455A"/>
    <w:rsid w:val="00F34AAF"/>
    <w:rsid w:val="00F35255"/>
    <w:rsid w:val="00F37E1F"/>
    <w:rsid w:val="00F41140"/>
    <w:rsid w:val="00F413BC"/>
    <w:rsid w:val="00F4189D"/>
    <w:rsid w:val="00F41C5D"/>
    <w:rsid w:val="00F50253"/>
    <w:rsid w:val="00F50ADF"/>
    <w:rsid w:val="00F54697"/>
    <w:rsid w:val="00F54E1C"/>
    <w:rsid w:val="00F55232"/>
    <w:rsid w:val="00F55243"/>
    <w:rsid w:val="00F55B04"/>
    <w:rsid w:val="00F56243"/>
    <w:rsid w:val="00F56CFE"/>
    <w:rsid w:val="00F60102"/>
    <w:rsid w:val="00F60423"/>
    <w:rsid w:val="00F60AED"/>
    <w:rsid w:val="00F60FC4"/>
    <w:rsid w:val="00F616CC"/>
    <w:rsid w:val="00F61CEB"/>
    <w:rsid w:val="00F63CEF"/>
    <w:rsid w:val="00F64D1D"/>
    <w:rsid w:val="00F65AD0"/>
    <w:rsid w:val="00F66196"/>
    <w:rsid w:val="00F669E3"/>
    <w:rsid w:val="00F67282"/>
    <w:rsid w:val="00F679F8"/>
    <w:rsid w:val="00F701CC"/>
    <w:rsid w:val="00F74BB1"/>
    <w:rsid w:val="00F77B35"/>
    <w:rsid w:val="00F816BF"/>
    <w:rsid w:val="00F83F07"/>
    <w:rsid w:val="00F866E3"/>
    <w:rsid w:val="00F86BEF"/>
    <w:rsid w:val="00F9009A"/>
    <w:rsid w:val="00F90C4D"/>
    <w:rsid w:val="00F91997"/>
    <w:rsid w:val="00F94FE9"/>
    <w:rsid w:val="00F95260"/>
    <w:rsid w:val="00F96685"/>
    <w:rsid w:val="00FA01A5"/>
    <w:rsid w:val="00FA2671"/>
    <w:rsid w:val="00FA43B0"/>
    <w:rsid w:val="00FA4EF2"/>
    <w:rsid w:val="00FA5112"/>
    <w:rsid w:val="00FA5AD6"/>
    <w:rsid w:val="00FA73A2"/>
    <w:rsid w:val="00FB0291"/>
    <w:rsid w:val="00FB0404"/>
    <w:rsid w:val="00FB1590"/>
    <w:rsid w:val="00FB32D9"/>
    <w:rsid w:val="00FB35CB"/>
    <w:rsid w:val="00FB3846"/>
    <w:rsid w:val="00FB3CE2"/>
    <w:rsid w:val="00FB3DA3"/>
    <w:rsid w:val="00FB454F"/>
    <w:rsid w:val="00FB5A65"/>
    <w:rsid w:val="00FC1D1B"/>
    <w:rsid w:val="00FC34EC"/>
    <w:rsid w:val="00FC3C78"/>
    <w:rsid w:val="00FC4143"/>
    <w:rsid w:val="00FC4AD6"/>
    <w:rsid w:val="00FC4F94"/>
    <w:rsid w:val="00FC5A0A"/>
    <w:rsid w:val="00FC62A1"/>
    <w:rsid w:val="00FC667A"/>
    <w:rsid w:val="00FD18AE"/>
    <w:rsid w:val="00FD2CD4"/>
    <w:rsid w:val="00FD6929"/>
    <w:rsid w:val="00FE0E2F"/>
    <w:rsid w:val="00FE3671"/>
    <w:rsid w:val="00FE3DA3"/>
    <w:rsid w:val="00FE404C"/>
    <w:rsid w:val="00FE4112"/>
    <w:rsid w:val="00FE490B"/>
    <w:rsid w:val="00FE547D"/>
    <w:rsid w:val="00FE5BF3"/>
    <w:rsid w:val="00FE7FDA"/>
    <w:rsid w:val="00FF085D"/>
    <w:rsid w:val="00FF736F"/>
    <w:rsid w:val="00FF74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707F9C0-C4AF-4C06-A70D-BCBDF0F2E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ny">
    <w:name w:val="Normal"/>
    <w:qFormat/>
    <w:rsid w:val="000639BD"/>
  </w:style>
  <w:style w:type="paragraph" w:styleId="Nagwek1">
    <w:name w:val="heading 1"/>
    <w:basedOn w:val="Normalny"/>
    <w:next w:val="Normalny"/>
    <w:link w:val="Nagwek1Znak"/>
    <w:qFormat/>
    <w:rsid w:val="00476BA4"/>
    <w:pPr>
      <w:keepNext/>
      <w:jc w:val="center"/>
      <w:outlineLvl w:val="0"/>
    </w:pPr>
    <w:rPr>
      <w:b/>
      <w:sz w:val="44"/>
    </w:rPr>
  </w:style>
  <w:style w:type="paragraph" w:styleId="Nagwek2">
    <w:name w:val="heading 2"/>
    <w:basedOn w:val="Normalny"/>
    <w:next w:val="Normalny"/>
    <w:link w:val="Nagwek2Znak"/>
    <w:qFormat/>
    <w:rsid w:val="00476BA4"/>
    <w:pPr>
      <w:keepNext/>
      <w:jc w:val="center"/>
      <w:outlineLvl w:val="1"/>
    </w:pPr>
    <w:rPr>
      <w:b/>
    </w:rPr>
  </w:style>
  <w:style w:type="paragraph" w:styleId="Nagwek3">
    <w:name w:val="heading 3"/>
    <w:basedOn w:val="Normalny"/>
    <w:next w:val="Normalny"/>
    <w:link w:val="Nagwek3Znak"/>
    <w:qFormat/>
    <w:rsid w:val="00476BA4"/>
    <w:pPr>
      <w:keepNext/>
      <w:spacing w:before="240" w:after="60"/>
      <w:outlineLvl w:val="2"/>
    </w:pPr>
    <w:rPr>
      <w:rFonts w:ascii="Arial" w:hAnsi="Arial"/>
      <w:b/>
      <w:bCs/>
      <w:sz w:val="26"/>
      <w:szCs w:val="26"/>
    </w:rPr>
  </w:style>
  <w:style w:type="paragraph" w:styleId="Nagwek4">
    <w:name w:val="heading 4"/>
    <w:basedOn w:val="Normalny"/>
    <w:next w:val="Normalny"/>
    <w:link w:val="Nagwek4Znak"/>
    <w:qFormat/>
    <w:rsid w:val="00476BA4"/>
    <w:pPr>
      <w:keepNext/>
      <w:spacing w:line="360" w:lineRule="auto"/>
      <w:ind w:firstLine="720"/>
      <w:outlineLvl w:val="3"/>
    </w:pPr>
    <w:rPr>
      <w:rFonts w:ascii="Arial" w:hAnsi="Arial"/>
      <w:iCs/>
      <w:sz w:val="24"/>
      <w:szCs w:val="24"/>
    </w:rPr>
  </w:style>
  <w:style w:type="paragraph" w:styleId="Nagwek5">
    <w:name w:val="heading 5"/>
    <w:basedOn w:val="Normalny"/>
    <w:next w:val="Normalny"/>
    <w:link w:val="Nagwek5Znak"/>
    <w:qFormat/>
    <w:rsid w:val="00476BA4"/>
    <w:pPr>
      <w:spacing w:before="240" w:after="60"/>
      <w:outlineLvl w:val="4"/>
    </w:pPr>
    <w:rPr>
      <w:b/>
      <w:bCs/>
      <w:i/>
      <w:iCs/>
      <w:sz w:val="26"/>
      <w:szCs w:val="26"/>
    </w:rPr>
  </w:style>
  <w:style w:type="paragraph" w:styleId="Nagwek8">
    <w:name w:val="heading 8"/>
    <w:basedOn w:val="Normalny"/>
    <w:next w:val="Normalny"/>
    <w:link w:val="Nagwek8Znak"/>
    <w:qFormat/>
    <w:rsid w:val="00476BA4"/>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rsid w:val="00476BA4"/>
    <w:pPr>
      <w:tabs>
        <w:tab w:val="center" w:pos="4536"/>
        <w:tab w:val="right" w:pos="9072"/>
      </w:tabs>
    </w:pPr>
  </w:style>
  <w:style w:type="paragraph" w:styleId="Tekstpodstawowywcity">
    <w:name w:val="Body Text Indent"/>
    <w:basedOn w:val="Normalny"/>
    <w:link w:val="TekstpodstawowywcityZnak"/>
    <w:rsid w:val="00476BA4"/>
    <w:pPr>
      <w:ind w:left="1080"/>
    </w:pPr>
    <w:rPr>
      <w:sz w:val="24"/>
      <w:szCs w:val="24"/>
    </w:rPr>
  </w:style>
  <w:style w:type="paragraph" w:styleId="Tytu">
    <w:name w:val="Title"/>
    <w:basedOn w:val="Normalny"/>
    <w:link w:val="TytuZnak"/>
    <w:qFormat/>
    <w:rsid w:val="00476BA4"/>
    <w:pPr>
      <w:jc w:val="center"/>
    </w:pPr>
    <w:rPr>
      <w:b/>
      <w:bCs/>
      <w:sz w:val="28"/>
      <w:szCs w:val="24"/>
    </w:rPr>
  </w:style>
  <w:style w:type="paragraph" w:styleId="Tekstpodstawowy">
    <w:name w:val="Body Text"/>
    <w:basedOn w:val="Normalny"/>
    <w:link w:val="TekstpodstawowyZnak"/>
    <w:rsid w:val="00476BA4"/>
    <w:pPr>
      <w:jc w:val="both"/>
    </w:pPr>
    <w:rPr>
      <w:b/>
      <w:bCs/>
      <w:sz w:val="28"/>
      <w:szCs w:val="24"/>
    </w:rPr>
  </w:style>
  <w:style w:type="paragraph" w:styleId="Stopka">
    <w:name w:val="footer"/>
    <w:basedOn w:val="Normalny"/>
    <w:link w:val="StopkaZnak"/>
    <w:uiPriority w:val="99"/>
    <w:rsid w:val="00476BA4"/>
    <w:pPr>
      <w:tabs>
        <w:tab w:val="center" w:pos="4536"/>
        <w:tab w:val="right" w:pos="9072"/>
      </w:tabs>
    </w:pPr>
  </w:style>
  <w:style w:type="character" w:styleId="Numerstrony">
    <w:name w:val="page number"/>
    <w:basedOn w:val="Domylnaczcionkaakapitu"/>
    <w:rsid w:val="00476BA4"/>
  </w:style>
  <w:style w:type="paragraph" w:styleId="Tekstpodstawowywcity2">
    <w:name w:val="Body Text Indent 2"/>
    <w:basedOn w:val="Normalny"/>
    <w:link w:val="Tekstpodstawowywcity2Znak"/>
    <w:rsid w:val="00476BA4"/>
    <w:pPr>
      <w:spacing w:after="120" w:line="480" w:lineRule="auto"/>
      <w:ind w:left="283"/>
    </w:pPr>
  </w:style>
  <w:style w:type="paragraph" w:styleId="Tekstpodstawowy2">
    <w:name w:val="Body Text 2"/>
    <w:basedOn w:val="Normalny"/>
    <w:link w:val="Tekstpodstawowy2Znak"/>
    <w:rsid w:val="00476BA4"/>
    <w:pPr>
      <w:spacing w:after="120" w:line="480" w:lineRule="auto"/>
    </w:pPr>
  </w:style>
  <w:style w:type="paragraph" w:styleId="Tekstdymka">
    <w:name w:val="Balloon Text"/>
    <w:basedOn w:val="Normalny"/>
    <w:link w:val="TekstdymkaZnak"/>
    <w:semiHidden/>
    <w:rsid w:val="00476BA4"/>
    <w:rPr>
      <w:rFonts w:ascii="Tahoma" w:hAnsi="Tahoma"/>
      <w:sz w:val="16"/>
      <w:szCs w:val="16"/>
    </w:rPr>
  </w:style>
  <w:style w:type="paragraph" w:customStyle="1" w:styleId="pkt">
    <w:name w:val="pkt"/>
    <w:basedOn w:val="Normalny"/>
    <w:rsid w:val="00476BA4"/>
    <w:pPr>
      <w:spacing w:before="60" w:after="60"/>
      <w:ind w:left="851" w:hanging="295"/>
      <w:jc w:val="both"/>
    </w:pPr>
    <w:rPr>
      <w:sz w:val="24"/>
    </w:rPr>
  </w:style>
  <w:style w:type="paragraph" w:customStyle="1" w:styleId="ust">
    <w:name w:val="ust"/>
    <w:rsid w:val="00476BA4"/>
    <w:pPr>
      <w:spacing w:before="60" w:after="60"/>
      <w:ind w:left="426" w:hanging="284"/>
      <w:jc w:val="both"/>
    </w:pPr>
    <w:rPr>
      <w:sz w:val="24"/>
    </w:rPr>
  </w:style>
  <w:style w:type="paragraph" w:customStyle="1" w:styleId="tyt">
    <w:name w:val="tyt"/>
    <w:basedOn w:val="Normalny"/>
    <w:rsid w:val="00476BA4"/>
    <w:pPr>
      <w:keepNext/>
      <w:spacing w:before="60" w:after="60"/>
      <w:jc w:val="center"/>
    </w:pPr>
    <w:rPr>
      <w:b/>
      <w:sz w:val="24"/>
    </w:rPr>
  </w:style>
  <w:style w:type="paragraph" w:customStyle="1" w:styleId="pkt1">
    <w:name w:val="pkt1"/>
    <w:basedOn w:val="pkt"/>
    <w:rsid w:val="00476BA4"/>
    <w:pPr>
      <w:ind w:left="850" w:hanging="425"/>
    </w:pPr>
  </w:style>
  <w:style w:type="paragraph" w:customStyle="1" w:styleId="lit1">
    <w:name w:val="lit1"/>
    <w:basedOn w:val="Normalny"/>
    <w:rsid w:val="00476BA4"/>
    <w:pPr>
      <w:spacing w:before="60" w:after="60"/>
      <w:ind w:left="1276" w:hanging="340"/>
      <w:jc w:val="both"/>
    </w:pPr>
    <w:rPr>
      <w:sz w:val="24"/>
    </w:rPr>
  </w:style>
  <w:style w:type="paragraph" w:customStyle="1" w:styleId="tekst">
    <w:name w:val="tekst"/>
    <w:basedOn w:val="Normalny"/>
    <w:rsid w:val="00476BA4"/>
    <w:pPr>
      <w:suppressLineNumbers/>
      <w:spacing w:before="60" w:after="60"/>
      <w:jc w:val="both"/>
    </w:pPr>
    <w:rPr>
      <w:sz w:val="24"/>
    </w:rPr>
  </w:style>
  <w:style w:type="paragraph" w:styleId="Tekstpodstawowy3">
    <w:name w:val="Body Text 3"/>
    <w:basedOn w:val="Normalny"/>
    <w:link w:val="Tekstpodstawowy3Znak"/>
    <w:rsid w:val="00476BA4"/>
    <w:pPr>
      <w:spacing w:line="360" w:lineRule="auto"/>
      <w:jc w:val="both"/>
    </w:pPr>
    <w:rPr>
      <w:rFonts w:ascii="Arial" w:hAnsi="Arial"/>
    </w:rPr>
  </w:style>
  <w:style w:type="character" w:customStyle="1" w:styleId="akapitdomyslny">
    <w:name w:val="akapitdomyslny"/>
    <w:rsid w:val="00476BA4"/>
    <w:rPr>
      <w:sz w:val="20"/>
    </w:rPr>
  </w:style>
  <w:style w:type="character" w:styleId="Hipercze">
    <w:name w:val="Hyperlink"/>
    <w:rsid w:val="00476BA4"/>
    <w:rPr>
      <w:color w:val="0000FF"/>
      <w:u w:val="single"/>
    </w:rPr>
  </w:style>
  <w:style w:type="paragraph" w:styleId="Tekstpodstawowywcity3">
    <w:name w:val="Body Text Indent 3"/>
    <w:basedOn w:val="Normalny"/>
    <w:link w:val="Tekstpodstawowywcity3Znak"/>
    <w:rsid w:val="00476BA4"/>
    <w:pPr>
      <w:spacing w:line="360" w:lineRule="auto"/>
      <w:ind w:left="1416"/>
      <w:jc w:val="both"/>
    </w:pPr>
    <w:rPr>
      <w:rFonts w:ascii="Arial" w:hAnsi="Arial"/>
    </w:rPr>
  </w:style>
  <w:style w:type="paragraph" w:styleId="Zwykytekst">
    <w:name w:val="Plain Text"/>
    <w:basedOn w:val="Normalny"/>
    <w:link w:val="ZwykytekstZnak"/>
    <w:rsid w:val="00F0072A"/>
    <w:rPr>
      <w:rFonts w:ascii="Courier New" w:hAnsi="Courier New"/>
    </w:rPr>
  </w:style>
  <w:style w:type="paragraph" w:styleId="Tekstprzypisukocowego">
    <w:name w:val="endnote text"/>
    <w:basedOn w:val="Normalny"/>
    <w:link w:val="TekstprzypisukocowegoZnak"/>
    <w:semiHidden/>
    <w:rsid w:val="00F60102"/>
  </w:style>
  <w:style w:type="character" w:styleId="Odwoanieprzypisukocowego">
    <w:name w:val="endnote reference"/>
    <w:semiHidden/>
    <w:rsid w:val="00F60102"/>
    <w:rPr>
      <w:vertAlign w:val="superscript"/>
    </w:rPr>
  </w:style>
  <w:style w:type="paragraph" w:customStyle="1" w:styleId="Znak">
    <w:name w:val="Znak"/>
    <w:basedOn w:val="Normalny"/>
    <w:rsid w:val="00636E19"/>
    <w:rPr>
      <w:sz w:val="24"/>
      <w:szCs w:val="24"/>
    </w:rPr>
  </w:style>
  <w:style w:type="paragraph" w:customStyle="1" w:styleId="Default">
    <w:name w:val="Default"/>
    <w:rsid w:val="00047EBA"/>
    <w:pPr>
      <w:autoSpaceDE w:val="0"/>
      <w:autoSpaceDN w:val="0"/>
      <w:adjustRightInd w:val="0"/>
    </w:pPr>
    <w:rPr>
      <w:rFonts w:ascii="Arial" w:hAnsi="Arial" w:cs="Arial"/>
      <w:color w:val="000000"/>
      <w:sz w:val="24"/>
      <w:szCs w:val="24"/>
    </w:rPr>
  </w:style>
  <w:style w:type="paragraph" w:styleId="NormalnyWeb">
    <w:name w:val="Normal (Web)"/>
    <w:basedOn w:val="Normalny"/>
    <w:uiPriority w:val="99"/>
    <w:rsid w:val="00FC667A"/>
    <w:pPr>
      <w:spacing w:before="100" w:beforeAutospacing="1" w:after="119"/>
    </w:pPr>
    <w:rPr>
      <w:sz w:val="24"/>
      <w:szCs w:val="24"/>
    </w:rPr>
  </w:style>
  <w:style w:type="paragraph" w:styleId="Listapunktowana4">
    <w:name w:val="List Bullet 4"/>
    <w:basedOn w:val="Normalny"/>
    <w:rsid w:val="00792DCA"/>
    <w:pPr>
      <w:numPr>
        <w:numId w:val="9"/>
      </w:numPr>
    </w:pPr>
  </w:style>
  <w:style w:type="character" w:styleId="Odwoaniedokomentarza">
    <w:name w:val="annotation reference"/>
    <w:rsid w:val="0046002E"/>
    <w:rPr>
      <w:sz w:val="16"/>
      <w:szCs w:val="16"/>
    </w:rPr>
  </w:style>
  <w:style w:type="paragraph" w:styleId="Tekstkomentarza">
    <w:name w:val="annotation text"/>
    <w:basedOn w:val="Normalny"/>
    <w:link w:val="TekstkomentarzaZnak"/>
    <w:rsid w:val="0046002E"/>
  </w:style>
  <w:style w:type="character" w:customStyle="1" w:styleId="TekstkomentarzaZnak">
    <w:name w:val="Tekst komentarza Znak"/>
    <w:basedOn w:val="Domylnaczcionkaakapitu"/>
    <w:link w:val="Tekstkomentarza"/>
    <w:rsid w:val="0046002E"/>
  </w:style>
  <w:style w:type="paragraph" w:styleId="Tematkomentarza">
    <w:name w:val="annotation subject"/>
    <w:basedOn w:val="Tekstkomentarza"/>
    <w:next w:val="Tekstkomentarza"/>
    <w:link w:val="TematkomentarzaZnak"/>
    <w:rsid w:val="0046002E"/>
    <w:rPr>
      <w:b/>
      <w:bCs/>
    </w:rPr>
  </w:style>
  <w:style w:type="character" w:customStyle="1" w:styleId="TematkomentarzaZnak">
    <w:name w:val="Temat komentarza Znak"/>
    <w:link w:val="Tematkomentarza"/>
    <w:rsid w:val="0046002E"/>
    <w:rPr>
      <w:b/>
      <w:bCs/>
    </w:rPr>
  </w:style>
  <w:style w:type="character" w:customStyle="1" w:styleId="Nagwek1Znak">
    <w:name w:val="Nagłówek 1 Znak"/>
    <w:link w:val="Nagwek1"/>
    <w:rsid w:val="00A06BA7"/>
    <w:rPr>
      <w:b/>
      <w:sz w:val="44"/>
      <w:lang w:val="pl-PL" w:eastAsia="pl-PL" w:bidi="ar-SA"/>
    </w:rPr>
  </w:style>
  <w:style w:type="character" w:customStyle="1" w:styleId="NagwekZnak">
    <w:name w:val="Nagłówek Znak"/>
    <w:aliases w:val="Nagłówek strony Znak"/>
    <w:link w:val="Nagwek"/>
    <w:rsid w:val="0013462F"/>
    <w:rPr>
      <w:lang w:val="pl-PL" w:eastAsia="pl-PL" w:bidi="ar-SA"/>
    </w:rPr>
  </w:style>
  <w:style w:type="paragraph" w:customStyle="1" w:styleId="Tekstpodstawowy21">
    <w:name w:val="Tekst podstawowy 21"/>
    <w:basedOn w:val="Normalny"/>
    <w:rsid w:val="0013462F"/>
    <w:pPr>
      <w:overflowPunct w:val="0"/>
      <w:autoSpaceDE w:val="0"/>
      <w:autoSpaceDN w:val="0"/>
      <w:adjustRightInd w:val="0"/>
      <w:ind w:left="1080"/>
    </w:pPr>
    <w:rPr>
      <w:sz w:val="24"/>
    </w:rPr>
  </w:style>
  <w:style w:type="character" w:customStyle="1" w:styleId="TekstpodstawowywcityZnak">
    <w:name w:val="Tekst podstawowy wcięty Znak"/>
    <w:link w:val="Tekstpodstawowywcity"/>
    <w:rsid w:val="009227DD"/>
    <w:rPr>
      <w:sz w:val="24"/>
      <w:szCs w:val="24"/>
    </w:rPr>
  </w:style>
  <w:style w:type="character" w:customStyle="1" w:styleId="StopkaZnak">
    <w:name w:val="Stopka Znak"/>
    <w:basedOn w:val="Domylnaczcionkaakapitu"/>
    <w:link w:val="Stopka"/>
    <w:uiPriority w:val="99"/>
    <w:rsid w:val="0078594C"/>
  </w:style>
  <w:style w:type="paragraph" w:styleId="Akapitzlist">
    <w:name w:val="List Paragraph"/>
    <w:basedOn w:val="Normalny"/>
    <w:uiPriority w:val="34"/>
    <w:qFormat/>
    <w:rsid w:val="00B21530"/>
    <w:pPr>
      <w:ind w:left="708"/>
    </w:pPr>
  </w:style>
  <w:style w:type="character" w:customStyle="1" w:styleId="Tekstpodstawowy3Znak">
    <w:name w:val="Tekst podstawowy 3 Znak"/>
    <w:link w:val="Tekstpodstawowy3"/>
    <w:rsid w:val="00044561"/>
    <w:rPr>
      <w:rFonts w:ascii="Arial" w:hAnsi="Arial" w:cs="Arial"/>
    </w:rPr>
  </w:style>
  <w:style w:type="paragraph" w:customStyle="1" w:styleId="Styl">
    <w:name w:val="Styl"/>
    <w:rsid w:val="002808D8"/>
    <w:pPr>
      <w:widowControl w:val="0"/>
      <w:suppressAutoHyphens/>
      <w:autoSpaceDE w:val="0"/>
    </w:pPr>
    <w:rPr>
      <w:rFonts w:eastAsia="Arial"/>
      <w:sz w:val="24"/>
      <w:szCs w:val="24"/>
      <w:lang w:eastAsia="ar-SA"/>
    </w:rPr>
  </w:style>
  <w:style w:type="paragraph" w:customStyle="1" w:styleId="Akapitzlist1">
    <w:name w:val="Akapit z listą1"/>
    <w:basedOn w:val="Normalny"/>
    <w:rsid w:val="000C03C6"/>
    <w:pPr>
      <w:ind w:left="720"/>
      <w:contextualSpacing/>
    </w:pPr>
    <w:rPr>
      <w:sz w:val="24"/>
      <w:szCs w:val="24"/>
    </w:rPr>
  </w:style>
  <w:style w:type="paragraph" w:styleId="Tekstprzypisudolnego">
    <w:name w:val="footnote text"/>
    <w:basedOn w:val="Normalny"/>
    <w:link w:val="TekstprzypisudolnegoZnak"/>
    <w:rsid w:val="00C54ECA"/>
  </w:style>
  <w:style w:type="character" w:customStyle="1" w:styleId="TekstprzypisudolnegoZnak">
    <w:name w:val="Tekst przypisu dolnego Znak"/>
    <w:basedOn w:val="Domylnaczcionkaakapitu"/>
    <w:link w:val="Tekstprzypisudolnego"/>
    <w:rsid w:val="00C54ECA"/>
  </w:style>
  <w:style w:type="character" w:styleId="Odwoanieprzypisudolnego">
    <w:name w:val="footnote reference"/>
    <w:rsid w:val="00C54ECA"/>
    <w:rPr>
      <w:vertAlign w:val="superscript"/>
    </w:rPr>
  </w:style>
  <w:style w:type="character" w:customStyle="1" w:styleId="Nagwek2Znak">
    <w:name w:val="Nagłówek 2 Znak"/>
    <w:link w:val="Nagwek2"/>
    <w:rsid w:val="00C0482B"/>
    <w:rPr>
      <w:b/>
    </w:rPr>
  </w:style>
  <w:style w:type="character" w:customStyle="1" w:styleId="Nagwek3Znak">
    <w:name w:val="Nagłówek 3 Znak"/>
    <w:link w:val="Nagwek3"/>
    <w:rsid w:val="00C0482B"/>
    <w:rPr>
      <w:rFonts w:ascii="Arial" w:hAnsi="Arial" w:cs="Arial"/>
      <w:b/>
      <w:bCs/>
      <w:sz w:val="26"/>
      <w:szCs w:val="26"/>
    </w:rPr>
  </w:style>
  <w:style w:type="character" w:customStyle="1" w:styleId="Nagwek4Znak">
    <w:name w:val="Nagłówek 4 Znak"/>
    <w:link w:val="Nagwek4"/>
    <w:rsid w:val="00C0482B"/>
    <w:rPr>
      <w:rFonts w:ascii="Arial" w:hAnsi="Arial" w:cs="Arial"/>
      <w:iCs/>
      <w:sz w:val="24"/>
      <w:szCs w:val="24"/>
    </w:rPr>
  </w:style>
  <w:style w:type="character" w:customStyle="1" w:styleId="Nagwek5Znak">
    <w:name w:val="Nagłówek 5 Znak"/>
    <w:link w:val="Nagwek5"/>
    <w:rsid w:val="00C0482B"/>
    <w:rPr>
      <w:b/>
      <w:bCs/>
      <w:i/>
      <w:iCs/>
      <w:sz w:val="26"/>
      <w:szCs w:val="26"/>
    </w:rPr>
  </w:style>
  <w:style w:type="character" w:customStyle="1" w:styleId="Nagwek8Znak">
    <w:name w:val="Nagłówek 8 Znak"/>
    <w:link w:val="Nagwek8"/>
    <w:rsid w:val="00C0482B"/>
    <w:rPr>
      <w:i/>
      <w:iCs/>
      <w:sz w:val="24"/>
      <w:szCs w:val="24"/>
    </w:rPr>
  </w:style>
  <w:style w:type="character" w:customStyle="1" w:styleId="TytuZnak">
    <w:name w:val="Tytuł Znak"/>
    <w:link w:val="Tytu"/>
    <w:rsid w:val="00C0482B"/>
    <w:rPr>
      <w:b/>
      <w:bCs/>
      <w:sz w:val="28"/>
      <w:szCs w:val="24"/>
    </w:rPr>
  </w:style>
  <w:style w:type="character" w:customStyle="1" w:styleId="TekstpodstawowyZnak">
    <w:name w:val="Tekst podstawowy Znak"/>
    <w:link w:val="Tekstpodstawowy"/>
    <w:rsid w:val="00C0482B"/>
    <w:rPr>
      <w:b/>
      <w:bCs/>
      <w:sz w:val="28"/>
      <w:szCs w:val="24"/>
    </w:rPr>
  </w:style>
  <w:style w:type="character" w:customStyle="1" w:styleId="Tekstpodstawowywcity2Znak">
    <w:name w:val="Tekst podstawowy wcięty 2 Znak"/>
    <w:basedOn w:val="Domylnaczcionkaakapitu"/>
    <w:link w:val="Tekstpodstawowywcity2"/>
    <w:rsid w:val="00C0482B"/>
  </w:style>
  <w:style w:type="character" w:customStyle="1" w:styleId="Tekstpodstawowy2Znak">
    <w:name w:val="Tekst podstawowy 2 Znak"/>
    <w:basedOn w:val="Domylnaczcionkaakapitu"/>
    <w:link w:val="Tekstpodstawowy2"/>
    <w:rsid w:val="00C0482B"/>
  </w:style>
  <w:style w:type="character" w:customStyle="1" w:styleId="TekstdymkaZnak">
    <w:name w:val="Tekst dymka Znak"/>
    <w:link w:val="Tekstdymka"/>
    <w:semiHidden/>
    <w:rsid w:val="00C0482B"/>
    <w:rPr>
      <w:rFonts w:ascii="Tahoma" w:hAnsi="Tahoma" w:cs="Tahoma"/>
      <w:sz w:val="16"/>
      <w:szCs w:val="16"/>
    </w:rPr>
  </w:style>
  <w:style w:type="character" w:customStyle="1" w:styleId="Tekstpodstawowywcity3Znak">
    <w:name w:val="Tekst podstawowy wcięty 3 Znak"/>
    <w:link w:val="Tekstpodstawowywcity3"/>
    <w:rsid w:val="00C0482B"/>
    <w:rPr>
      <w:rFonts w:ascii="Arial" w:hAnsi="Arial" w:cs="Arial"/>
    </w:rPr>
  </w:style>
  <w:style w:type="character" w:customStyle="1" w:styleId="ZwykytekstZnak">
    <w:name w:val="Zwykły tekst Znak"/>
    <w:link w:val="Zwykytekst"/>
    <w:rsid w:val="00C0482B"/>
    <w:rPr>
      <w:rFonts w:ascii="Courier New" w:hAnsi="Courier New" w:cs="Optima"/>
    </w:rPr>
  </w:style>
  <w:style w:type="character" w:customStyle="1" w:styleId="TekstprzypisukocowegoZnak">
    <w:name w:val="Tekst przypisu końcowego Znak"/>
    <w:basedOn w:val="Domylnaczcionkaakapitu"/>
    <w:link w:val="Tekstprzypisukocowego"/>
    <w:semiHidden/>
    <w:rsid w:val="00C0482B"/>
  </w:style>
  <w:style w:type="paragraph" w:customStyle="1" w:styleId="NoIndentEIB">
    <w:name w:val="No Indent E.I.B."/>
    <w:basedOn w:val="Normalny"/>
    <w:rsid w:val="00C0482B"/>
    <w:pPr>
      <w:spacing w:after="120"/>
      <w:jc w:val="both"/>
    </w:pPr>
    <w:rPr>
      <w:rFonts w:ascii="Arial" w:eastAsia="Calibri" w:hAnsi="Arial" w:cs="Arial"/>
      <w:color w:val="000000"/>
    </w:rPr>
  </w:style>
  <w:style w:type="numbering" w:customStyle="1" w:styleId="ListsEIB">
    <w:name w:val="Lists E.I.B."/>
    <w:uiPriority w:val="99"/>
    <w:rsid w:val="00C0482B"/>
    <w:pPr>
      <w:numPr>
        <w:numId w:val="22"/>
      </w:numPr>
    </w:pPr>
  </w:style>
  <w:style w:type="paragraph" w:customStyle="1" w:styleId="Tekstpodstawowy31">
    <w:name w:val="Tekst podstawowy 31"/>
    <w:basedOn w:val="Normalny"/>
    <w:rsid w:val="004D69A2"/>
    <w:pPr>
      <w:overflowPunct w:val="0"/>
      <w:autoSpaceDE w:val="0"/>
      <w:autoSpaceDN w:val="0"/>
      <w:adjustRightInd w:val="0"/>
      <w:spacing w:line="360" w:lineRule="auto"/>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45673">
      <w:bodyDiv w:val="1"/>
      <w:marLeft w:val="0"/>
      <w:marRight w:val="0"/>
      <w:marTop w:val="0"/>
      <w:marBottom w:val="0"/>
      <w:divBdr>
        <w:top w:val="none" w:sz="0" w:space="0" w:color="auto"/>
        <w:left w:val="none" w:sz="0" w:space="0" w:color="auto"/>
        <w:bottom w:val="none" w:sz="0" w:space="0" w:color="auto"/>
        <w:right w:val="none" w:sz="0" w:space="0" w:color="auto"/>
      </w:divBdr>
    </w:div>
    <w:div w:id="81995048">
      <w:bodyDiv w:val="1"/>
      <w:marLeft w:val="0"/>
      <w:marRight w:val="0"/>
      <w:marTop w:val="0"/>
      <w:marBottom w:val="0"/>
      <w:divBdr>
        <w:top w:val="none" w:sz="0" w:space="0" w:color="auto"/>
        <w:left w:val="none" w:sz="0" w:space="0" w:color="auto"/>
        <w:bottom w:val="none" w:sz="0" w:space="0" w:color="auto"/>
        <w:right w:val="none" w:sz="0" w:space="0" w:color="auto"/>
      </w:divBdr>
    </w:div>
    <w:div w:id="161626493">
      <w:bodyDiv w:val="1"/>
      <w:marLeft w:val="0"/>
      <w:marRight w:val="0"/>
      <w:marTop w:val="0"/>
      <w:marBottom w:val="0"/>
      <w:divBdr>
        <w:top w:val="none" w:sz="0" w:space="0" w:color="auto"/>
        <w:left w:val="none" w:sz="0" w:space="0" w:color="auto"/>
        <w:bottom w:val="none" w:sz="0" w:space="0" w:color="auto"/>
        <w:right w:val="none" w:sz="0" w:space="0" w:color="auto"/>
      </w:divBdr>
    </w:div>
    <w:div w:id="216938995">
      <w:bodyDiv w:val="1"/>
      <w:marLeft w:val="0"/>
      <w:marRight w:val="0"/>
      <w:marTop w:val="0"/>
      <w:marBottom w:val="0"/>
      <w:divBdr>
        <w:top w:val="none" w:sz="0" w:space="0" w:color="auto"/>
        <w:left w:val="none" w:sz="0" w:space="0" w:color="auto"/>
        <w:bottom w:val="none" w:sz="0" w:space="0" w:color="auto"/>
        <w:right w:val="none" w:sz="0" w:space="0" w:color="auto"/>
      </w:divBdr>
    </w:div>
    <w:div w:id="224219199">
      <w:bodyDiv w:val="1"/>
      <w:marLeft w:val="0"/>
      <w:marRight w:val="0"/>
      <w:marTop w:val="0"/>
      <w:marBottom w:val="0"/>
      <w:divBdr>
        <w:top w:val="none" w:sz="0" w:space="0" w:color="auto"/>
        <w:left w:val="none" w:sz="0" w:space="0" w:color="auto"/>
        <w:bottom w:val="none" w:sz="0" w:space="0" w:color="auto"/>
        <w:right w:val="none" w:sz="0" w:space="0" w:color="auto"/>
      </w:divBdr>
    </w:div>
    <w:div w:id="417362581">
      <w:bodyDiv w:val="1"/>
      <w:marLeft w:val="0"/>
      <w:marRight w:val="0"/>
      <w:marTop w:val="0"/>
      <w:marBottom w:val="0"/>
      <w:divBdr>
        <w:top w:val="none" w:sz="0" w:space="0" w:color="auto"/>
        <w:left w:val="none" w:sz="0" w:space="0" w:color="auto"/>
        <w:bottom w:val="none" w:sz="0" w:space="0" w:color="auto"/>
        <w:right w:val="none" w:sz="0" w:space="0" w:color="auto"/>
      </w:divBdr>
    </w:div>
    <w:div w:id="737049205">
      <w:bodyDiv w:val="1"/>
      <w:marLeft w:val="0"/>
      <w:marRight w:val="0"/>
      <w:marTop w:val="0"/>
      <w:marBottom w:val="0"/>
      <w:divBdr>
        <w:top w:val="none" w:sz="0" w:space="0" w:color="auto"/>
        <w:left w:val="none" w:sz="0" w:space="0" w:color="auto"/>
        <w:bottom w:val="none" w:sz="0" w:space="0" w:color="auto"/>
        <w:right w:val="none" w:sz="0" w:space="0" w:color="auto"/>
      </w:divBdr>
    </w:div>
    <w:div w:id="849417896">
      <w:bodyDiv w:val="1"/>
      <w:marLeft w:val="0"/>
      <w:marRight w:val="0"/>
      <w:marTop w:val="0"/>
      <w:marBottom w:val="0"/>
      <w:divBdr>
        <w:top w:val="none" w:sz="0" w:space="0" w:color="auto"/>
        <w:left w:val="none" w:sz="0" w:space="0" w:color="auto"/>
        <w:bottom w:val="none" w:sz="0" w:space="0" w:color="auto"/>
        <w:right w:val="none" w:sz="0" w:space="0" w:color="auto"/>
      </w:divBdr>
    </w:div>
    <w:div w:id="953559559">
      <w:bodyDiv w:val="1"/>
      <w:marLeft w:val="0"/>
      <w:marRight w:val="0"/>
      <w:marTop w:val="0"/>
      <w:marBottom w:val="0"/>
      <w:divBdr>
        <w:top w:val="none" w:sz="0" w:space="0" w:color="auto"/>
        <w:left w:val="none" w:sz="0" w:space="0" w:color="auto"/>
        <w:bottom w:val="none" w:sz="0" w:space="0" w:color="auto"/>
        <w:right w:val="none" w:sz="0" w:space="0" w:color="auto"/>
      </w:divBdr>
    </w:div>
    <w:div w:id="965041120">
      <w:bodyDiv w:val="1"/>
      <w:marLeft w:val="0"/>
      <w:marRight w:val="0"/>
      <w:marTop w:val="0"/>
      <w:marBottom w:val="0"/>
      <w:divBdr>
        <w:top w:val="none" w:sz="0" w:space="0" w:color="auto"/>
        <w:left w:val="none" w:sz="0" w:space="0" w:color="auto"/>
        <w:bottom w:val="none" w:sz="0" w:space="0" w:color="auto"/>
        <w:right w:val="none" w:sz="0" w:space="0" w:color="auto"/>
      </w:divBdr>
    </w:div>
    <w:div w:id="1015814613">
      <w:bodyDiv w:val="1"/>
      <w:marLeft w:val="0"/>
      <w:marRight w:val="0"/>
      <w:marTop w:val="0"/>
      <w:marBottom w:val="0"/>
      <w:divBdr>
        <w:top w:val="none" w:sz="0" w:space="0" w:color="auto"/>
        <w:left w:val="none" w:sz="0" w:space="0" w:color="auto"/>
        <w:bottom w:val="none" w:sz="0" w:space="0" w:color="auto"/>
        <w:right w:val="none" w:sz="0" w:space="0" w:color="auto"/>
      </w:divBdr>
      <w:divsChild>
        <w:div w:id="36929519">
          <w:marLeft w:val="0"/>
          <w:marRight w:val="0"/>
          <w:marTop w:val="0"/>
          <w:marBottom w:val="0"/>
          <w:divBdr>
            <w:top w:val="none" w:sz="0" w:space="0" w:color="auto"/>
            <w:left w:val="none" w:sz="0" w:space="0" w:color="auto"/>
            <w:bottom w:val="none" w:sz="0" w:space="0" w:color="auto"/>
            <w:right w:val="none" w:sz="0" w:space="0" w:color="auto"/>
          </w:divBdr>
        </w:div>
        <w:div w:id="97457729">
          <w:marLeft w:val="0"/>
          <w:marRight w:val="0"/>
          <w:marTop w:val="0"/>
          <w:marBottom w:val="0"/>
          <w:divBdr>
            <w:top w:val="none" w:sz="0" w:space="0" w:color="auto"/>
            <w:left w:val="none" w:sz="0" w:space="0" w:color="auto"/>
            <w:bottom w:val="none" w:sz="0" w:space="0" w:color="auto"/>
            <w:right w:val="none" w:sz="0" w:space="0" w:color="auto"/>
          </w:divBdr>
        </w:div>
        <w:div w:id="151482201">
          <w:marLeft w:val="0"/>
          <w:marRight w:val="0"/>
          <w:marTop w:val="0"/>
          <w:marBottom w:val="0"/>
          <w:divBdr>
            <w:top w:val="none" w:sz="0" w:space="0" w:color="auto"/>
            <w:left w:val="none" w:sz="0" w:space="0" w:color="auto"/>
            <w:bottom w:val="none" w:sz="0" w:space="0" w:color="auto"/>
            <w:right w:val="none" w:sz="0" w:space="0" w:color="auto"/>
          </w:divBdr>
        </w:div>
        <w:div w:id="203517643">
          <w:marLeft w:val="0"/>
          <w:marRight w:val="0"/>
          <w:marTop w:val="0"/>
          <w:marBottom w:val="0"/>
          <w:divBdr>
            <w:top w:val="none" w:sz="0" w:space="0" w:color="auto"/>
            <w:left w:val="none" w:sz="0" w:space="0" w:color="auto"/>
            <w:bottom w:val="none" w:sz="0" w:space="0" w:color="auto"/>
            <w:right w:val="none" w:sz="0" w:space="0" w:color="auto"/>
          </w:divBdr>
        </w:div>
        <w:div w:id="460804268">
          <w:marLeft w:val="0"/>
          <w:marRight w:val="0"/>
          <w:marTop w:val="0"/>
          <w:marBottom w:val="0"/>
          <w:divBdr>
            <w:top w:val="none" w:sz="0" w:space="0" w:color="auto"/>
            <w:left w:val="none" w:sz="0" w:space="0" w:color="auto"/>
            <w:bottom w:val="none" w:sz="0" w:space="0" w:color="auto"/>
            <w:right w:val="none" w:sz="0" w:space="0" w:color="auto"/>
          </w:divBdr>
        </w:div>
        <w:div w:id="471413295">
          <w:marLeft w:val="0"/>
          <w:marRight w:val="0"/>
          <w:marTop w:val="0"/>
          <w:marBottom w:val="0"/>
          <w:divBdr>
            <w:top w:val="none" w:sz="0" w:space="0" w:color="auto"/>
            <w:left w:val="none" w:sz="0" w:space="0" w:color="auto"/>
            <w:bottom w:val="none" w:sz="0" w:space="0" w:color="auto"/>
            <w:right w:val="none" w:sz="0" w:space="0" w:color="auto"/>
          </w:divBdr>
        </w:div>
        <w:div w:id="495262705">
          <w:marLeft w:val="0"/>
          <w:marRight w:val="0"/>
          <w:marTop w:val="0"/>
          <w:marBottom w:val="0"/>
          <w:divBdr>
            <w:top w:val="none" w:sz="0" w:space="0" w:color="auto"/>
            <w:left w:val="none" w:sz="0" w:space="0" w:color="auto"/>
            <w:bottom w:val="none" w:sz="0" w:space="0" w:color="auto"/>
            <w:right w:val="none" w:sz="0" w:space="0" w:color="auto"/>
          </w:divBdr>
        </w:div>
        <w:div w:id="545456655">
          <w:marLeft w:val="0"/>
          <w:marRight w:val="0"/>
          <w:marTop w:val="0"/>
          <w:marBottom w:val="0"/>
          <w:divBdr>
            <w:top w:val="none" w:sz="0" w:space="0" w:color="auto"/>
            <w:left w:val="none" w:sz="0" w:space="0" w:color="auto"/>
            <w:bottom w:val="none" w:sz="0" w:space="0" w:color="auto"/>
            <w:right w:val="none" w:sz="0" w:space="0" w:color="auto"/>
          </w:divBdr>
        </w:div>
        <w:div w:id="693919888">
          <w:marLeft w:val="0"/>
          <w:marRight w:val="0"/>
          <w:marTop w:val="0"/>
          <w:marBottom w:val="0"/>
          <w:divBdr>
            <w:top w:val="none" w:sz="0" w:space="0" w:color="auto"/>
            <w:left w:val="none" w:sz="0" w:space="0" w:color="auto"/>
            <w:bottom w:val="none" w:sz="0" w:space="0" w:color="auto"/>
            <w:right w:val="none" w:sz="0" w:space="0" w:color="auto"/>
          </w:divBdr>
        </w:div>
        <w:div w:id="918367844">
          <w:marLeft w:val="0"/>
          <w:marRight w:val="0"/>
          <w:marTop w:val="0"/>
          <w:marBottom w:val="0"/>
          <w:divBdr>
            <w:top w:val="none" w:sz="0" w:space="0" w:color="auto"/>
            <w:left w:val="none" w:sz="0" w:space="0" w:color="auto"/>
            <w:bottom w:val="none" w:sz="0" w:space="0" w:color="auto"/>
            <w:right w:val="none" w:sz="0" w:space="0" w:color="auto"/>
          </w:divBdr>
        </w:div>
        <w:div w:id="997684148">
          <w:marLeft w:val="0"/>
          <w:marRight w:val="0"/>
          <w:marTop w:val="0"/>
          <w:marBottom w:val="0"/>
          <w:divBdr>
            <w:top w:val="none" w:sz="0" w:space="0" w:color="auto"/>
            <w:left w:val="none" w:sz="0" w:space="0" w:color="auto"/>
            <w:bottom w:val="none" w:sz="0" w:space="0" w:color="auto"/>
            <w:right w:val="none" w:sz="0" w:space="0" w:color="auto"/>
          </w:divBdr>
        </w:div>
        <w:div w:id="1009332172">
          <w:marLeft w:val="0"/>
          <w:marRight w:val="0"/>
          <w:marTop w:val="0"/>
          <w:marBottom w:val="0"/>
          <w:divBdr>
            <w:top w:val="none" w:sz="0" w:space="0" w:color="auto"/>
            <w:left w:val="none" w:sz="0" w:space="0" w:color="auto"/>
            <w:bottom w:val="none" w:sz="0" w:space="0" w:color="auto"/>
            <w:right w:val="none" w:sz="0" w:space="0" w:color="auto"/>
          </w:divBdr>
        </w:div>
        <w:div w:id="1018853817">
          <w:marLeft w:val="0"/>
          <w:marRight w:val="0"/>
          <w:marTop w:val="0"/>
          <w:marBottom w:val="0"/>
          <w:divBdr>
            <w:top w:val="none" w:sz="0" w:space="0" w:color="auto"/>
            <w:left w:val="none" w:sz="0" w:space="0" w:color="auto"/>
            <w:bottom w:val="none" w:sz="0" w:space="0" w:color="auto"/>
            <w:right w:val="none" w:sz="0" w:space="0" w:color="auto"/>
          </w:divBdr>
        </w:div>
        <w:div w:id="1324966033">
          <w:marLeft w:val="0"/>
          <w:marRight w:val="0"/>
          <w:marTop w:val="0"/>
          <w:marBottom w:val="0"/>
          <w:divBdr>
            <w:top w:val="none" w:sz="0" w:space="0" w:color="auto"/>
            <w:left w:val="none" w:sz="0" w:space="0" w:color="auto"/>
            <w:bottom w:val="none" w:sz="0" w:space="0" w:color="auto"/>
            <w:right w:val="none" w:sz="0" w:space="0" w:color="auto"/>
          </w:divBdr>
        </w:div>
        <w:div w:id="1366061918">
          <w:marLeft w:val="0"/>
          <w:marRight w:val="0"/>
          <w:marTop w:val="0"/>
          <w:marBottom w:val="0"/>
          <w:divBdr>
            <w:top w:val="none" w:sz="0" w:space="0" w:color="auto"/>
            <w:left w:val="none" w:sz="0" w:space="0" w:color="auto"/>
            <w:bottom w:val="none" w:sz="0" w:space="0" w:color="auto"/>
            <w:right w:val="none" w:sz="0" w:space="0" w:color="auto"/>
          </w:divBdr>
        </w:div>
        <w:div w:id="1380668861">
          <w:marLeft w:val="0"/>
          <w:marRight w:val="0"/>
          <w:marTop w:val="0"/>
          <w:marBottom w:val="0"/>
          <w:divBdr>
            <w:top w:val="none" w:sz="0" w:space="0" w:color="auto"/>
            <w:left w:val="none" w:sz="0" w:space="0" w:color="auto"/>
            <w:bottom w:val="none" w:sz="0" w:space="0" w:color="auto"/>
            <w:right w:val="none" w:sz="0" w:space="0" w:color="auto"/>
          </w:divBdr>
        </w:div>
        <w:div w:id="1480610233">
          <w:marLeft w:val="0"/>
          <w:marRight w:val="0"/>
          <w:marTop w:val="0"/>
          <w:marBottom w:val="0"/>
          <w:divBdr>
            <w:top w:val="none" w:sz="0" w:space="0" w:color="auto"/>
            <w:left w:val="none" w:sz="0" w:space="0" w:color="auto"/>
            <w:bottom w:val="none" w:sz="0" w:space="0" w:color="auto"/>
            <w:right w:val="none" w:sz="0" w:space="0" w:color="auto"/>
          </w:divBdr>
        </w:div>
        <w:div w:id="1559316897">
          <w:marLeft w:val="0"/>
          <w:marRight w:val="0"/>
          <w:marTop w:val="0"/>
          <w:marBottom w:val="0"/>
          <w:divBdr>
            <w:top w:val="none" w:sz="0" w:space="0" w:color="auto"/>
            <w:left w:val="none" w:sz="0" w:space="0" w:color="auto"/>
            <w:bottom w:val="none" w:sz="0" w:space="0" w:color="auto"/>
            <w:right w:val="none" w:sz="0" w:space="0" w:color="auto"/>
          </w:divBdr>
        </w:div>
        <w:div w:id="1684430026">
          <w:marLeft w:val="0"/>
          <w:marRight w:val="0"/>
          <w:marTop w:val="0"/>
          <w:marBottom w:val="0"/>
          <w:divBdr>
            <w:top w:val="none" w:sz="0" w:space="0" w:color="auto"/>
            <w:left w:val="none" w:sz="0" w:space="0" w:color="auto"/>
            <w:bottom w:val="none" w:sz="0" w:space="0" w:color="auto"/>
            <w:right w:val="none" w:sz="0" w:space="0" w:color="auto"/>
          </w:divBdr>
        </w:div>
        <w:div w:id="1764569649">
          <w:marLeft w:val="0"/>
          <w:marRight w:val="0"/>
          <w:marTop w:val="0"/>
          <w:marBottom w:val="0"/>
          <w:divBdr>
            <w:top w:val="none" w:sz="0" w:space="0" w:color="auto"/>
            <w:left w:val="none" w:sz="0" w:space="0" w:color="auto"/>
            <w:bottom w:val="none" w:sz="0" w:space="0" w:color="auto"/>
            <w:right w:val="none" w:sz="0" w:space="0" w:color="auto"/>
          </w:divBdr>
        </w:div>
        <w:div w:id="1768693024">
          <w:marLeft w:val="0"/>
          <w:marRight w:val="0"/>
          <w:marTop w:val="0"/>
          <w:marBottom w:val="0"/>
          <w:divBdr>
            <w:top w:val="none" w:sz="0" w:space="0" w:color="auto"/>
            <w:left w:val="none" w:sz="0" w:space="0" w:color="auto"/>
            <w:bottom w:val="none" w:sz="0" w:space="0" w:color="auto"/>
            <w:right w:val="none" w:sz="0" w:space="0" w:color="auto"/>
          </w:divBdr>
        </w:div>
        <w:div w:id="1862159198">
          <w:marLeft w:val="0"/>
          <w:marRight w:val="0"/>
          <w:marTop w:val="0"/>
          <w:marBottom w:val="0"/>
          <w:divBdr>
            <w:top w:val="none" w:sz="0" w:space="0" w:color="auto"/>
            <w:left w:val="none" w:sz="0" w:space="0" w:color="auto"/>
            <w:bottom w:val="none" w:sz="0" w:space="0" w:color="auto"/>
            <w:right w:val="none" w:sz="0" w:space="0" w:color="auto"/>
          </w:divBdr>
        </w:div>
        <w:div w:id="2046446681">
          <w:marLeft w:val="0"/>
          <w:marRight w:val="0"/>
          <w:marTop w:val="0"/>
          <w:marBottom w:val="0"/>
          <w:divBdr>
            <w:top w:val="none" w:sz="0" w:space="0" w:color="auto"/>
            <w:left w:val="none" w:sz="0" w:space="0" w:color="auto"/>
            <w:bottom w:val="none" w:sz="0" w:space="0" w:color="auto"/>
            <w:right w:val="none" w:sz="0" w:space="0" w:color="auto"/>
          </w:divBdr>
        </w:div>
      </w:divsChild>
    </w:div>
    <w:div w:id="1027754639">
      <w:bodyDiv w:val="1"/>
      <w:marLeft w:val="0"/>
      <w:marRight w:val="0"/>
      <w:marTop w:val="0"/>
      <w:marBottom w:val="0"/>
      <w:divBdr>
        <w:top w:val="none" w:sz="0" w:space="0" w:color="auto"/>
        <w:left w:val="none" w:sz="0" w:space="0" w:color="auto"/>
        <w:bottom w:val="none" w:sz="0" w:space="0" w:color="auto"/>
        <w:right w:val="none" w:sz="0" w:space="0" w:color="auto"/>
      </w:divBdr>
    </w:div>
    <w:div w:id="1090665699">
      <w:bodyDiv w:val="1"/>
      <w:marLeft w:val="0"/>
      <w:marRight w:val="0"/>
      <w:marTop w:val="0"/>
      <w:marBottom w:val="0"/>
      <w:divBdr>
        <w:top w:val="none" w:sz="0" w:space="0" w:color="auto"/>
        <w:left w:val="none" w:sz="0" w:space="0" w:color="auto"/>
        <w:bottom w:val="none" w:sz="0" w:space="0" w:color="auto"/>
        <w:right w:val="none" w:sz="0" w:space="0" w:color="auto"/>
      </w:divBdr>
    </w:div>
    <w:div w:id="1155924128">
      <w:bodyDiv w:val="1"/>
      <w:marLeft w:val="0"/>
      <w:marRight w:val="0"/>
      <w:marTop w:val="0"/>
      <w:marBottom w:val="0"/>
      <w:divBdr>
        <w:top w:val="none" w:sz="0" w:space="0" w:color="auto"/>
        <w:left w:val="none" w:sz="0" w:space="0" w:color="auto"/>
        <w:bottom w:val="none" w:sz="0" w:space="0" w:color="auto"/>
        <w:right w:val="none" w:sz="0" w:space="0" w:color="auto"/>
      </w:divBdr>
    </w:div>
    <w:div w:id="1173497771">
      <w:bodyDiv w:val="1"/>
      <w:marLeft w:val="0"/>
      <w:marRight w:val="0"/>
      <w:marTop w:val="0"/>
      <w:marBottom w:val="0"/>
      <w:divBdr>
        <w:top w:val="none" w:sz="0" w:space="0" w:color="auto"/>
        <w:left w:val="none" w:sz="0" w:space="0" w:color="auto"/>
        <w:bottom w:val="none" w:sz="0" w:space="0" w:color="auto"/>
        <w:right w:val="none" w:sz="0" w:space="0" w:color="auto"/>
      </w:divBdr>
    </w:div>
    <w:div w:id="1176073216">
      <w:bodyDiv w:val="1"/>
      <w:marLeft w:val="0"/>
      <w:marRight w:val="0"/>
      <w:marTop w:val="0"/>
      <w:marBottom w:val="0"/>
      <w:divBdr>
        <w:top w:val="none" w:sz="0" w:space="0" w:color="auto"/>
        <w:left w:val="none" w:sz="0" w:space="0" w:color="auto"/>
        <w:bottom w:val="none" w:sz="0" w:space="0" w:color="auto"/>
        <w:right w:val="none" w:sz="0" w:space="0" w:color="auto"/>
      </w:divBdr>
    </w:div>
    <w:div w:id="1198733897">
      <w:bodyDiv w:val="1"/>
      <w:marLeft w:val="0"/>
      <w:marRight w:val="0"/>
      <w:marTop w:val="0"/>
      <w:marBottom w:val="0"/>
      <w:divBdr>
        <w:top w:val="none" w:sz="0" w:space="0" w:color="auto"/>
        <w:left w:val="none" w:sz="0" w:space="0" w:color="auto"/>
        <w:bottom w:val="none" w:sz="0" w:space="0" w:color="auto"/>
        <w:right w:val="none" w:sz="0" w:space="0" w:color="auto"/>
      </w:divBdr>
    </w:div>
    <w:div w:id="1215971044">
      <w:bodyDiv w:val="1"/>
      <w:marLeft w:val="0"/>
      <w:marRight w:val="0"/>
      <w:marTop w:val="0"/>
      <w:marBottom w:val="0"/>
      <w:divBdr>
        <w:top w:val="none" w:sz="0" w:space="0" w:color="auto"/>
        <w:left w:val="none" w:sz="0" w:space="0" w:color="auto"/>
        <w:bottom w:val="none" w:sz="0" w:space="0" w:color="auto"/>
        <w:right w:val="none" w:sz="0" w:space="0" w:color="auto"/>
      </w:divBdr>
    </w:div>
    <w:div w:id="1248073255">
      <w:bodyDiv w:val="1"/>
      <w:marLeft w:val="0"/>
      <w:marRight w:val="0"/>
      <w:marTop w:val="0"/>
      <w:marBottom w:val="0"/>
      <w:divBdr>
        <w:top w:val="none" w:sz="0" w:space="0" w:color="auto"/>
        <w:left w:val="none" w:sz="0" w:space="0" w:color="auto"/>
        <w:bottom w:val="none" w:sz="0" w:space="0" w:color="auto"/>
        <w:right w:val="none" w:sz="0" w:space="0" w:color="auto"/>
      </w:divBdr>
    </w:div>
    <w:div w:id="1252088237">
      <w:bodyDiv w:val="1"/>
      <w:marLeft w:val="0"/>
      <w:marRight w:val="0"/>
      <w:marTop w:val="0"/>
      <w:marBottom w:val="0"/>
      <w:divBdr>
        <w:top w:val="none" w:sz="0" w:space="0" w:color="auto"/>
        <w:left w:val="none" w:sz="0" w:space="0" w:color="auto"/>
        <w:bottom w:val="none" w:sz="0" w:space="0" w:color="auto"/>
        <w:right w:val="none" w:sz="0" w:space="0" w:color="auto"/>
      </w:divBdr>
    </w:div>
    <w:div w:id="1276210739">
      <w:bodyDiv w:val="1"/>
      <w:marLeft w:val="0"/>
      <w:marRight w:val="0"/>
      <w:marTop w:val="0"/>
      <w:marBottom w:val="0"/>
      <w:divBdr>
        <w:top w:val="none" w:sz="0" w:space="0" w:color="auto"/>
        <w:left w:val="none" w:sz="0" w:space="0" w:color="auto"/>
        <w:bottom w:val="none" w:sz="0" w:space="0" w:color="auto"/>
        <w:right w:val="none" w:sz="0" w:space="0" w:color="auto"/>
      </w:divBdr>
    </w:div>
    <w:div w:id="1291398136">
      <w:bodyDiv w:val="1"/>
      <w:marLeft w:val="0"/>
      <w:marRight w:val="0"/>
      <w:marTop w:val="0"/>
      <w:marBottom w:val="0"/>
      <w:divBdr>
        <w:top w:val="none" w:sz="0" w:space="0" w:color="auto"/>
        <w:left w:val="none" w:sz="0" w:space="0" w:color="auto"/>
        <w:bottom w:val="none" w:sz="0" w:space="0" w:color="auto"/>
        <w:right w:val="none" w:sz="0" w:space="0" w:color="auto"/>
      </w:divBdr>
    </w:div>
    <w:div w:id="1321691514">
      <w:bodyDiv w:val="1"/>
      <w:marLeft w:val="0"/>
      <w:marRight w:val="0"/>
      <w:marTop w:val="0"/>
      <w:marBottom w:val="0"/>
      <w:divBdr>
        <w:top w:val="none" w:sz="0" w:space="0" w:color="auto"/>
        <w:left w:val="none" w:sz="0" w:space="0" w:color="auto"/>
        <w:bottom w:val="none" w:sz="0" w:space="0" w:color="auto"/>
        <w:right w:val="none" w:sz="0" w:space="0" w:color="auto"/>
      </w:divBdr>
    </w:div>
    <w:div w:id="1457523124">
      <w:bodyDiv w:val="1"/>
      <w:marLeft w:val="0"/>
      <w:marRight w:val="0"/>
      <w:marTop w:val="0"/>
      <w:marBottom w:val="0"/>
      <w:divBdr>
        <w:top w:val="none" w:sz="0" w:space="0" w:color="auto"/>
        <w:left w:val="none" w:sz="0" w:space="0" w:color="auto"/>
        <w:bottom w:val="none" w:sz="0" w:space="0" w:color="auto"/>
        <w:right w:val="none" w:sz="0" w:space="0" w:color="auto"/>
      </w:divBdr>
    </w:div>
    <w:div w:id="1457524242">
      <w:bodyDiv w:val="1"/>
      <w:marLeft w:val="0"/>
      <w:marRight w:val="0"/>
      <w:marTop w:val="0"/>
      <w:marBottom w:val="0"/>
      <w:divBdr>
        <w:top w:val="none" w:sz="0" w:space="0" w:color="auto"/>
        <w:left w:val="none" w:sz="0" w:space="0" w:color="auto"/>
        <w:bottom w:val="none" w:sz="0" w:space="0" w:color="auto"/>
        <w:right w:val="none" w:sz="0" w:space="0" w:color="auto"/>
      </w:divBdr>
    </w:div>
    <w:div w:id="1560555577">
      <w:bodyDiv w:val="1"/>
      <w:marLeft w:val="0"/>
      <w:marRight w:val="0"/>
      <w:marTop w:val="0"/>
      <w:marBottom w:val="0"/>
      <w:divBdr>
        <w:top w:val="none" w:sz="0" w:space="0" w:color="auto"/>
        <w:left w:val="none" w:sz="0" w:space="0" w:color="auto"/>
        <w:bottom w:val="none" w:sz="0" w:space="0" w:color="auto"/>
        <w:right w:val="none" w:sz="0" w:space="0" w:color="auto"/>
      </w:divBdr>
    </w:div>
    <w:div w:id="1625307211">
      <w:bodyDiv w:val="1"/>
      <w:marLeft w:val="0"/>
      <w:marRight w:val="0"/>
      <w:marTop w:val="0"/>
      <w:marBottom w:val="0"/>
      <w:divBdr>
        <w:top w:val="none" w:sz="0" w:space="0" w:color="auto"/>
        <w:left w:val="none" w:sz="0" w:space="0" w:color="auto"/>
        <w:bottom w:val="none" w:sz="0" w:space="0" w:color="auto"/>
        <w:right w:val="none" w:sz="0" w:space="0" w:color="auto"/>
      </w:divBdr>
    </w:div>
    <w:div w:id="1657491276">
      <w:bodyDiv w:val="1"/>
      <w:marLeft w:val="0"/>
      <w:marRight w:val="0"/>
      <w:marTop w:val="0"/>
      <w:marBottom w:val="0"/>
      <w:divBdr>
        <w:top w:val="none" w:sz="0" w:space="0" w:color="auto"/>
        <w:left w:val="none" w:sz="0" w:space="0" w:color="auto"/>
        <w:bottom w:val="none" w:sz="0" w:space="0" w:color="auto"/>
        <w:right w:val="none" w:sz="0" w:space="0" w:color="auto"/>
      </w:divBdr>
    </w:div>
    <w:div w:id="1736509521">
      <w:bodyDiv w:val="1"/>
      <w:marLeft w:val="0"/>
      <w:marRight w:val="0"/>
      <w:marTop w:val="0"/>
      <w:marBottom w:val="0"/>
      <w:divBdr>
        <w:top w:val="none" w:sz="0" w:space="0" w:color="auto"/>
        <w:left w:val="none" w:sz="0" w:space="0" w:color="auto"/>
        <w:bottom w:val="none" w:sz="0" w:space="0" w:color="auto"/>
        <w:right w:val="none" w:sz="0" w:space="0" w:color="auto"/>
      </w:divBdr>
    </w:div>
    <w:div w:id="1749039979">
      <w:bodyDiv w:val="1"/>
      <w:marLeft w:val="0"/>
      <w:marRight w:val="0"/>
      <w:marTop w:val="0"/>
      <w:marBottom w:val="0"/>
      <w:divBdr>
        <w:top w:val="none" w:sz="0" w:space="0" w:color="auto"/>
        <w:left w:val="none" w:sz="0" w:space="0" w:color="auto"/>
        <w:bottom w:val="none" w:sz="0" w:space="0" w:color="auto"/>
        <w:right w:val="none" w:sz="0" w:space="0" w:color="auto"/>
      </w:divBdr>
    </w:div>
    <w:div w:id="1837070646">
      <w:bodyDiv w:val="1"/>
      <w:marLeft w:val="0"/>
      <w:marRight w:val="0"/>
      <w:marTop w:val="0"/>
      <w:marBottom w:val="0"/>
      <w:divBdr>
        <w:top w:val="none" w:sz="0" w:space="0" w:color="auto"/>
        <w:left w:val="none" w:sz="0" w:space="0" w:color="auto"/>
        <w:bottom w:val="none" w:sz="0" w:space="0" w:color="auto"/>
        <w:right w:val="none" w:sz="0" w:space="0" w:color="auto"/>
      </w:divBdr>
    </w:div>
    <w:div w:id="1842623367">
      <w:bodyDiv w:val="1"/>
      <w:marLeft w:val="0"/>
      <w:marRight w:val="0"/>
      <w:marTop w:val="0"/>
      <w:marBottom w:val="0"/>
      <w:divBdr>
        <w:top w:val="none" w:sz="0" w:space="0" w:color="auto"/>
        <w:left w:val="none" w:sz="0" w:space="0" w:color="auto"/>
        <w:bottom w:val="none" w:sz="0" w:space="0" w:color="auto"/>
        <w:right w:val="none" w:sz="0" w:space="0" w:color="auto"/>
      </w:divBdr>
    </w:div>
    <w:div w:id="1948535051">
      <w:bodyDiv w:val="1"/>
      <w:marLeft w:val="0"/>
      <w:marRight w:val="0"/>
      <w:marTop w:val="0"/>
      <w:marBottom w:val="0"/>
      <w:divBdr>
        <w:top w:val="none" w:sz="0" w:space="0" w:color="auto"/>
        <w:left w:val="none" w:sz="0" w:space="0" w:color="auto"/>
        <w:bottom w:val="none" w:sz="0" w:space="0" w:color="auto"/>
        <w:right w:val="none" w:sz="0" w:space="0" w:color="auto"/>
      </w:divBdr>
    </w:div>
    <w:div w:id="2029090288">
      <w:bodyDiv w:val="1"/>
      <w:marLeft w:val="0"/>
      <w:marRight w:val="0"/>
      <w:marTop w:val="0"/>
      <w:marBottom w:val="0"/>
      <w:divBdr>
        <w:top w:val="none" w:sz="0" w:space="0" w:color="auto"/>
        <w:left w:val="none" w:sz="0" w:space="0" w:color="auto"/>
        <w:bottom w:val="none" w:sz="0" w:space="0" w:color="auto"/>
        <w:right w:val="none" w:sz="0" w:space="0" w:color="auto"/>
      </w:divBdr>
    </w:div>
    <w:div w:id="2065250561">
      <w:bodyDiv w:val="1"/>
      <w:marLeft w:val="0"/>
      <w:marRight w:val="0"/>
      <w:marTop w:val="0"/>
      <w:marBottom w:val="0"/>
      <w:divBdr>
        <w:top w:val="none" w:sz="0" w:space="0" w:color="auto"/>
        <w:left w:val="none" w:sz="0" w:space="0" w:color="auto"/>
        <w:bottom w:val="none" w:sz="0" w:space="0" w:color="auto"/>
        <w:right w:val="none" w:sz="0" w:space="0" w:color="auto"/>
      </w:divBdr>
    </w:div>
    <w:div w:id="207704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04ADBE-9E0C-4512-B4FE-2A5AD81FC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15</Pages>
  <Words>6307</Words>
  <Characters>37848</Characters>
  <Application>Microsoft Office Word</Application>
  <DocSecurity>0</DocSecurity>
  <Lines>315</Lines>
  <Paragraphs>88</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44067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DMyga</dc:creator>
  <cp:keywords/>
  <cp:lastModifiedBy>Bronisław Czempas</cp:lastModifiedBy>
  <cp:revision>7</cp:revision>
  <cp:lastPrinted>2018-08-14T05:19:00Z</cp:lastPrinted>
  <dcterms:created xsi:type="dcterms:W3CDTF">2018-08-13T08:00:00Z</dcterms:created>
  <dcterms:modified xsi:type="dcterms:W3CDTF">2018-08-21T05:32:00Z</dcterms:modified>
</cp:coreProperties>
</file>