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D97" w:rsidRPr="003460E2" w:rsidRDefault="00DD0D97" w:rsidP="00DD0D97">
      <w:pPr>
        <w:pStyle w:val="Nagwek"/>
        <w:rPr>
          <w:szCs w:val="18"/>
        </w:rPr>
      </w:pPr>
    </w:p>
    <w:p w:rsidR="00F6089D" w:rsidRPr="003460E2" w:rsidRDefault="00F6089D" w:rsidP="00F6089D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3460E2">
        <w:rPr>
          <w:rFonts w:ascii="Arial" w:hAnsi="Arial" w:cs="Arial"/>
          <w:i/>
          <w:sz w:val="18"/>
          <w:szCs w:val="18"/>
        </w:rPr>
        <w:t xml:space="preserve">     Załącznik nr 1 do umowy nr CRU/……..…./201</w:t>
      </w:r>
      <w:r w:rsidR="00957A8B" w:rsidRPr="003460E2">
        <w:rPr>
          <w:rFonts w:ascii="Arial" w:hAnsi="Arial" w:cs="Arial"/>
          <w:i/>
          <w:sz w:val="18"/>
          <w:szCs w:val="18"/>
        </w:rPr>
        <w:t>9</w:t>
      </w:r>
    </w:p>
    <w:p w:rsidR="00F6089D" w:rsidRPr="003460E2" w:rsidRDefault="00F6089D" w:rsidP="00F6089D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</w:p>
    <w:p w:rsidR="00F6089D" w:rsidRPr="003460E2" w:rsidRDefault="00F6089D" w:rsidP="00F6089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3460E2">
        <w:rPr>
          <w:rFonts w:ascii="Arial" w:hAnsi="Arial" w:cs="Arial"/>
          <w:b/>
          <w:bCs/>
          <w:sz w:val="18"/>
          <w:szCs w:val="18"/>
        </w:rPr>
        <w:t>wzór gwarancji</w:t>
      </w:r>
    </w:p>
    <w:p w:rsidR="00F6089D" w:rsidRPr="003460E2" w:rsidRDefault="00F6089D" w:rsidP="00F6089D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  <w:r w:rsidRPr="003460E2">
        <w:rPr>
          <w:rFonts w:ascii="Arial" w:hAnsi="Arial" w:cs="Arial"/>
          <w:b/>
          <w:bCs/>
          <w:sz w:val="16"/>
          <w:szCs w:val="16"/>
        </w:rPr>
        <w:t xml:space="preserve">WYKONAWCA:   </w:t>
      </w:r>
    </w:p>
    <w:p w:rsidR="00F6089D" w:rsidRPr="003460E2" w:rsidRDefault="00F6089D" w:rsidP="00F6089D">
      <w:pPr>
        <w:pStyle w:val="Tekstpodstawowywcity"/>
        <w:ind w:left="0"/>
        <w:rPr>
          <w:rFonts w:ascii="Arial" w:hAnsi="Arial" w:cs="Arial"/>
          <w:bCs/>
          <w:color w:val="000000"/>
          <w:sz w:val="16"/>
          <w:szCs w:val="16"/>
        </w:rPr>
      </w:pPr>
      <w:r w:rsidRPr="003460E2">
        <w:rPr>
          <w:rFonts w:ascii="Arial" w:hAnsi="Arial" w:cs="Arial"/>
          <w:b/>
          <w:b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3460E2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  <w:p w:rsidR="00F6089D" w:rsidRPr="003460E2" w:rsidRDefault="00F6089D" w:rsidP="00F6089D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F6089D" w:rsidRPr="003460E2" w:rsidRDefault="00F6089D" w:rsidP="00F6089D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3460E2">
        <w:rPr>
          <w:rFonts w:ascii="Arial" w:hAnsi="Arial" w:cs="Arial"/>
          <w:sz w:val="16"/>
          <w:szCs w:val="16"/>
        </w:rPr>
        <w:t>zgodnie z zapisami § 9 ust. 1 umowy nr CRU/.............../201</w:t>
      </w:r>
      <w:r w:rsidR="00957A8B" w:rsidRPr="003460E2">
        <w:rPr>
          <w:rFonts w:ascii="Arial" w:hAnsi="Arial" w:cs="Arial"/>
          <w:sz w:val="16"/>
          <w:szCs w:val="16"/>
        </w:rPr>
        <w:t>9</w:t>
      </w:r>
      <w:r w:rsidRPr="003460E2">
        <w:rPr>
          <w:rFonts w:ascii="Arial" w:hAnsi="Arial" w:cs="Arial"/>
          <w:sz w:val="16"/>
          <w:szCs w:val="16"/>
        </w:rPr>
        <w:t xml:space="preserve"> r. z dn. ………….. 201</w:t>
      </w:r>
      <w:r w:rsidR="00603E2C">
        <w:rPr>
          <w:rFonts w:ascii="Arial" w:hAnsi="Arial" w:cs="Arial"/>
          <w:sz w:val="16"/>
          <w:szCs w:val="16"/>
        </w:rPr>
        <w:t>9</w:t>
      </w:r>
      <w:r w:rsidRPr="003460E2">
        <w:rPr>
          <w:rFonts w:ascii="Arial" w:hAnsi="Arial" w:cs="Arial"/>
          <w:sz w:val="16"/>
          <w:szCs w:val="16"/>
        </w:rPr>
        <w:t xml:space="preserve"> r. udziela </w:t>
      </w:r>
      <w:r w:rsidRPr="003460E2">
        <w:rPr>
          <w:rFonts w:ascii="Arial" w:hAnsi="Arial" w:cs="Arial"/>
          <w:b/>
          <w:bCs/>
          <w:sz w:val="16"/>
          <w:szCs w:val="16"/>
        </w:rPr>
        <w:t>Miastu Zabrze</w:t>
      </w:r>
      <w:r w:rsidRPr="003460E2">
        <w:rPr>
          <w:rFonts w:ascii="Arial" w:hAnsi="Arial" w:cs="Arial"/>
          <w:sz w:val="16"/>
          <w:szCs w:val="16"/>
        </w:rPr>
        <w:t xml:space="preserve"> z siedzibą władz w Urzędzie Miejskim, ul. Powstańców Śl. 5-7, 41-800 Zabrze, NIP 648 274 33 51 </w:t>
      </w:r>
      <w:r w:rsidRPr="003460E2">
        <w:rPr>
          <w:rFonts w:ascii="Arial" w:hAnsi="Arial" w:cs="Arial"/>
          <w:b/>
          <w:bCs/>
          <w:sz w:val="16"/>
          <w:szCs w:val="16"/>
        </w:rPr>
        <w:t xml:space="preserve">gwarancji na okres …. lat licząc od daty odbioru, tj. od ................... do ......................  </w:t>
      </w:r>
      <w:r w:rsidRPr="003460E2">
        <w:rPr>
          <w:rFonts w:ascii="Arial" w:hAnsi="Arial" w:cs="Arial"/>
          <w:bCs/>
          <w:sz w:val="16"/>
          <w:szCs w:val="16"/>
        </w:rPr>
        <w:t xml:space="preserve">na zabudowane materiały i urządzenia oraz na wykonane roboty związane z realizacją zadania pn.: </w:t>
      </w:r>
    </w:p>
    <w:p w:rsidR="00603E2C" w:rsidRPr="00603E2C" w:rsidRDefault="00603E2C" w:rsidP="00603E2C">
      <w:pPr>
        <w:pStyle w:val="Nagwek"/>
        <w:spacing w:before="120"/>
        <w:ind w:left="357"/>
        <w:jc w:val="center"/>
        <w:rPr>
          <w:b/>
        </w:rPr>
      </w:pPr>
      <w:r w:rsidRPr="00603E2C">
        <w:rPr>
          <w:b/>
        </w:rPr>
        <w:t xml:space="preserve">„Świetlica na błysk – wymiana konstrukcji podłogi wraz z parkietem w Świetlicy Dzielnicowej </w:t>
      </w:r>
      <w:proofErr w:type="spellStart"/>
      <w:r w:rsidRPr="00603E2C">
        <w:rPr>
          <w:b/>
        </w:rPr>
        <w:t>Grzybowice</w:t>
      </w:r>
      <w:proofErr w:type="spellEnd"/>
      <w:r w:rsidRPr="00603E2C">
        <w:rPr>
          <w:b/>
        </w:rPr>
        <w:t>.” - w ramach budżetu partycypacyjnego V Edycja - wniosek nr P0007.</w:t>
      </w:r>
    </w:p>
    <w:p w:rsidR="00F6089D" w:rsidRPr="003460E2" w:rsidRDefault="00603E2C" w:rsidP="00603E2C">
      <w:pPr>
        <w:pStyle w:val="Nagwek"/>
        <w:spacing w:after="120"/>
        <w:ind w:left="357"/>
        <w:jc w:val="center"/>
        <w:rPr>
          <w:b/>
        </w:rPr>
      </w:pPr>
      <w:r w:rsidRPr="00603E2C">
        <w:rPr>
          <w:b/>
        </w:rPr>
        <w:t>w trybie: „zaprojektuj i wybuduj.”</w:t>
      </w:r>
    </w:p>
    <w:p w:rsidR="00F6089D" w:rsidRPr="00603E2C" w:rsidRDefault="00F6089D" w:rsidP="00F6089D">
      <w:pPr>
        <w:pStyle w:val="Tekstpodstawowywcity"/>
        <w:ind w:left="0" w:right="-75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Gwarancja dotyczy jakości rzeczy i stanowi dodatkowe zastrzeżenie rozszerzające odpowiedzialność Wykonawcy na rzecz Miasta Zabrze.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Gwarancja dotyczy również odpowiedzialności za fizyczne wady ukryte, a w szczególności za wady, które ujawnią się podczas eksploatacji budynku.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603E2C">
        <w:rPr>
          <w:rFonts w:ascii="Arial" w:hAnsi="Arial" w:cs="Arial"/>
          <w:b/>
          <w:sz w:val="18"/>
          <w:szCs w:val="18"/>
        </w:rPr>
        <w:t>gwarancji</w:t>
      </w:r>
      <w:r w:rsidRPr="00603E2C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Wykonawca odpowiada za wadę również po okresie rękojmi lub gwarancji, jeżeli Zamawiający powiadomi Wykonawcę o wadzie przed upływem tych okresów.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</w:t>
      </w:r>
      <w:r w:rsidRPr="00603E2C">
        <w:rPr>
          <w:rFonts w:ascii="Arial" w:hAnsi="Arial" w:cs="Arial"/>
          <w:b/>
          <w:sz w:val="18"/>
          <w:szCs w:val="18"/>
        </w:rPr>
        <w:t>7 dni</w:t>
      </w:r>
      <w:r w:rsidRPr="00603E2C">
        <w:rPr>
          <w:rFonts w:ascii="Arial" w:hAnsi="Arial" w:cs="Arial"/>
          <w:sz w:val="18"/>
          <w:szCs w:val="18"/>
        </w:rPr>
        <w:t xml:space="preserve"> kalendarzowych od daty zgłoszenia, albo nieusunięcia wady w wyznaczonym terminie, Miasto Zabrze uprawnione będzie, w ramach gwarancji, do powierzenia usunięcia wady osobie trzeciej na koszt Wykonawcy.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 przypadkach uzasadnionych względami technicznymi lub formalno – prawnymi, które uniemożliwiają usunięcie wady w wyznaczonym terminie, strony ustalą inny termin   ich usunięcia.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Dla części, co, do której zgłoszono usunięcie wad w ramach gwarancji, termin gwarancji biegnie na nowo od daty usunięcia wad.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283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Za opóźnienie w usunięciu wad WYKONAWCA zapłaci karę, zgodnie z § 12 ust. 2</w:t>
      </w:r>
      <w:r w:rsidR="00B27021" w:rsidRPr="00603E2C">
        <w:rPr>
          <w:rFonts w:ascii="Arial" w:hAnsi="Arial" w:cs="Arial"/>
          <w:sz w:val="18"/>
          <w:szCs w:val="18"/>
        </w:rPr>
        <w:t>f</w:t>
      </w:r>
      <w:r w:rsidR="00603E2C">
        <w:rPr>
          <w:rFonts w:ascii="Arial" w:hAnsi="Arial" w:cs="Arial"/>
          <w:sz w:val="18"/>
          <w:szCs w:val="18"/>
        </w:rPr>
        <w:t>. umowy </w:t>
      </w:r>
      <w:bookmarkStart w:id="0" w:name="_GoBack"/>
      <w:bookmarkEnd w:id="0"/>
      <w:r w:rsidR="00603E2C">
        <w:rPr>
          <w:rFonts w:ascii="Arial" w:hAnsi="Arial" w:cs="Arial"/>
          <w:sz w:val="18"/>
          <w:szCs w:val="18"/>
        </w:rPr>
        <w:t>nr </w:t>
      </w:r>
      <w:r w:rsidRPr="00603E2C">
        <w:rPr>
          <w:rFonts w:ascii="Arial" w:hAnsi="Arial" w:cs="Arial"/>
          <w:sz w:val="18"/>
          <w:szCs w:val="18"/>
        </w:rPr>
        <w:t>CRU/……./201</w:t>
      </w:r>
      <w:r w:rsidR="00957A8B" w:rsidRPr="00603E2C">
        <w:rPr>
          <w:rFonts w:ascii="Arial" w:hAnsi="Arial" w:cs="Arial"/>
          <w:sz w:val="18"/>
          <w:szCs w:val="18"/>
        </w:rPr>
        <w:t>9</w:t>
      </w:r>
      <w:r w:rsidRPr="00603E2C">
        <w:rPr>
          <w:rFonts w:ascii="Arial" w:hAnsi="Arial" w:cs="Arial"/>
          <w:sz w:val="18"/>
          <w:szCs w:val="18"/>
        </w:rPr>
        <w:t xml:space="preserve"> tj. 0,15 % wartości przedmiotu umowy brutto za każdy dzień opóźnienia liczony od dnia wyznaczonego na usunięcie wad.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/>
          <w:sz w:val="18"/>
          <w:szCs w:val="18"/>
        </w:rPr>
        <w:t>Odbiór przed zakończeniem ok</w:t>
      </w:r>
      <w:r w:rsidR="00957A8B" w:rsidRPr="00603E2C">
        <w:rPr>
          <w:rFonts w:ascii="Arial" w:hAnsi="Arial"/>
          <w:sz w:val="18"/>
          <w:szCs w:val="18"/>
        </w:rPr>
        <w:t xml:space="preserve">resu rękojmi (przed upływem 5 </w:t>
      </w:r>
      <w:r w:rsidRPr="00603E2C">
        <w:rPr>
          <w:rFonts w:ascii="Arial" w:hAnsi="Arial"/>
          <w:sz w:val="18"/>
          <w:szCs w:val="18"/>
        </w:rPr>
        <w:t xml:space="preserve"> lat od odbioru końcowego) zostanie dokonany przez Zamawiającego na wniosek i przy udziale Użytkownika oraz Wykonawcy w formie protokołu  z usunięcia wszystkich wad i usterek ujawnionych w okresie rękojmi. Protokół odbioru przedmiotu umowy, bez stwierdzonych wad i usterek, będzie podstawą zwolnienia Wykonawcy zabezpieczenia.</w:t>
      </w:r>
    </w:p>
    <w:p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Odbiór przed zakończeniem ok</w:t>
      </w:r>
      <w:r w:rsidR="00957A8B" w:rsidRPr="00603E2C">
        <w:rPr>
          <w:rFonts w:ascii="Arial" w:hAnsi="Arial" w:cs="Arial"/>
          <w:sz w:val="18"/>
          <w:szCs w:val="18"/>
        </w:rPr>
        <w:t xml:space="preserve">resu gwarancji (przed upływem 5 </w:t>
      </w:r>
      <w:r w:rsidRPr="00603E2C">
        <w:rPr>
          <w:rFonts w:ascii="Arial" w:hAnsi="Arial" w:cs="Arial"/>
          <w:sz w:val="18"/>
          <w:szCs w:val="18"/>
        </w:rPr>
        <w:t xml:space="preserve"> lat 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 wszystkich zobowiązań wynikających z umowy i dotyczących usuwania wad i usterek w okresie gwarancyjnym.</w:t>
      </w:r>
    </w:p>
    <w:p w:rsidR="00F6089D" w:rsidRPr="00603E2C" w:rsidRDefault="00F6089D" w:rsidP="003E3F94">
      <w:pPr>
        <w:numPr>
          <w:ilvl w:val="0"/>
          <w:numId w:val="42"/>
        </w:numPr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F6089D" w:rsidRPr="003460E2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3460E2">
        <w:rPr>
          <w:rFonts w:ascii="Arial" w:hAnsi="Arial" w:cs="Arial"/>
          <w:sz w:val="16"/>
          <w:szCs w:val="16"/>
        </w:rPr>
        <w:tab/>
      </w:r>
      <w:r w:rsidRPr="003460E2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3460E2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Pr="003460E2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p w:rsidR="00F6089D" w:rsidRPr="003460E2" w:rsidRDefault="00F6089D" w:rsidP="00F6089D">
      <w:pPr>
        <w:spacing w:line="280" w:lineRule="exact"/>
        <w:rPr>
          <w:rFonts w:ascii="Arial" w:hAnsi="Arial" w:cs="Arial"/>
          <w:sz w:val="18"/>
          <w:szCs w:val="18"/>
        </w:rPr>
      </w:pPr>
    </w:p>
    <w:p w:rsidR="00F6089D" w:rsidRPr="003460E2" w:rsidRDefault="00F6089D" w:rsidP="00F6089D"/>
    <w:p w:rsidR="00F6089D" w:rsidRPr="003460E2" w:rsidRDefault="00F6089D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2708F0" w:rsidRPr="003460E2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2708F0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2708F0" w:rsidSect="00CB679E">
      <w:headerReference w:type="default" r:id="rId8"/>
      <w:pgSz w:w="11906" w:h="16838"/>
      <w:pgMar w:top="539" w:right="924" w:bottom="284" w:left="1418" w:header="709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EC5" w:rsidRDefault="00471EC5">
      <w:r>
        <w:separator/>
      </w:r>
    </w:p>
  </w:endnote>
  <w:endnote w:type="continuationSeparator" w:id="0">
    <w:p w:rsidR="00471EC5" w:rsidRDefault="0047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EC5" w:rsidRDefault="00471EC5">
      <w:r>
        <w:separator/>
      </w:r>
    </w:p>
  </w:footnote>
  <w:footnote w:type="continuationSeparator" w:id="0">
    <w:p w:rsidR="00471EC5" w:rsidRDefault="00471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E2C" w:rsidRPr="00665B1D" w:rsidRDefault="00603E2C" w:rsidP="00603E2C">
    <w:pPr>
      <w:tabs>
        <w:tab w:val="center" w:pos="4536"/>
        <w:tab w:val="right" w:pos="9072"/>
      </w:tabs>
      <w:jc w:val="center"/>
      <w:rPr>
        <w:rFonts w:ascii="Arial" w:hAnsi="Arial" w:cs="Arial"/>
        <w:b/>
        <w:i/>
        <w:sz w:val="16"/>
        <w:szCs w:val="16"/>
      </w:rPr>
    </w:pPr>
    <w:bookmarkStart w:id="1" w:name="_Hlk522609789"/>
    <w:r w:rsidRPr="00665B1D">
      <w:rPr>
        <w:rFonts w:ascii="Arial" w:hAnsi="Arial" w:cs="Arial"/>
        <w:b/>
        <w:i/>
        <w:sz w:val="16"/>
        <w:szCs w:val="16"/>
      </w:rPr>
      <w:t>„</w:t>
    </w:r>
    <w:r w:rsidRPr="00353E14">
      <w:rPr>
        <w:rFonts w:ascii="Arial" w:hAnsi="Arial" w:cs="Arial"/>
        <w:b/>
        <w:i/>
        <w:sz w:val="16"/>
        <w:szCs w:val="16"/>
      </w:rPr>
      <w:t xml:space="preserve">Świetlica na błysk – wymiana konstrukcji podłogi </w:t>
    </w:r>
    <w:r>
      <w:rPr>
        <w:rFonts w:ascii="Arial" w:hAnsi="Arial" w:cs="Arial"/>
        <w:b/>
        <w:i/>
        <w:sz w:val="16"/>
        <w:szCs w:val="16"/>
      </w:rPr>
      <w:t>wraz</w:t>
    </w:r>
    <w:r w:rsidRPr="00353E14">
      <w:rPr>
        <w:rFonts w:ascii="Arial" w:hAnsi="Arial" w:cs="Arial"/>
        <w:b/>
        <w:i/>
        <w:sz w:val="16"/>
        <w:szCs w:val="16"/>
      </w:rPr>
      <w:t xml:space="preserve"> z parkietem w Świetlicy Dzielnicowej </w:t>
    </w:r>
    <w:proofErr w:type="spellStart"/>
    <w:r w:rsidRPr="00353E14">
      <w:rPr>
        <w:rFonts w:ascii="Arial" w:hAnsi="Arial" w:cs="Arial"/>
        <w:b/>
        <w:i/>
        <w:sz w:val="16"/>
        <w:szCs w:val="16"/>
      </w:rPr>
      <w:t>Grzybowice</w:t>
    </w:r>
    <w:proofErr w:type="spellEnd"/>
    <w:r w:rsidRPr="00353E14">
      <w:rPr>
        <w:rFonts w:ascii="Arial" w:hAnsi="Arial" w:cs="Arial"/>
        <w:b/>
        <w:i/>
        <w:sz w:val="16"/>
        <w:szCs w:val="16"/>
      </w:rPr>
      <w:t>.</w:t>
    </w:r>
    <w:r w:rsidRPr="00665B1D">
      <w:rPr>
        <w:rFonts w:ascii="Arial" w:hAnsi="Arial" w:cs="Arial"/>
        <w:b/>
        <w:i/>
        <w:sz w:val="16"/>
        <w:szCs w:val="16"/>
      </w:rPr>
      <w:t>”</w:t>
    </w:r>
  </w:p>
  <w:p w:rsidR="00603E2C" w:rsidRPr="00665B1D" w:rsidRDefault="00603E2C" w:rsidP="00603E2C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665B1D">
      <w:rPr>
        <w:rFonts w:ascii="Arial" w:hAnsi="Arial" w:cs="Arial"/>
        <w:i/>
        <w:sz w:val="16"/>
        <w:szCs w:val="16"/>
      </w:rPr>
      <w:t>w r</w:t>
    </w:r>
    <w:r>
      <w:rPr>
        <w:rFonts w:ascii="Arial" w:hAnsi="Arial" w:cs="Arial"/>
        <w:i/>
        <w:sz w:val="16"/>
        <w:szCs w:val="16"/>
      </w:rPr>
      <w:t xml:space="preserve">amach budżetu partycypacyjnego </w:t>
    </w:r>
    <w:r w:rsidRPr="00665B1D">
      <w:rPr>
        <w:rFonts w:ascii="Arial" w:hAnsi="Arial" w:cs="Arial"/>
        <w:i/>
        <w:sz w:val="16"/>
        <w:szCs w:val="16"/>
      </w:rPr>
      <w:t>V Edycja -</w:t>
    </w:r>
    <w:r>
      <w:rPr>
        <w:rFonts w:ascii="Arial" w:hAnsi="Arial" w:cs="Arial"/>
        <w:i/>
        <w:sz w:val="16"/>
        <w:szCs w:val="16"/>
      </w:rPr>
      <w:t xml:space="preserve"> wniosek nr P0007</w:t>
    </w:r>
    <w:r w:rsidRPr="00665B1D">
      <w:rPr>
        <w:rFonts w:ascii="Arial" w:hAnsi="Arial" w:cs="Arial"/>
        <w:i/>
        <w:sz w:val="16"/>
        <w:szCs w:val="16"/>
      </w:rPr>
      <w:t>.</w:t>
    </w:r>
    <w:bookmarkEnd w:id="1"/>
  </w:p>
  <w:p w:rsidR="000E0A4A" w:rsidRDefault="000E0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95A69"/>
    <w:multiLevelType w:val="multilevel"/>
    <w:tmpl w:val="4782D3F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8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8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931A7"/>
    <w:multiLevelType w:val="hybridMultilevel"/>
    <w:tmpl w:val="5DB2F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4923F6"/>
    <w:multiLevelType w:val="multilevel"/>
    <w:tmpl w:val="BF98AF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6"/>
  </w:num>
  <w:num w:numId="5">
    <w:abstractNumId w:val="44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8"/>
  </w:num>
  <w:num w:numId="14">
    <w:abstractNumId w:val="41"/>
  </w:num>
  <w:num w:numId="15">
    <w:abstractNumId w:val="25"/>
  </w:num>
  <w:num w:numId="16">
    <w:abstractNumId w:val="7"/>
  </w:num>
  <w:num w:numId="17">
    <w:abstractNumId w:val="14"/>
  </w:num>
  <w:num w:numId="18">
    <w:abstractNumId w:val="21"/>
  </w:num>
  <w:num w:numId="19">
    <w:abstractNumId w:val="31"/>
  </w:num>
  <w:num w:numId="20">
    <w:abstractNumId w:val="23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2"/>
  </w:num>
  <w:num w:numId="24">
    <w:abstractNumId w:val="35"/>
  </w:num>
  <w:num w:numId="25">
    <w:abstractNumId w:val="39"/>
  </w:num>
  <w:num w:numId="26">
    <w:abstractNumId w:val="16"/>
  </w:num>
  <w:num w:numId="27">
    <w:abstractNumId w:val="13"/>
  </w:num>
  <w:num w:numId="28">
    <w:abstractNumId w:val="17"/>
  </w:num>
  <w:num w:numId="29">
    <w:abstractNumId w:val="22"/>
  </w:num>
  <w:num w:numId="30">
    <w:abstractNumId w:val="19"/>
  </w:num>
  <w:num w:numId="31">
    <w:abstractNumId w:val="20"/>
  </w:num>
  <w:num w:numId="32">
    <w:abstractNumId w:val="32"/>
  </w:num>
  <w:num w:numId="33">
    <w:abstractNumId w:val="47"/>
  </w:num>
  <w:num w:numId="34">
    <w:abstractNumId w:val="11"/>
  </w:num>
  <w:num w:numId="35">
    <w:abstractNumId w:val="29"/>
  </w:num>
  <w:num w:numId="36">
    <w:abstractNumId w:val="30"/>
  </w:num>
  <w:num w:numId="37">
    <w:abstractNumId w:val="42"/>
  </w:num>
  <w:num w:numId="38">
    <w:abstractNumId w:val="45"/>
  </w:num>
  <w:num w:numId="39">
    <w:abstractNumId w:val="33"/>
  </w:num>
  <w:num w:numId="40">
    <w:abstractNumId w:val="46"/>
  </w:num>
  <w:num w:numId="41">
    <w:abstractNumId w:val="18"/>
  </w:num>
  <w:num w:numId="42">
    <w:abstractNumId w:val="48"/>
  </w:num>
  <w:num w:numId="43">
    <w:abstractNumId w:val="38"/>
  </w:num>
  <w:num w:numId="44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446A"/>
    <w:rsid w:val="000D60CB"/>
    <w:rsid w:val="000D7259"/>
    <w:rsid w:val="000E0A4A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1E46"/>
    <w:rsid w:val="00103041"/>
    <w:rsid w:val="00105B7F"/>
    <w:rsid w:val="00107044"/>
    <w:rsid w:val="00107F9C"/>
    <w:rsid w:val="0011200E"/>
    <w:rsid w:val="00113A2F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62D0"/>
    <w:rsid w:val="001B6307"/>
    <w:rsid w:val="001B66C2"/>
    <w:rsid w:val="001B6D77"/>
    <w:rsid w:val="001B7DC3"/>
    <w:rsid w:val="001C033C"/>
    <w:rsid w:val="001C28BA"/>
    <w:rsid w:val="001C7560"/>
    <w:rsid w:val="001C7E6C"/>
    <w:rsid w:val="001D10D7"/>
    <w:rsid w:val="001D1E93"/>
    <w:rsid w:val="001D2F26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6524"/>
    <w:rsid w:val="00246707"/>
    <w:rsid w:val="002512A1"/>
    <w:rsid w:val="00251FFB"/>
    <w:rsid w:val="00252D53"/>
    <w:rsid w:val="002565E6"/>
    <w:rsid w:val="002611D2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45D9"/>
    <w:rsid w:val="00415AB8"/>
    <w:rsid w:val="00416C31"/>
    <w:rsid w:val="00417B2D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1EC5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11B3"/>
    <w:rsid w:val="005714D5"/>
    <w:rsid w:val="00573A79"/>
    <w:rsid w:val="00575992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3E2C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F24"/>
    <w:rsid w:val="0062040E"/>
    <w:rsid w:val="006219FF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2171"/>
    <w:rsid w:val="006A382C"/>
    <w:rsid w:val="006A3E37"/>
    <w:rsid w:val="006A3F99"/>
    <w:rsid w:val="006A44D6"/>
    <w:rsid w:val="006A6ACE"/>
    <w:rsid w:val="006B34D1"/>
    <w:rsid w:val="006B3710"/>
    <w:rsid w:val="006B377C"/>
    <w:rsid w:val="006B5876"/>
    <w:rsid w:val="006C0A42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6077"/>
    <w:rsid w:val="006F6B3C"/>
    <w:rsid w:val="006F77EE"/>
    <w:rsid w:val="00700A0A"/>
    <w:rsid w:val="00701A89"/>
    <w:rsid w:val="007028A2"/>
    <w:rsid w:val="007033E4"/>
    <w:rsid w:val="007061B2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4985"/>
    <w:rsid w:val="00796D03"/>
    <w:rsid w:val="00797B22"/>
    <w:rsid w:val="007A033C"/>
    <w:rsid w:val="007A1AF4"/>
    <w:rsid w:val="007A1C3E"/>
    <w:rsid w:val="007A2286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114B"/>
    <w:rsid w:val="007D259E"/>
    <w:rsid w:val="007D5092"/>
    <w:rsid w:val="007D5F01"/>
    <w:rsid w:val="007D6F81"/>
    <w:rsid w:val="007D741A"/>
    <w:rsid w:val="007E0A88"/>
    <w:rsid w:val="007E1BA0"/>
    <w:rsid w:val="007E51DB"/>
    <w:rsid w:val="007E5974"/>
    <w:rsid w:val="007E5B73"/>
    <w:rsid w:val="007E6B4A"/>
    <w:rsid w:val="007E75D3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C54"/>
    <w:rsid w:val="008478B3"/>
    <w:rsid w:val="008503A0"/>
    <w:rsid w:val="00850A3C"/>
    <w:rsid w:val="00851FEE"/>
    <w:rsid w:val="008523EB"/>
    <w:rsid w:val="00855E51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E012C"/>
    <w:rsid w:val="008E02B2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316ED"/>
    <w:rsid w:val="00A3321A"/>
    <w:rsid w:val="00A33B3D"/>
    <w:rsid w:val="00A378A5"/>
    <w:rsid w:val="00A37B80"/>
    <w:rsid w:val="00A400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D1FD9"/>
    <w:rsid w:val="00AD362B"/>
    <w:rsid w:val="00AD50EB"/>
    <w:rsid w:val="00AD52AC"/>
    <w:rsid w:val="00AD5CE5"/>
    <w:rsid w:val="00AD632E"/>
    <w:rsid w:val="00AE5CAB"/>
    <w:rsid w:val="00AE7996"/>
    <w:rsid w:val="00AE7A55"/>
    <w:rsid w:val="00AE7D00"/>
    <w:rsid w:val="00AF0929"/>
    <w:rsid w:val="00AF209D"/>
    <w:rsid w:val="00AF2A37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79D4"/>
    <w:rsid w:val="00C109FF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A1A"/>
    <w:rsid w:val="00C61A84"/>
    <w:rsid w:val="00C6442A"/>
    <w:rsid w:val="00C646F3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25C7"/>
    <w:rsid w:val="00CB4AAC"/>
    <w:rsid w:val="00CB6746"/>
    <w:rsid w:val="00CB679E"/>
    <w:rsid w:val="00CB7A6C"/>
    <w:rsid w:val="00CC03A4"/>
    <w:rsid w:val="00CC08E6"/>
    <w:rsid w:val="00CC2BF3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3415"/>
    <w:rsid w:val="00E05D9A"/>
    <w:rsid w:val="00E07371"/>
    <w:rsid w:val="00E07B88"/>
    <w:rsid w:val="00E10EAF"/>
    <w:rsid w:val="00E11AC7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B6A"/>
    <w:rsid w:val="00EF5E06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669B"/>
    <w:rsid w:val="00F77B35"/>
    <w:rsid w:val="00F823A0"/>
    <w:rsid w:val="00F866E3"/>
    <w:rsid w:val="00F86BEF"/>
    <w:rsid w:val="00F91997"/>
    <w:rsid w:val="00F92A68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3E4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F9F"/>
    <w:rsid w:val="00FE6DB0"/>
    <w:rsid w:val="00FE7E51"/>
    <w:rsid w:val="00FE7FDA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337A12"/>
  <w15:chartTrackingRefBased/>
  <w15:docId w15:val="{FF1A3F12-C2DF-4048-81FC-974BEC11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845B4-0A31-4958-B053-188C3A4E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Bronisław Czempas</cp:lastModifiedBy>
  <cp:revision>3</cp:revision>
  <cp:lastPrinted>2018-11-21T07:21:00Z</cp:lastPrinted>
  <dcterms:created xsi:type="dcterms:W3CDTF">2019-01-09T07:09:00Z</dcterms:created>
  <dcterms:modified xsi:type="dcterms:W3CDTF">2019-01-17T10:27:00Z</dcterms:modified>
</cp:coreProperties>
</file>