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37D" w:rsidRDefault="00253120" w:rsidP="00253120">
      <w:pPr>
        <w:spacing w:line="360" w:lineRule="auto"/>
        <w:rPr>
          <w:rFonts w:ascii="Arial" w:hAnsi="Arial" w:cs="Arial"/>
          <w:b/>
          <w:bCs/>
        </w:rPr>
      </w:pPr>
      <w:r>
        <w:rPr>
          <w:rFonts w:ascii="Arial" w:hAnsi="Arial" w:cs="Arial"/>
          <w:u w:val="single"/>
        </w:rPr>
        <w:t>Wzór umowy</w:t>
      </w:r>
    </w:p>
    <w:p w:rsidR="00005994" w:rsidRDefault="00005994" w:rsidP="007141E4">
      <w:pPr>
        <w:spacing w:line="276" w:lineRule="auto"/>
        <w:jc w:val="center"/>
        <w:rPr>
          <w:rFonts w:ascii="Arial" w:hAnsi="Arial" w:cs="Arial"/>
          <w:b/>
          <w:bCs/>
        </w:rPr>
      </w:pP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w:t>
      </w:r>
      <w:r w:rsidR="00A230B9">
        <w:rPr>
          <w:rFonts w:ascii="Arial" w:hAnsi="Arial" w:cs="Arial"/>
          <w:b/>
          <w:bCs/>
        </w:rPr>
        <w:t>9</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A230B9">
        <w:rPr>
          <w:rFonts w:ascii="Arial" w:hAnsi="Arial" w:cs="Arial"/>
          <w:sz w:val="20"/>
          <w:szCs w:val="20"/>
        </w:rPr>
        <w:t xml:space="preserve"> </w:t>
      </w:r>
      <w:r w:rsidR="00E91013">
        <w:rPr>
          <w:rFonts w:ascii="Arial" w:hAnsi="Arial" w:cs="Arial"/>
          <w:sz w:val="20"/>
          <w:szCs w:val="20"/>
        </w:rPr>
        <w:t>201</w:t>
      </w:r>
      <w:r w:rsidR="00A230B9">
        <w:rPr>
          <w:rFonts w:ascii="Arial" w:hAnsi="Arial" w:cs="Arial"/>
          <w:sz w:val="20"/>
          <w:szCs w:val="20"/>
        </w:rPr>
        <w:t>9</w:t>
      </w:r>
      <w:r w:rsidR="00E91013">
        <w:rPr>
          <w:rFonts w:ascii="Arial" w:hAnsi="Arial" w:cs="Arial"/>
          <w:sz w:val="20"/>
          <w:szCs w:val="20"/>
        </w:rPr>
        <w:t xml:space="preserve">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w:t>
      </w:r>
    </w:p>
    <w:p w:rsidR="00253120" w:rsidRPr="00100457" w:rsidRDefault="00253120" w:rsidP="007141E4">
      <w:pPr>
        <w:pStyle w:val="Tekstpodstawowywcity"/>
        <w:spacing w:line="276" w:lineRule="auto"/>
        <w:ind w:left="0"/>
        <w:rPr>
          <w:rFonts w:ascii="Arial" w:hAnsi="Arial" w:cs="Arial"/>
          <w:bCs/>
          <w:color w:val="000000"/>
          <w:sz w:val="20"/>
          <w:szCs w:val="20"/>
        </w:rPr>
      </w:pPr>
      <w:r w:rsidRPr="00100457">
        <w:rPr>
          <w:rFonts w:ascii="Arial" w:hAnsi="Arial" w:cs="Arial"/>
          <w:bCs/>
          <w:color w:val="000000"/>
          <w:sz w:val="20"/>
          <w:szCs w:val="20"/>
        </w:rPr>
        <w:t>z siedzibą…………………………………</w:t>
      </w:r>
      <w:r w:rsidR="00A230B9">
        <w:rPr>
          <w:rFonts w:ascii="Arial" w:hAnsi="Arial" w:cs="Arial"/>
          <w:bCs/>
          <w:color w:val="000000"/>
          <w:sz w:val="20"/>
          <w:szCs w:val="20"/>
        </w:rPr>
        <w:t>……………….</w:t>
      </w:r>
      <w:r w:rsidRPr="00100457">
        <w:rPr>
          <w:rFonts w:ascii="Arial" w:hAnsi="Arial" w:cs="Arial"/>
          <w:bCs/>
          <w:color w:val="000000"/>
          <w:sz w:val="20"/>
          <w:szCs w:val="20"/>
        </w:rPr>
        <w:t>, Nr KRS……………………..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reprezentowanym przez …………………………………………</w:t>
      </w:r>
      <w:r w:rsidR="00A230B9">
        <w:rPr>
          <w:rFonts w:ascii="Arial" w:hAnsi="Arial" w:cs="Arial"/>
          <w:bCs/>
          <w:color w:val="000000"/>
          <w:sz w:val="20"/>
          <w:szCs w:val="20"/>
        </w:rPr>
        <w:t>…………………………………………………..</w:t>
      </w:r>
    </w:p>
    <w:p w:rsidR="00253120" w:rsidRPr="001D4A64" w:rsidRDefault="00253120" w:rsidP="007141E4">
      <w:pPr>
        <w:pStyle w:val="Tekstpodstawowywcity"/>
        <w:spacing w:line="276" w:lineRule="auto"/>
        <w:ind w:hanging="1080"/>
        <w:rPr>
          <w:rFonts w:ascii="Arial" w:hAnsi="Arial" w:cs="Arial"/>
          <w:b/>
          <w:bCs/>
          <w:color w:val="000000"/>
          <w:sz w:val="20"/>
          <w:szCs w:val="20"/>
        </w:rPr>
      </w:pPr>
      <w:r w:rsidRPr="00100457">
        <w:rPr>
          <w:rFonts w:ascii="Arial" w:hAnsi="Arial" w:cs="Arial"/>
          <w:bCs/>
          <w:color w:val="000000"/>
          <w:sz w:val="20"/>
          <w:szCs w:val="20"/>
        </w:rPr>
        <w:t xml:space="preserve">zwanym dalej </w:t>
      </w:r>
      <w:r w:rsidRPr="00100457">
        <w:rPr>
          <w:rFonts w:ascii="Arial" w:hAnsi="Arial" w:cs="Arial"/>
          <w:b/>
          <w:bCs/>
          <w:color w:val="000000"/>
          <w:sz w:val="20"/>
          <w:szCs w:val="20"/>
        </w:rPr>
        <w:t>Wykonawcą</w:t>
      </w:r>
    </w:p>
    <w:p w:rsidR="009A29CE" w:rsidRDefault="004E604B"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Przedmiot umowy</w:t>
      </w:r>
    </w:p>
    <w:p w:rsidR="001B37ED" w:rsidRPr="0012737D" w:rsidRDefault="004E604B" w:rsidP="005406C0">
      <w:pPr>
        <w:pStyle w:val="tyt"/>
        <w:keepNext w:val="0"/>
        <w:numPr>
          <w:ilvl w:val="0"/>
          <w:numId w:val="17"/>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BZP</w:t>
      </w:r>
      <w:r w:rsidR="00AD4ABF">
        <w:rPr>
          <w:rFonts w:ascii="Arial" w:hAnsi="Arial" w:cs="Arial"/>
          <w:b w:val="0"/>
          <w:sz w:val="20"/>
        </w:rPr>
        <w:t>.271</w:t>
      </w:r>
      <w:r w:rsidR="008B5158">
        <w:rPr>
          <w:rFonts w:ascii="Arial" w:hAnsi="Arial" w:cs="Arial"/>
          <w:b w:val="0"/>
          <w:sz w:val="20"/>
        </w:rPr>
        <w:t>……………</w:t>
      </w:r>
      <w:r w:rsidR="00AD4ABF">
        <w:rPr>
          <w:rFonts w:ascii="Arial" w:hAnsi="Arial" w:cs="Arial"/>
          <w:b w:val="0"/>
          <w:sz w:val="20"/>
        </w:rPr>
        <w:t xml:space="preserve"> </w:t>
      </w:r>
      <w:r w:rsidRPr="00F96685">
        <w:rPr>
          <w:rFonts w:ascii="Arial" w:hAnsi="Arial" w:cs="Arial"/>
          <w:b w:val="0"/>
          <w:sz w:val="20"/>
        </w:rPr>
        <w:t xml:space="preserve">z </w:t>
      </w:r>
      <w:r w:rsidR="008F3F76" w:rsidRPr="00F96685">
        <w:rPr>
          <w:rFonts w:ascii="Arial" w:hAnsi="Arial" w:cs="Arial"/>
          <w:b w:val="0"/>
          <w:sz w:val="20"/>
        </w:rPr>
        <w:t>dnia</w:t>
      </w:r>
      <w:r w:rsidR="00AD4ABF">
        <w:rPr>
          <w:rFonts w:ascii="Arial" w:hAnsi="Arial" w:cs="Arial"/>
          <w:b w:val="0"/>
          <w:sz w:val="20"/>
        </w:rPr>
        <w:t xml:space="preserve"> </w:t>
      </w:r>
      <w:r w:rsidR="008B5158">
        <w:rPr>
          <w:rFonts w:ascii="Arial" w:hAnsi="Arial" w:cs="Arial"/>
          <w:b w:val="0"/>
          <w:sz w:val="20"/>
        </w:rPr>
        <w:t>………</w:t>
      </w:r>
      <w:r w:rsidR="00FC3C78">
        <w:rPr>
          <w:rFonts w:ascii="Arial" w:hAnsi="Arial" w:cs="Arial"/>
          <w:b w:val="0"/>
          <w:sz w:val="20"/>
        </w:rPr>
        <w:t>……</w:t>
      </w:r>
      <w:r w:rsidR="00AD4ABF">
        <w:rPr>
          <w:rFonts w:ascii="Arial" w:hAnsi="Arial" w:cs="Arial"/>
          <w:b w:val="0"/>
          <w:sz w:val="20"/>
        </w:rPr>
        <w:t xml:space="preserve"> r.</w:t>
      </w:r>
      <w:r w:rsidR="008F3F76" w:rsidRPr="00F96685">
        <w:rPr>
          <w:rFonts w:ascii="Arial" w:hAnsi="Arial" w:cs="Arial"/>
          <w:b w:val="0"/>
          <w:sz w:val="20"/>
        </w:rPr>
        <w:t xml:space="preserve"> 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E43202" w:rsidRPr="00F96685">
        <w:rPr>
          <w:rFonts w:ascii="Arial" w:hAnsi="Arial" w:cs="Arial"/>
          <w:b w:val="0"/>
          <w:sz w:val="20"/>
        </w:rPr>
        <w:t>pn:</w:t>
      </w:r>
      <w:r w:rsidR="00B471C3" w:rsidRPr="00F96685">
        <w:rPr>
          <w:rFonts w:ascii="Arial" w:hAnsi="Arial" w:cs="Arial"/>
          <w:b w:val="0"/>
          <w:sz w:val="20"/>
        </w:rPr>
        <w:t xml:space="preserve"> </w:t>
      </w:r>
    </w:p>
    <w:p w:rsidR="009B4073" w:rsidRPr="0054130E" w:rsidRDefault="009B4073" w:rsidP="0054130E">
      <w:pPr>
        <w:pStyle w:val="tyt"/>
        <w:keepNext w:val="0"/>
        <w:spacing w:before="0" w:after="0" w:line="276" w:lineRule="auto"/>
        <w:ind w:left="284"/>
        <w:jc w:val="both"/>
        <w:rPr>
          <w:rFonts w:ascii="Arial" w:hAnsi="Arial" w:cs="Arial"/>
          <w:i/>
          <w:sz w:val="20"/>
          <w:u w:val="single"/>
        </w:rPr>
      </w:pPr>
      <w:r w:rsidRPr="005349A7">
        <w:rPr>
          <w:rFonts w:ascii="Arial" w:hAnsi="Arial" w:cs="Arial"/>
          <w:sz w:val="20"/>
        </w:rPr>
        <w:t xml:space="preserve">Dostawa urządzeń wraz z montażem oraz wykonanie koniecznych robót budowlanych towarzyszących </w:t>
      </w:r>
      <w:r w:rsidR="00381946">
        <w:rPr>
          <w:rFonts w:ascii="Arial" w:hAnsi="Arial" w:cs="Arial"/>
          <w:sz w:val="20"/>
        </w:rPr>
        <w:t>dla zadania:</w:t>
      </w:r>
      <w:r w:rsidR="00D530F1">
        <w:rPr>
          <w:rFonts w:ascii="Arial" w:hAnsi="Arial" w:cs="Arial"/>
          <w:sz w:val="20"/>
        </w:rPr>
        <w:t xml:space="preserve"> </w:t>
      </w:r>
      <w:r w:rsidR="0054130E">
        <w:rPr>
          <w:rFonts w:ascii="Arial" w:hAnsi="Arial" w:cs="Arial"/>
          <w:b w:val="0"/>
          <w:i/>
          <w:sz w:val="20"/>
        </w:rPr>
        <w:t>„</w:t>
      </w:r>
      <w:r w:rsidR="006F2664">
        <w:rPr>
          <w:rFonts w:ascii="Arial" w:hAnsi="Arial" w:cs="Arial"/>
          <w:i/>
          <w:sz w:val="20"/>
        </w:rPr>
        <w:t>Budowa</w:t>
      </w:r>
      <w:r w:rsidR="0054130E" w:rsidRPr="0054130E">
        <w:rPr>
          <w:rFonts w:ascii="Arial" w:hAnsi="Arial" w:cs="Arial"/>
          <w:i/>
          <w:sz w:val="20"/>
        </w:rPr>
        <w:t xml:space="preserve"> osiedlowych placów zabaw w dzielnicy Centrum </w:t>
      </w:r>
      <w:r w:rsidR="0054130E">
        <w:rPr>
          <w:rFonts w:ascii="Arial" w:hAnsi="Arial" w:cs="Arial"/>
          <w:i/>
          <w:sz w:val="20"/>
        </w:rPr>
        <w:t>Południe” – obejmująca budowę</w:t>
      </w:r>
      <w:r w:rsidR="0054130E" w:rsidRPr="0054130E">
        <w:rPr>
          <w:rFonts w:ascii="Arial" w:hAnsi="Arial" w:cs="Arial"/>
          <w:i/>
          <w:sz w:val="20"/>
        </w:rPr>
        <w:t xml:space="preserve"> 2-ch placów zabaw tj. na działkach nr 4720/91 i 5137/84 położonych przy                 ul. Piłsudskiego 29 oraz placu zabaw na działkach nr 4524/73 i 4521/73 położonych </w:t>
      </w:r>
      <w:r w:rsidR="006F2664">
        <w:rPr>
          <w:rFonts w:ascii="Arial" w:hAnsi="Arial" w:cs="Arial"/>
          <w:i/>
          <w:sz w:val="20"/>
        </w:rPr>
        <w:t xml:space="preserve">                           przy</w:t>
      </w:r>
      <w:r w:rsidR="0054130E">
        <w:rPr>
          <w:rFonts w:ascii="Arial" w:hAnsi="Arial" w:cs="Arial"/>
          <w:i/>
          <w:sz w:val="20"/>
        </w:rPr>
        <w:t xml:space="preserve"> </w:t>
      </w:r>
      <w:r w:rsidR="0054130E" w:rsidRPr="0054130E">
        <w:rPr>
          <w:rFonts w:ascii="Arial" w:hAnsi="Arial" w:cs="Arial"/>
          <w:i/>
          <w:sz w:val="20"/>
        </w:rPr>
        <w:t>ul. Damrota w Zabrzu - w ramach budżetu partycypacyjnego V Edycja - wniosek nr  P0026</w:t>
      </w:r>
      <w:r w:rsidR="0054130E">
        <w:rPr>
          <w:rFonts w:ascii="Arial" w:hAnsi="Arial" w:cs="Arial"/>
          <w:i/>
          <w:sz w:val="20"/>
        </w:rPr>
        <w:t xml:space="preserve"> </w:t>
      </w:r>
      <w:r w:rsidR="006F2664">
        <w:rPr>
          <w:rFonts w:ascii="Arial" w:hAnsi="Arial" w:cs="Arial"/>
          <w:i/>
          <w:sz w:val="20"/>
        </w:rPr>
        <w:t xml:space="preserve">                        </w:t>
      </w:r>
      <w:r w:rsidR="0054130E">
        <w:rPr>
          <w:rFonts w:ascii="Arial" w:hAnsi="Arial" w:cs="Arial"/>
          <w:i/>
          <w:sz w:val="20"/>
        </w:rPr>
        <w:t xml:space="preserve">– </w:t>
      </w:r>
      <w:r w:rsidR="0054130E" w:rsidRPr="0054130E">
        <w:rPr>
          <w:rFonts w:ascii="Arial" w:hAnsi="Arial" w:cs="Arial"/>
          <w:i/>
          <w:sz w:val="20"/>
          <w:u w:val="single"/>
        </w:rPr>
        <w:t>Etap I P</w:t>
      </w:r>
      <w:r w:rsidR="001F65FE">
        <w:rPr>
          <w:rFonts w:ascii="Arial" w:hAnsi="Arial" w:cs="Arial"/>
          <w:i/>
          <w:sz w:val="20"/>
          <w:u w:val="single"/>
        </w:rPr>
        <w:t>lac zabaw przy ul. Piłsudskiego (działka nr 5137/84)</w:t>
      </w:r>
    </w:p>
    <w:p w:rsidR="0054130E" w:rsidRPr="005C6BB8" w:rsidRDefault="0054130E" w:rsidP="0054130E">
      <w:pPr>
        <w:pStyle w:val="tyt"/>
        <w:keepNext w:val="0"/>
        <w:spacing w:before="0" w:after="0" w:line="276" w:lineRule="auto"/>
        <w:ind w:left="284"/>
        <w:jc w:val="both"/>
        <w:rPr>
          <w:rFonts w:ascii="Arial" w:eastAsia="DejaVuSans" w:hAnsi="Arial" w:cs="Arial"/>
          <w:i/>
          <w:sz w:val="14"/>
          <w:szCs w:val="14"/>
        </w:rPr>
      </w:pPr>
    </w:p>
    <w:p w:rsidR="00782174" w:rsidRPr="0012737D" w:rsidRDefault="004D69A2" w:rsidP="005406C0">
      <w:pPr>
        <w:pStyle w:val="Tekstpodstawowywcity"/>
        <w:numPr>
          <w:ilvl w:val="0"/>
          <w:numId w:val="17"/>
        </w:numPr>
        <w:spacing w:line="276"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rsidR="00695EFE" w:rsidRPr="002C1EE4" w:rsidRDefault="008B71CF" w:rsidP="005349A7">
      <w:pPr>
        <w:pStyle w:val="Tekstpodstawowywcity"/>
        <w:spacing w:line="276" w:lineRule="auto"/>
        <w:ind w:left="426" w:right="22"/>
        <w:jc w:val="both"/>
        <w:rPr>
          <w:rFonts w:ascii="Arial" w:hAnsi="Arial" w:cs="Arial"/>
          <w:sz w:val="20"/>
          <w:szCs w:val="22"/>
        </w:rPr>
      </w:pPr>
      <w:r>
        <w:rPr>
          <w:rFonts w:ascii="Arial" w:hAnsi="Arial" w:cs="Arial"/>
          <w:sz w:val="20"/>
          <w:szCs w:val="20"/>
        </w:rPr>
        <w:t>deklaracji zgodności ze znakiem CE (lub certyfikaty) wystawione przez producenta oraz winny być wykonane zgodnie z obowiązującymi przepisami i normami.</w:t>
      </w:r>
    </w:p>
    <w:p w:rsidR="00641F42" w:rsidRPr="00A84F74" w:rsidRDefault="004D69A2" w:rsidP="005406C0">
      <w:pPr>
        <w:pStyle w:val="Tekstpodstawowywcity"/>
        <w:numPr>
          <w:ilvl w:val="0"/>
          <w:numId w:val="17"/>
        </w:numPr>
        <w:tabs>
          <w:tab w:val="num" w:pos="360"/>
        </w:tabs>
        <w:spacing w:before="120" w:line="276" w:lineRule="auto"/>
        <w:ind w:right="22"/>
        <w:jc w:val="both"/>
        <w:rPr>
          <w:rFonts w:ascii="Arial" w:hAnsi="Arial" w:cs="Arial"/>
          <w:sz w:val="20"/>
          <w:szCs w:val="20"/>
        </w:rPr>
      </w:pPr>
      <w:r>
        <w:rPr>
          <w:rFonts w:ascii="Arial" w:hAnsi="Arial" w:cs="Arial"/>
          <w:sz w:val="20"/>
          <w:szCs w:val="22"/>
        </w:rPr>
        <w:t>Szczegółowy opis przedmiotu umowy</w:t>
      </w:r>
      <w:r w:rsidR="00A84F74">
        <w:rPr>
          <w:rFonts w:ascii="Arial" w:hAnsi="Arial" w:cs="Arial"/>
          <w:sz w:val="20"/>
          <w:szCs w:val="20"/>
        </w:rPr>
        <w:t xml:space="preserve"> </w:t>
      </w:r>
      <w:r w:rsidR="00976E51" w:rsidRPr="00A84F74">
        <w:rPr>
          <w:rFonts w:ascii="Arial" w:hAnsi="Arial" w:cs="Arial"/>
          <w:sz w:val="20"/>
          <w:szCs w:val="22"/>
        </w:rPr>
        <w:t>zawiera dokumenta</w:t>
      </w:r>
      <w:r w:rsidR="00251E56" w:rsidRPr="00A84F74">
        <w:rPr>
          <w:rFonts w:ascii="Arial" w:hAnsi="Arial" w:cs="Arial"/>
          <w:sz w:val="20"/>
          <w:szCs w:val="22"/>
        </w:rPr>
        <w:t xml:space="preserve">cja </w:t>
      </w:r>
      <w:proofErr w:type="spellStart"/>
      <w:r w:rsidR="00251E56" w:rsidRPr="00A84F74">
        <w:rPr>
          <w:rFonts w:ascii="Arial" w:hAnsi="Arial" w:cs="Arial"/>
          <w:sz w:val="20"/>
          <w:szCs w:val="22"/>
        </w:rPr>
        <w:t>projektowa</w:t>
      </w:r>
      <w:proofErr w:type="spellEnd"/>
      <w:r w:rsidR="00251E56" w:rsidRPr="00A84F74">
        <w:rPr>
          <w:rFonts w:ascii="Arial" w:hAnsi="Arial" w:cs="Arial"/>
          <w:sz w:val="20"/>
          <w:szCs w:val="22"/>
        </w:rPr>
        <w:t xml:space="preserve"> opracowana przez </w:t>
      </w:r>
      <w:bookmarkStart w:id="0" w:name="_Hlk521658202"/>
      <w:r w:rsidR="0054130E">
        <w:rPr>
          <w:rFonts w:ascii="Arial" w:hAnsi="Arial" w:cs="Arial"/>
          <w:sz w:val="20"/>
          <w:szCs w:val="20"/>
        </w:rPr>
        <w:t>PRIMTECH</w:t>
      </w:r>
      <w:r w:rsidR="0054130E" w:rsidRPr="00D023ED">
        <w:rPr>
          <w:rFonts w:ascii="Arial" w:hAnsi="Arial" w:cs="Arial"/>
          <w:sz w:val="20"/>
          <w:szCs w:val="20"/>
        </w:rPr>
        <w:t xml:space="preserve"> – </w:t>
      </w:r>
      <w:r w:rsidR="0054130E">
        <w:rPr>
          <w:rFonts w:ascii="Arial" w:hAnsi="Arial" w:cs="Arial"/>
          <w:sz w:val="20"/>
          <w:szCs w:val="20"/>
        </w:rPr>
        <w:t>Szymon Kita</w:t>
      </w:r>
      <w:r w:rsidR="0054130E" w:rsidRPr="00D023ED">
        <w:rPr>
          <w:rFonts w:ascii="Arial" w:hAnsi="Arial" w:cs="Arial"/>
          <w:sz w:val="20"/>
          <w:szCs w:val="20"/>
        </w:rPr>
        <w:t xml:space="preserve">, </w:t>
      </w:r>
      <w:r w:rsidR="0054130E">
        <w:rPr>
          <w:rFonts w:ascii="Arial" w:hAnsi="Arial" w:cs="Arial"/>
          <w:sz w:val="20"/>
          <w:szCs w:val="20"/>
        </w:rPr>
        <w:t xml:space="preserve">42-600  Tarnowskie Góry, </w:t>
      </w:r>
      <w:r w:rsidR="0054130E" w:rsidRPr="00D023ED">
        <w:rPr>
          <w:rFonts w:ascii="Arial" w:hAnsi="Arial" w:cs="Arial"/>
          <w:sz w:val="20"/>
          <w:szCs w:val="20"/>
        </w:rPr>
        <w:t xml:space="preserve">ul. </w:t>
      </w:r>
      <w:r w:rsidR="0054130E">
        <w:rPr>
          <w:rFonts w:ascii="Arial" w:hAnsi="Arial" w:cs="Arial"/>
          <w:sz w:val="20"/>
          <w:szCs w:val="20"/>
        </w:rPr>
        <w:t xml:space="preserve">Karola Miarki 16/3 </w:t>
      </w:r>
      <w:r w:rsidR="00641F42" w:rsidRPr="00A84F74">
        <w:rPr>
          <w:rFonts w:ascii="Arial" w:hAnsi="Arial" w:cs="Arial"/>
          <w:sz w:val="20"/>
          <w:szCs w:val="22"/>
        </w:rPr>
        <w:t>składająca się z n/w pozycji, dla każdego zadania:</w:t>
      </w:r>
      <w:bookmarkEnd w:id="0"/>
    </w:p>
    <w:p w:rsidR="00437EBD" w:rsidRDefault="00437EBD" w:rsidP="005406C0">
      <w:pPr>
        <w:pStyle w:val="Tekstpodstawowy31"/>
        <w:numPr>
          <w:ilvl w:val="0"/>
          <w:numId w:val="26"/>
        </w:numPr>
        <w:spacing w:line="276" w:lineRule="auto"/>
      </w:pPr>
      <w:r>
        <w:t>Projekt budowlano – wykonawczy</w:t>
      </w:r>
    </w:p>
    <w:p w:rsidR="00437EBD" w:rsidRDefault="00437EBD" w:rsidP="005406C0">
      <w:pPr>
        <w:pStyle w:val="Tekstpodstawowy31"/>
        <w:numPr>
          <w:ilvl w:val="0"/>
          <w:numId w:val="26"/>
        </w:numPr>
        <w:spacing w:line="276" w:lineRule="auto"/>
      </w:pPr>
      <w:r>
        <w:t>Przedmiar robót</w:t>
      </w:r>
    </w:p>
    <w:p w:rsidR="00437EBD" w:rsidRDefault="00437EBD" w:rsidP="005406C0">
      <w:pPr>
        <w:pStyle w:val="Tekstpodstawowy31"/>
        <w:numPr>
          <w:ilvl w:val="0"/>
          <w:numId w:val="26"/>
        </w:numPr>
        <w:spacing w:line="276" w:lineRule="auto"/>
      </w:pPr>
      <w:r>
        <w:t>Specyfikacja techniczna wykonania i odbioru robót</w:t>
      </w:r>
    </w:p>
    <w:p w:rsidR="005349A7" w:rsidRPr="00976E51" w:rsidRDefault="005349A7" w:rsidP="005349A7">
      <w:pPr>
        <w:pStyle w:val="Tekstpodstawowy31"/>
        <w:spacing w:line="276" w:lineRule="auto"/>
        <w:ind w:left="720"/>
        <w:rPr>
          <w:rFonts w:cs="Arial"/>
          <w:szCs w:val="22"/>
        </w:rPr>
      </w:pPr>
    </w:p>
    <w:p w:rsidR="004D69A2" w:rsidRPr="00A84F74" w:rsidRDefault="004D69A2" w:rsidP="005406C0">
      <w:pPr>
        <w:pStyle w:val="NormalnyWeb"/>
        <w:numPr>
          <w:ilvl w:val="0"/>
          <w:numId w:val="17"/>
        </w:numPr>
        <w:tabs>
          <w:tab w:val="num" w:pos="720"/>
        </w:tabs>
        <w:spacing w:before="0" w:beforeAutospacing="0" w:after="0" w:line="360" w:lineRule="auto"/>
        <w:ind w:right="22"/>
        <w:rPr>
          <w:rFonts w:ascii="Arial" w:hAnsi="Arial" w:cs="Arial"/>
          <w:b/>
          <w:sz w:val="20"/>
          <w:szCs w:val="20"/>
        </w:rPr>
      </w:pPr>
      <w:r w:rsidRPr="00A84F74">
        <w:rPr>
          <w:rFonts w:ascii="Arial" w:hAnsi="Arial" w:cs="Arial"/>
          <w:b/>
          <w:sz w:val="20"/>
          <w:szCs w:val="20"/>
        </w:rPr>
        <w:t>Zakres zadania obejmuje</w:t>
      </w:r>
      <w:r w:rsidR="00A84F74">
        <w:rPr>
          <w:rFonts w:ascii="Arial" w:hAnsi="Arial" w:cs="Arial"/>
          <w:b/>
          <w:sz w:val="20"/>
          <w:szCs w:val="20"/>
        </w:rPr>
        <w:t xml:space="preserve"> w szczególności</w:t>
      </w:r>
      <w:r w:rsidRPr="00A84F74">
        <w:rPr>
          <w:rFonts w:ascii="Arial" w:hAnsi="Arial" w:cs="Arial"/>
          <w:b/>
          <w:sz w:val="20"/>
          <w:szCs w:val="20"/>
        </w:rPr>
        <w:t>:</w:t>
      </w:r>
    </w:p>
    <w:p w:rsidR="00C25461" w:rsidRPr="00EA216B" w:rsidRDefault="0051760F" w:rsidP="005406C0">
      <w:pPr>
        <w:numPr>
          <w:ilvl w:val="0"/>
          <w:numId w:val="34"/>
        </w:numPr>
        <w:spacing w:line="276" w:lineRule="auto"/>
        <w:jc w:val="both"/>
        <w:rPr>
          <w:rFonts w:ascii="Arial" w:hAnsi="Arial" w:cs="Arial"/>
          <w:iCs/>
        </w:rPr>
      </w:pPr>
      <w:bookmarkStart w:id="1" w:name="_Hlk483813613"/>
      <w:r>
        <w:rPr>
          <w:rFonts w:ascii="Arial" w:hAnsi="Arial" w:cs="Arial"/>
          <w:iCs/>
        </w:rPr>
        <w:t>p</w:t>
      </w:r>
      <w:r w:rsidR="0054130E">
        <w:rPr>
          <w:rFonts w:ascii="Arial" w:hAnsi="Arial" w:cs="Arial"/>
          <w:iCs/>
        </w:rPr>
        <w:t>rzygotowanie terenu</w:t>
      </w:r>
      <w:r w:rsidR="00EB0715" w:rsidRPr="00EA216B">
        <w:rPr>
          <w:rFonts w:ascii="Arial" w:hAnsi="Arial" w:cs="Arial"/>
          <w:iCs/>
        </w:rPr>
        <w:t>,</w:t>
      </w:r>
    </w:p>
    <w:p w:rsidR="00C25461" w:rsidRPr="00EA216B" w:rsidRDefault="00E40CCF" w:rsidP="005406C0">
      <w:pPr>
        <w:numPr>
          <w:ilvl w:val="0"/>
          <w:numId w:val="34"/>
        </w:numPr>
        <w:spacing w:line="276" w:lineRule="auto"/>
        <w:jc w:val="both"/>
        <w:rPr>
          <w:rFonts w:ascii="Arial" w:hAnsi="Arial" w:cs="Arial"/>
          <w:iCs/>
        </w:rPr>
      </w:pPr>
      <w:bookmarkStart w:id="2" w:name="_Hlk519853398"/>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 xml:space="preserve">montaż </w:t>
      </w:r>
      <w:r w:rsidR="0051760F">
        <w:rPr>
          <w:rFonts w:ascii="Arial" w:hAnsi="Arial" w:cs="Arial"/>
          <w:iCs/>
        </w:rPr>
        <w:t xml:space="preserve"> czterech </w:t>
      </w:r>
      <w:r w:rsidR="00C25461" w:rsidRPr="00EA216B">
        <w:rPr>
          <w:rFonts w:ascii="Arial" w:hAnsi="Arial" w:cs="Arial"/>
          <w:iCs/>
        </w:rPr>
        <w:t>urządzeń</w:t>
      </w:r>
      <w:bookmarkEnd w:id="2"/>
      <w:r w:rsidR="0051760F">
        <w:rPr>
          <w:rFonts w:ascii="Arial" w:hAnsi="Arial" w:cs="Arial"/>
          <w:iCs/>
        </w:rPr>
        <w:t xml:space="preserve"> (dwa urządzenia zostaną umieszczone na nawierzchni bezpiecznej piaskowej, a dwa kolejne na nawierzchni z trawy naturalnej),</w:t>
      </w:r>
    </w:p>
    <w:p w:rsidR="00C25461" w:rsidRPr="00EA216B"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ławek metalowo drewnianych z oparciem, szt. 4</w:t>
      </w:r>
      <w:r w:rsidR="00EB0715" w:rsidRPr="00EA216B">
        <w:rPr>
          <w:rFonts w:ascii="Arial" w:hAnsi="Arial" w:cs="Arial"/>
          <w:iCs/>
        </w:rPr>
        <w:t>,</w:t>
      </w:r>
    </w:p>
    <w:p w:rsidR="00047DA4" w:rsidRPr="00047DA4"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005994">
        <w:rPr>
          <w:rFonts w:ascii="Arial" w:hAnsi="Arial" w:cs="Arial"/>
          <w:iCs/>
        </w:rPr>
        <w:t>montaż  metalowych koszy</w:t>
      </w:r>
      <w:r w:rsidR="00C25461" w:rsidRPr="00EA216B">
        <w:rPr>
          <w:rFonts w:ascii="Arial" w:hAnsi="Arial" w:cs="Arial"/>
          <w:iCs/>
        </w:rPr>
        <w:t xml:space="preserve"> na śmieci, szt. 2</w:t>
      </w:r>
      <w:r w:rsidR="00EB0715" w:rsidRPr="00EA216B">
        <w:rPr>
          <w:rFonts w:ascii="Arial" w:hAnsi="Arial" w:cs="Arial"/>
          <w:iCs/>
        </w:rPr>
        <w:t>,</w:t>
      </w:r>
    </w:p>
    <w:p w:rsidR="00EB0715" w:rsidRDefault="00E40CCF" w:rsidP="005406C0">
      <w:pPr>
        <w:numPr>
          <w:ilvl w:val="0"/>
          <w:numId w:val="34"/>
        </w:numPr>
        <w:spacing w:line="276" w:lineRule="auto"/>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w:t>
      </w:r>
      <w:r w:rsidR="00047DA4">
        <w:rPr>
          <w:rFonts w:ascii="Arial" w:hAnsi="Arial" w:cs="Arial"/>
          <w:iCs/>
        </w:rPr>
        <w:t xml:space="preserve"> </w:t>
      </w:r>
      <w:r w:rsidR="00FB35CB" w:rsidRPr="00EA216B">
        <w:rPr>
          <w:rFonts w:ascii="Arial" w:hAnsi="Arial" w:cs="Arial"/>
          <w:iCs/>
        </w:rPr>
        <w:t xml:space="preserve"> </w:t>
      </w:r>
      <w:r w:rsidR="00047DA4" w:rsidRPr="00EA216B">
        <w:rPr>
          <w:rFonts w:ascii="Arial" w:hAnsi="Arial" w:cs="Arial"/>
          <w:iCs/>
        </w:rPr>
        <w:t xml:space="preserve">regulaminu </w:t>
      </w:r>
      <w:r w:rsidR="00047DA4">
        <w:rPr>
          <w:rFonts w:ascii="Arial" w:hAnsi="Arial" w:cs="Arial"/>
          <w:iCs/>
        </w:rPr>
        <w:t xml:space="preserve">i </w:t>
      </w:r>
      <w:r w:rsidR="00FB35CB" w:rsidRPr="00EA216B">
        <w:rPr>
          <w:rFonts w:ascii="Arial" w:hAnsi="Arial" w:cs="Arial"/>
          <w:iCs/>
        </w:rPr>
        <w:t xml:space="preserve">tablicy </w:t>
      </w:r>
      <w:r w:rsidR="00047DA4" w:rsidRPr="00EE649B">
        <w:rPr>
          <w:rFonts w:ascii="Arial" w:hAnsi="Arial" w:cs="Arial"/>
          <w:iCs/>
        </w:rPr>
        <w:t>– informującej, że obiekt został  zrealizowany ze środków Miasta Zabrze</w:t>
      </w:r>
      <w:r w:rsidR="0051760F">
        <w:rPr>
          <w:rFonts w:ascii="Arial" w:hAnsi="Arial" w:cs="Arial"/>
          <w:iCs/>
        </w:rPr>
        <w:t xml:space="preserve"> 2szt.</w:t>
      </w:r>
    </w:p>
    <w:p w:rsidR="0051760F" w:rsidRPr="00EA216B" w:rsidRDefault="0051760F" w:rsidP="005406C0">
      <w:pPr>
        <w:numPr>
          <w:ilvl w:val="0"/>
          <w:numId w:val="34"/>
        </w:numPr>
        <w:spacing w:line="276" w:lineRule="auto"/>
        <w:rPr>
          <w:rFonts w:ascii="Arial" w:hAnsi="Arial" w:cs="Arial"/>
          <w:iCs/>
        </w:rPr>
      </w:pPr>
      <w:r>
        <w:rPr>
          <w:rFonts w:ascii="Arial" w:hAnsi="Arial" w:cs="Arial"/>
          <w:iCs/>
        </w:rPr>
        <w:t>dostawa i montaż ogrodzenia metalowego</w:t>
      </w:r>
    </w:p>
    <w:p w:rsidR="00EB0715" w:rsidRDefault="0051760F" w:rsidP="005406C0">
      <w:pPr>
        <w:numPr>
          <w:ilvl w:val="0"/>
          <w:numId w:val="34"/>
        </w:numPr>
        <w:spacing w:line="276" w:lineRule="auto"/>
        <w:rPr>
          <w:rFonts w:ascii="Arial" w:hAnsi="Arial" w:cs="Arial"/>
          <w:iCs/>
        </w:rPr>
      </w:pPr>
      <w:bookmarkStart w:id="3" w:name="_Hlk536790808"/>
      <w:r>
        <w:rPr>
          <w:rFonts w:ascii="Arial" w:hAnsi="Arial" w:cs="Arial"/>
          <w:iCs/>
        </w:rPr>
        <w:t>wykonanie podłoża z trawy,</w:t>
      </w:r>
    </w:p>
    <w:p w:rsidR="0051760F" w:rsidRPr="00EA216B" w:rsidRDefault="0051760F" w:rsidP="005406C0">
      <w:pPr>
        <w:numPr>
          <w:ilvl w:val="0"/>
          <w:numId w:val="34"/>
        </w:numPr>
        <w:spacing w:line="276" w:lineRule="auto"/>
        <w:rPr>
          <w:rFonts w:ascii="Arial" w:hAnsi="Arial" w:cs="Arial"/>
          <w:iCs/>
        </w:rPr>
      </w:pPr>
      <w:r>
        <w:rPr>
          <w:rFonts w:ascii="Arial" w:hAnsi="Arial" w:cs="Arial"/>
          <w:iCs/>
        </w:rPr>
        <w:t>wykonanie podłoża</w:t>
      </w:r>
      <w:r w:rsidR="00D80945">
        <w:rPr>
          <w:rFonts w:ascii="Arial" w:hAnsi="Arial" w:cs="Arial"/>
          <w:iCs/>
        </w:rPr>
        <w:t xml:space="preserve"> z piasku.</w:t>
      </w:r>
    </w:p>
    <w:bookmarkEnd w:id="1"/>
    <w:bookmarkEnd w:id="3"/>
    <w:p w:rsidR="004D69A2" w:rsidRPr="00D7643D" w:rsidRDefault="004D69A2" w:rsidP="005406C0">
      <w:pPr>
        <w:pStyle w:val="Akapitzlist"/>
        <w:numPr>
          <w:ilvl w:val="0"/>
          <w:numId w:val="17"/>
        </w:numPr>
        <w:tabs>
          <w:tab w:val="num" w:pos="360"/>
          <w:tab w:val="num" w:pos="502"/>
        </w:tabs>
        <w:spacing w:before="120" w:line="276" w:lineRule="auto"/>
        <w:ind w:right="23"/>
        <w:rPr>
          <w:rFonts w:ascii="Arial" w:hAnsi="Arial" w:cs="Arial"/>
          <w:szCs w:val="22"/>
        </w:rPr>
      </w:pPr>
      <w:r w:rsidRPr="00D7643D">
        <w:rPr>
          <w:rFonts w:ascii="Arial" w:hAnsi="Arial" w:cs="Arial"/>
          <w:szCs w:val="22"/>
        </w:rPr>
        <w:t xml:space="preserve">W przypadku zastosowania urządzeń zabawowych równoważnych w stosunku do </w:t>
      </w:r>
      <w:r w:rsidR="00CC44A2" w:rsidRPr="00D7643D">
        <w:rPr>
          <w:rFonts w:ascii="Arial" w:hAnsi="Arial" w:cs="Arial"/>
          <w:szCs w:val="22"/>
        </w:rPr>
        <w:t xml:space="preserve">projektowanych  </w:t>
      </w:r>
      <w:r w:rsidRPr="00D7643D">
        <w:rPr>
          <w:rFonts w:ascii="Arial" w:hAnsi="Arial" w:cs="Arial"/>
          <w:szCs w:val="22"/>
        </w:rPr>
        <w:t xml:space="preserve">muszą </w:t>
      </w:r>
      <w:r w:rsidR="00CA0A97">
        <w:rPr>
          <w:rFonts w:ascii="Arial" w:hAnsi="Arial" w:cs="Arial"/>
          <w:szCs w:val="22"/>
        </w:rPr>
        <w:t xml:space="preserve">one </w:t>
      </w:r>
      <w:r w:rsidRPr="00D7643D">
        <w:rPr>
          <w:rFonts w:ascii="Arial" w:hAnsi="Arial" w:cs="Arial"/>
          <w:szCs w:val="22"/>
        </w:rPr>
        <w:t>spełniać n/w wymogi:</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spełniać warunki funkcjonalne przypisane urządzeniu</w:t>
      </w:r>
      <w:r w:rsidR="00762F4F" w:rsidRPr="00D7643D">
        <w:rPr>
          <w:rFonts w:ascii="Arial" w:hAnsi="Arial" w:cs="Arial"/>
          <w:sz w:val="20"/>
          <w:szCs w:val="22"/>
        </w:rPr>
        <w:t>,</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lastRenderedPageBreak/>
        <w:t>wysokość upadkowa nie może być wyższa niż założona w dokumentacji</w:t>
      </w:r>
      <w:r w:rsidR="00762F4F" w:rsidRPr="00D7643D">
        <w:rPr>
          <w:rFonts w:ascii="Arial" w:hAnsi="Arial" w:cs="Arial"/>
          <w:sz w:val="20"/>
          <w:szCs w:val="22"/>
        </w:rPr>
        <w:t>,</w:t>
      </w:r>
    </w:p>
    <w:p w:rsidR="00762F4F" w:rsidRDefault="00CC44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strefy bezpieczeństwa urządzeń równoważnych nie mogą wychodzić poza obrys strefy bezpieczeństwa urządzeń projektowanych</w:t>
      </w:r>
      <w:r w:rsidR="00CA0A97">
        <w:rPr>
          <w:rFonts w:ascii="Arial" w:hAnsi="Arial" w:cs="Arial"/>
          <w:sz w:val="20"/>
          <w:szCs w:val="22"/>
        </w:rPr>
        <w:t>,</w:t>
      </w:r>
    </w:p>
    <w:p w:rsidR="00CA0A97" w:rsidRPr="00D7643D" w:rsidRDefault="00CA0A97" w:rsidP="005406C0">
      <w:pPr>
        <w:pStyle w:val="Tekstpodstawowywcity"/>
        <w:numPr>
          <w:ilvl w:val="0"/>
          <w:numId w:val="33"/>
        </w:numPr>
        <w:spacing w:line="276" w:lineRule="auto"/>
        <w:jc w:val="both"/>
        <w:rPr>
          <w:rFonts w:ascii="Arial" w:hAnsi="Arial" w:cs="Arial"/>
          <w:sz w:val="20"/>
          <w:szCs w:val="22"/>
        </w:rPr>
      </w:pPr>
      <w:r>
        <w:rPr>
          <w:rFonts w:ascii="Arial" w:hAnsi="Arial" w:cs="Arial"/>
          <w:sz w:val="20"/>
          <w:szCs w:val="22"/>
        </w:rPr>
        <w:t>spełniać warunki równoważności określone w dokumentacji technicznej.</w:t>
      </w:r>
    </w:p>
    <w:p w:rsidR="004D69A2" w:rsidRPr="00A84F74" w:rsidRDefault="004D69A2" w:rsidP="005406C0">
      <w:pPr>
        <w:pStyle w:val="Tekstpodstawowywcity"/>
        <w:numPr>
          <w:ilvl w:val="0"/>
          <w:numId w:val="17"/>
        </w:numPr>
        <w:tabs>
          <w:tab w:val="num" w:pos="720"/>
        </w:tabs>
        <w:spacing w:before="120" w:line="276" w:lineRule="auto"/>
        <w:ind w:right="22"/>
        <w:jc w:val="both"/>
        <w:rPr>
          <w:rFonts w:ascii="Arial" w:hAnsi="Arial" w:cs="Arial"/>
          <w:sz w:val="20"/>
          <w:szCs w:val="20"/>
        </w:rPr>
      </w:pPr>
      <w:r w:rsidRPr="00A84F74">
        <w:rPr>
          <w:rFonts w:ascii="Arial" w:hAnsi="Arial" w:cs="Arial"/>
          <w:sz w:val="20"/>
          <w:szCs w:val="20"/>
        </w:rPr>
        <w:t>Zakres zadania obejmuje również:</w:t>
      </w:r>
    </w:p>
    <w:p w:rsidR="00CB4203" w:rsidRDefault="00CB4203" w:rsidP="005406C0">
      <w:pPr>
        <w:pStyle w:val="Nagwek"/>
        <w:numPr>
          <w:ilvl w:val="0"/>
          <w:numId w:val="32"/>
        </w:numPr>
        <w:spacing w:line="276" w:lineRule="auto"/>
        <w:ind w:right="22"/>
        <w:jc w:val="both"/>
        <w:rPr>
          <w:rFonts w:ascii="Arial" w:hAnsi="Arial" w:cs="Arial"/>
        </w:rPr>
      </w:pPr>
      <w:r>
        <w:rPr>
          <w:rFonts w:ascii="Arial" w:hAnsi="Arial" w:cs="Arial"/>
        </w:rPr>
        <w:t>dostawę urządzeń zabawowych na plac budowy,</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782174" w:rsidRPr="0012737D" w:rsidRDefault="004D69A2" w:rsidP="005406C0">
      <w:pPr>
        <w:pStyle w:val="Tekstpodstawowywcity"/>
        <w:numPr>
          <w:ilvl w:val="0"/>
          <w:numId w:val="32"/>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AD2A8B">
        <w:rPr>
          <w:rFonts w:ascii="Arial" w:hAnsi="Arial" w:cs="Arial"/>
          <w:b/>
          <w:sz w:val="20"/>
          <w:szCs w:val="20"/>
        </w:rPr>
        <w:t>10</w:t>
      </w:r>
      <w:r w:rsidR="00D35023">
        <w:rPr>
          <w:rFonts w:ascii="Arial" w:hAnsi="Arial" w:cs="Arial"/>
          <w:b/>
          <w:sz w:val="20"/>
          <w:szCs w:val="20"/>
        </w:rPr>
        <w:t>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5406C0">
      <w:pPr>
        <w:pStyle w:val="Nagwek"/>
        <w:numPr>
          <w:ilvl w:val="0"/>
          <w:numId w:val="32"/>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762F4F" w:rsidRPr="00D35023" w:rsidRDefault="004D69A2" w:rsidP="005406C0">
      <w:pPr>
        <w:pStyle w:val="Nagwek"/>
        <w:numPr>
          <w:ilvl w:val="0"/>
          <w:numId w:val="32"/>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D7643D">
        <w:rPr>
          <w:rFonts w:ascii="Arial" w:hAnsi="Arial" w:cs="Arial"/>
          <w:bCs/>
          <w:szCs w:val="22"/>
        </w:rPr>
        <w:t>stanowiła materiał dowodowy w </w:t>
      </w:r>
      <w:r w:rsidR="006E1A20" w:rsidRPr="00D35023">
        <w:rPr>
          <w:rFonts w:ascii="Arial" w:hAnsi="Arial" w:cs="Arial"/>
          <w:bCs/>
          <w:szCs w:val="22"/>
        </w:rPr>
        <w:t>przypadku zaistnienia sytuacji spornych w trakcie realizacji zadania i w okresie gwarancyjnym. Dokumentacja zdjęciowa zostanie przekazana Zamawiającemu wraz z dokumentami do odbioru końcowego.</w:t>
      </w:r>
      <w:r w:rsidR="00DF46E7" w:rsidRPr="00D35023">
        <w:rPr>
          <w:rFonts w:ascii="Arial" w:hAnsi="Arial" w:cs="Arial"/>
          <w:bCs/>
          <w:szCs w:val="22"/>
        </w:rPr>
        <w:t xml:space="preserve"> </w:t>
      </w:r>
    </w:p>
    <w:p w:rsidR="004D69A2" w:rsidRDefault="004D69A2" w:rsidP="007141E4">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7141E4">
      <w:pPr>
        <w:pStyle w:val="Tekstpodstawowywcity"/>
        <w:spacing w:line="276"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5406C0">
      <w:pPr>
        <w:pStyle w:val="Tekstpodstawowywcity"/>
        <w:numPr>
          <w:ilvl w:val="0"/>
          <w:numId w:val="37"/>
        </w:numPr>
        <w:spacing w:line="276" w:lineRule="auto"/>
        <w:ind w:left="426" w:right="-108" w:hanging="426"/>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rsidR="009D5687" w:rsidRPr="009D5687" w:rsidRDefault="004D69A2" w:rsidP="005406C0">
      <w:pPr>
        <w:pStyle w:val="Tekstpodstawowywcity"/>
        <w:numPr>
          <w:ilvl w:val="1"/>
          <w:numId w:val="35"/>
        </w:numPr>
        <w:spacing w:line="276" w:lineRule="auto"/>
        <w:ind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3F322C" w:rsidP="005406C0">
      <w:pPr>
        <w:pStyle w:val="Tekstpodstawowywcity"/>
        <w:numPr>
          <w:ilvl w:val="1"/>
          <w:numId w:val="35"/>
        </w:numPr>
        <w:spacing w:line="276" w:lineRule="auto"/>
        <w:ind w:right="-110"/>
        <w:jc w:val="both"/>
        <w:rPr>
          <w:rFonts w:ascii="Arial" w:hAnsi="Arial" w:cs="Arial"/>
          <w:sz w:val="20"/>
          <w:szCs w:val="22"/>
        </w:rPr>
      </w:pPr>
      <w:r w:rsidRPr="003F322C">
        <w:rPr>
          <w:rFonts w:ascii="Arial" w:hAnsi="Arial" w:cs="Arial"/>
          <w:sz w:val="20"/>
          <w:szCs w:val="22"/>
        </w:rPr>
        <w:t>potwierdzeniem przyjęcia zgłoszenia robót</w:t>
      </w:r>
    </w:p>
    <w:p w:rsidR="004D69A2" w:rsidRPr="000B7530"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zasadami rzetelnej wiedzy technicznej i ustalonymi zwyczajami;</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5406C0">
      <w:pPr>
        <w:pStyle w:val="Tekstpodstawowywcity"/>
        <w:numPr>
          <w:ilvl w:val="0"/>
          <w:numId w:val="37"/>
        </w:numPr>
        <w:spacing w:line="276" w:lineRule="auto"/>
        <w:ind w:left="426" w:right="-108" w:hanging="426"/>
        <w:jc w:val="both"/>
        <w:rPr>
          <w:rFonts w:ascii="Arial" w:hAnsi="Arial" w:cs="Arial"/>
          <w:b/>
          <w:sz w:val="20"/>
          <w:szCs w:val="22"/>
        </w:rPr>
      </w:pPr>
      <w:r w:rsidRPr="00D35023">
        <w:rPr>
          <w:rFonts w:ascii="Arial" w:hAnsi="Arial" w:cs="Arial"/>
          <w:sz w:val="20"/>
          <w:szCs w:val="22"/>
        </w:rPr>
        <w:t xml:space="preserve">Dostarczone </w:t>
      </w:r>
      <w:r w:rsidRPr="00D35023">
        <w:rPr>
          <w:rFonts w:ascii="Arial" w:hAnsi="Arial" w:cs="Arial"/>
          <w:sz w:val="20"/>
        </w:rPr>
        <w:t>wyposażenie musi</w:t>
      </w:r>
      <w:r w:rsidRPr="00D35023">
        <w:rPr>
          <w:rFonts w:ascii="Arial" w:hAnsi="Arial" w:cs="Arial"/>
          <w:sz w:val="20"/>
          <w:szCs w:val="22"/>
        </w:rPr>
        <w:t xml:space="preserve"> być fabrycznie nowe, nieużywane, kompletne, w pełni sprawne, dopuszczone do użytkowania zgodnie z ich przeznaczeniem.</w:t>
      </w:r>
    </w:p>
    <w:p w:rsidR="004D69A2" w:rsidRDefault="004D69A2" w:rsidP="007141E4">
      <w:pPr>
        <w:pStyle w:val="Tekstpodstawowywcity"/>
        <w:spacing w:before="120" w:line="276" w:lineRule="auto"/>
        <w:ind w:left="357" w:right="204"/>
        <w:jc w:val="center"/>
        <w:rPr>
          <w:rFonts w:ascii="Arial" w:hAnsi="Arial" w:cs="Arial"/>
          <w:b/>
          <w:bCs/>
          <w:sz w:val="20"/>
          <w:szCs w:val="22"/>
        </w:rPr>
      </w:pPr>
      <w:r>
        <w:rPr>
          <w:rFonts w:ascii="Arial" w:hAnsi="Arial" w:cs="Arial"/>
          <w:b/>
          <w:bCs/>
          <w:sz w:val="20"/>
          <w:szCs w:val="22"/>
        </w:rPr>
        <w:t>§ 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Pr="000B7530" w:rsidRDefault="004D69A2" w:rsidP="005406C0">
      <w:pPr>
        <w:pStyle w:val="Tekstpodstawowywcity"/>
        <w:numPr>
          <w:ilvl w:val="0"/>
          <w:numId w:val="7"/>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lastRenderedPageBreak/>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proofErr w:type="spellStart"/>
      <w:r w:rsidR="004D69A2" w:rsidRPr="00D268BF">
        <w:rPr>
          <w:rFonts w:ascii="Arial" w:hAnsi="Arial" w:cs="Arial"/>
          <w:sz w:val="20"/>
          <w:szCs w:val="20"/>
        </w:rPr>
        <w:t>poż</w:t>
      </w:r>
      <w:proofErr w:type="spellEnd"/>
      <w:r w:rsidR="004D69A2" w:rsidRPr="00D268BF">
        <w:rPr>
          <w:rFonts w:ascii="Arial" w:hAnsi="Arial" w:cs="Arial"/>
          <w:sz w:val="20"/>
          <w:szCs w:val="20"/>
        </w:rPr>
        <w:t>.</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00D7643D">
        <w:rPr>
          <w:rFonts w:ascii="Arial" w:hAnsi="Arial" w:cs="Arial"/>
          <w:sz w:val="20"/>
          <w:szCs w:val="20"/>
        </w:rPr>
        <w:t>się pokryć w </w:t>
      </w:r>
      <w:r w:rsidRPr="00D268BF">
        <w:rPr>
          <w:rFonts w:ascii="Arial" w:hAnsi="Arial" w:cs="Arial"/>
          <w:sz w:val="20"/>
          <w:szCs w:val="20"/>
        </w:rPr>
        <w:t>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5406C0">
      <w:pPr>
        <w:pStyle w:val="Tekstpodstawowywcity"/>
        <w:numPr>
          <w:ilvl w:val="0"/>
          <w:numId w:val="7"/>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Pr="00F051C8"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4D69A2" w:rsidRDefault="004D69A2" w:rsidP="00F50253">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4</w:t>
      </w:r>
    </w:p>
    <w:p w:rsidR="004D69A2" w:rsidRDefault="004D69A2" w:rsidP="00F50253">
      <w:pPr>
        <w:pStyle w:val="Tekstpodstawowywcity"/>
        <w:spacing w:line="276" w:lineRule="auto"/>
        <w:ind w:left="0"/>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1B3536"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0"/>
        </w:rPr>
      </w:pPr>
      <w:r w:rsidRPr="001B3536">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r w:rsidR="00A230B9">
        <w:rPr>
          <w:rFonts w:ascii="Arial" w:hAnsi="Arial" w:cs="Arial"/>
          <w:sz w:val="20"/>
          <w:szCs w:val="22"/>
        </w:rPr>
        <w:t>................... .</w:t>
      </w:r>
    </w:p>
    <w:p w:rsidR="004D69A2"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 xml:space="preserve">ialność za wszelkie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4D69A2" w:rsidRPr="00B741F9"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w:t>
      </w:r>
      <w:proofErr w:type="spellStart"/>
      <w:r w:rsidRPr="00B741F9">
        <w:rPr>
          <w:rFonts w:ascii="Arial" w:hAnsi="Arial" w:cs="Arial"/>
          <w:sz w:val="20"/>
          <w:szCs w:val="22"/>
        </w:rPr>
        <w:t>p.z.p</w:t>
      </w:r>
      <w:proofErr w:type="spellEnd"/>
      <w:r w:rsidRPr="00B741F9">
        <w:rPr>
          <w:rFonts w:ascii="Arial" w:hAnsi="Arial" w:cs="Arial"/>
          <w:sz w:val="20"/>
          <w:szCs w:val="22"/>
        </w:rPr>
        <w:t xml:space="preserve">. w celu wykazania spełniania warunków udziału w postępowaniu, o których mowa w art. 22 ust. 1 </w:t>
      </w:r>
      <w:proofErr w:type="spellStart"/>
      <w:r w:rsidRPr="00B741F9">
        <w:rPr>
          <w:rFonts w:ascii="Arial" w:hAnsi="Arial" w:cs="Arial"/>
          <w:sz w:val="20"/>
          <w:szCs w:val="22"/>
        </w:rPr>
        <w:t>p.z.p</w:t>
      </w:r>
      <w:proofErr w:type="spellEnd"/>
      <w:r w:rsidRPr="00B741F9">
        <w:rPr>
          <w:rFonts w:ascii="Arial" w:hAnsi="Arial" w:cs="Arial"/>
          <w:sz w:val="20"/>
          <w:szCs w:val="22"/>
        </w:rPr>
        <w:t xml:space="preserve">.,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5406C0">
      <w:pPr>
        <w:pStyle w:val="Tekstpodstawowywcity"/>
        <w:numPr>
          <w:ilvl w:val="0"/>
          <w:numId w:val="12"/>
        </w:numPr>
        <w:tabs>
          <w:tab w:val="clear" w:pos="644"/>
          <w:tab w:val="num" w:pos="360"/>
        </w:tabs>
        <w:spacing w:line="276" w:lineRule="auto"/>
        <w:ind w:left="360" w:right="22"/>
        <w:jc w:val="both"/>
        <w:rPr>
          <w:rFonts w:ascii="Arial" w:hAnsi="Arial" w:cs="Arial"/>
          <w:sz w:val="20"/>
          <w:szCs w:val="20"/>
        </w:rPr>
      </w:pPr>
      <w:r w:rsidRPr="00780A13">
        <w:rPr>
          <w:rFonts w:ascii="Arial" w:hAnsi="Arial" w:cs="Arial"/>
          <w:sz w:val="20"/>
          <w:szCs w:val="20"/>
        </w:rPr>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5406C0">
      <w:pPr>
        <w:pStyle w:val="Tekstpodstawowywcity"/>
        <w:numPr>
          <w:ilvl w:val="0"/>
          <w:numId w:val="12"/>
        </w:numPr>
        <w:tabs>
          <w:tab w:val="clear" w:pos="644"/>
          <w:tab w:val="num" w:pos="360"/>
        </w:tabs>
        <w:spacing w:line="276"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w:t>
      </w:r>
      <w:r w:rsidR="007013F3">
        <w:rPr>
          <w:rFonts w:ascii="Arial" w:hAnsi="Arial" w:cs="Arial"/>
          <w:sz w:val="20"/>
          <w:szCs w:val="20"/>
        </w:rPr>
        <w:t>a.</w:t>
      </w:r>
    </w:p>
    <w:p w:rsidR="00444840" w:rsidRPr="007013F3" w:rsidRDefault="004D69A2" w:rsidP="007013F3">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7B4FA6">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w:t>
      </w:r>
      <w:r w:rsidR="007013F3">
        <w:rPr>
          <w:rFonts w:ascii="Arial" w:hAnsi="Arial" w:cs="Arial"/>
          <w:sz w:val="20"/>
          <w:szCs w:val="20"/>
        </w:rPr>
        <w:t xml:space="preserve">jącego Podwykonawcę lub dalszego </w:t>
      </w:r>
      <w:r w:rsidRPr="007013F3">
        <w:rPr>
          <w:rFonts w:ascii="Arial" w:hAnsi="Arial" w:cs="Arial"/>
          <w:sz w:val="20"/>
          <w:szCs w:val="20"/>
        </w:rPr>
        <w:t>Podwykonawcę z terenu budowy, jeżeli działania Podwykonawc</w:t>
      </w:r>
      <w:r w:rsidR="007013F3">
        <w:rPr>
          <w:rFonts w:ascii="Arial" w:hAnsi="Arial" w:cs="Arial"/>
          <w:sz w:val="20"/>
          <w:szCs w:val="20"/>
        </w:rPr>
        <w:t>y lub dalszego Podwykonawcy na t</w:t>
      </w:r>
      <w:r w:rsidRPr="007013F3">
        <w:rPr>
          <w:rFonts w:ascii="Arial" w:hAnsi="Arial" w:cs="Arial"/>
          <w:sz w:val="20"/>
          <w:szCs w:val="20"/>
        </w:rPr>
        <w:t>erenie budowy naruszają postanowienia niniejszej Umowy.</w:t>
      </w:r>
    </w:p>
    <w:p w:rsidR="00CA0A97" w:rsidRDefault="00CA0A97" w:rsidP="007F5773">
      <w:pPr>
        <w:pStyle w:val="Tekstpodstawowywcity"/>
        <w:spacing w:line="276" w:lineRule="auto"/>
        <w:ind w:left="357" w:right="23"/>
        <w:jc w:val="both"/>
        <w:rPr>
          <w:rFonts w:ascii="Arial" w:hAnsi="Arial" w:cs="Arial"/>
          <w:sz w:val="20"/>
          <w:szCs w:val="20"/>
        </w:rPr>
      </w:pPr>
    </w:p>
    <w:p w:rsidR="00CA0A97" w:rsidRDefault="00CA0A97" w:rsidP="007F5773">
      <w:pPr>
        <w:pStyle w:val="Tekstpodstawowywcity"/>
        <w:spacing w:line="276" w:lineRule="auto"/>
        <w:ind w:left="357" w:right="23"/>
        <w:jc w:val="both"/>
        <w:rPr>
          <w:rFonts w:ascii="Arial" w:hAnsi="Arial" w:cs="Arial"/>
          <w:sz w:val="20"/>
          <w:szCs w:val="20"/>
        </w:rPr>
      </w:pPr>
    </w:p>
    <w:p w:rsidR="00CA0A97" w:rsidRPr="00866333" w:rsidRDefault="00CA0A97" w:rsidP="007F5773">
      <w:pPr>
        <w:pStyle w:val="Tekstpodstawowywcity"/>
        <w:spacing w:line="276" w:lineRule="auto"/>
        <w:ind w:left="357" w:right="23"/>
        <w:jc w:val="both"/>
        <w:rPr>
          <w:rFonts w:ascii="Arial" w:hAnsi="Arial" w:cs="Arial"/>
          <w:sz w:val="20"/>
          <w:szCs w:val="20"/>
        </w:rPr>
      </w:pPr>
    </w:p>
    <w:p w:rsidR="004D69A2" w:rsidRPr="00B53A29" w:rsidRDefault="004D69A2" w:rsidP="008546FA">
      <w:pPr>
        <w:pStyle w:val="Tekstpodstawowywcity"/>
        <w:spacing w:before="120" w:line="276" w:lineRule="auto"/>
        <w:ind w:left="0" w:right="23" w:firstLine="357"/>
        <w:jc w:val="center"/>
        <w:rPr>
          <w:rFonts w:ascii="Arial" w:hAnsi="Arial" w:cs="Arial"/>
          <w:b/>
          <w:bCs/>
          <w:sz w:val="20"/>
          <w:szCs w:val="22"/>
        </w:rPr>
      </w:pPr>
      <w:r w:rsidRPr="00B53A29">
        <w:rPr>
          <w:rFonts w:ascii="Arial" w:hAnsi="Arial" w:cs="Arial"/>
          <w:b/>
          <w:bCs/>
          <w:sz w:val="20"/>
          <w:szCs w:val="22"/>
        </w:rPr>
        <w:t>§ 5</w:t>
      </w:r>
    </w:p>
    <w:p w:rsidR="004D69A2" w:rsidRPr="00B53A29" w:rsidRDefault="004D69A2" w:rsidP="008546FA">
      <w:pPr>
        <w:pStyle w:val="Tekstpodstawowywcity"/>
        <w:spacing w:line="276" w:lineRule="auto"/>
        <w:ind w:left="0" w:right="23"/>
        <w:jc w:val="center"/>
        <w:rPr>
          <w:rFonts w:ascii="Arial" w:hAnsi="Arial" w:cs="Arial"/>
          <w:b/>
          <w:bCs/>
          <w:sz w:val="20"/>
          <w:szCs w:val="22"/>
        </w:rPr>
      </w:pPr>
      <w:r w:rsidRPr="00B53A29">
        <w:rPr>
          <w:rFonts w:ascii="Arial" w:hAnsi="Arial" w:cs="Arial"/>
          <w:b/>
          <w:bCs/>
          <w:sz w:val="20"/>
          <w:szCs w:val="22"/>
        </w:rPr>
        <w:t>Terminy realizacji</w:t>
      </w:r>
    </w:p>
    <w:p w:rsidR="004D69A2" w:rsidRPr="00F1704E" w:rsidRDefault="004D69A2" w:rsidP="005406C0">
      <w:pPr>
        <w:pStyle w:val="Tekstpodstawowywcity"/>
        <w:numPr>
          <w:ilvl w:val="0"/>
          <w:numId w:val="2"/>
        </w:numPr>
        <w:spacing w:line="276" w:lineRule="auto"/>
        <w:ind w:right="22"/>
        <w:jc w:val="both"/>
        <w:rPr>
          <w:rFonts w:ascii="Arial" w:hAnsi="Arial" w:cs="Arial"/>
          <w:strike/>
          <w:color w:val="FF0000"/>
          <w:sz w:val="20"/>
          <w:szCs w:val="22"/>
        </w:rPr>
      </w:pPr>
      <w:r>
        <w:rPr>
          <w:rFonts w:ascii="Arial" w:hAnsi="Arial" w:cs="Arial"/>
          <w:sz w:val="20"/>
          <w:szCs w:val="22"/>
        </w:rPr>
        <w:t>Zamawiający zobowiązuje się przekazać Wykonawcy teren budowy</w:t>
      </w:r>
      <w:r w:rsidRPr="007C0E82">
        <w:rPr>
          <w:rFonts w:ascii="Arial" w:hAnsi="Arial" w:cs="Arial"/>
          <w:sz w:val="20"/>
          <w:szCs w:val="22"/>
        </w:rPr>
        <w:t xml:space="preserve"> w terminie </w:t>
      </w:r>
      <w:r w:rsidRPr="004E6D31">
        <w:rPr>
          <w:rFonts w:ascii="Arial" w:hAnsi="Arial" w:cs="Arial"/>
          <w:sz w:val="20"/>
          <w:szCs w:val="22"/>
        </w:rPr>
        <w:t>do 14 dni kalend</w:t>
      </w:r>
      <w:r w:rsidR="004E6D31">
        <w:rPr>
          <w:rFonts w:ascii="Arial" w:hAnsi="Arial" w:cs="Arial"/>
          <w:sz w:val="20"/>
          <w:szCs w:val="22"/>
        </w:rPr>
        <w:t>arzowych od daty zawarcia umowy</w:t>
      </w:r>
      <w:r w:rsidR="004B1926">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w:t>
      </w:r>
      <w:r w:rsidR="00005994">
        <w:rPr>
          <w:rFonts w:ascii="Arial" w:hAnsi="Arial" w:cs="Arial"/>
          <w:sz w:val="20"/>
          <w:szCs w:val="22"/>
        </w:rPr>
        <w:t>b terenu budowy w terminie do 14</w:t>
      </w:r>
      <w:r w:rsidRPr="007C0E82">
        <w:rPr>
          <w:rFonts w:ascii="Arial" w:hAnsi="Arial" w:cs="Arial"/>
          <w:sz w:val="20"/>
          <w:szCs w:val="22"/>
        </w:rPr>
        <w:t xml:space="preserve"> dni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rsidR="004D69A2" w:rsidRPr="006776A4" w:rsidRDefault="004D69A2" w:rsidP="005406C0">
      <w:pPr>
        <w:pStyle w:val="Tekstpodstawowywcity"/>
        <w:numPr>
          <w:ilvl w:val="0"/>
          <w:numId w:val="2"/>
        </w:numPr>
        <w:spacing w:line="276" w:lineRule="auto"/>
        <w:ind w:right="-31"/>
        <w:jc w:val="both"/>
        <w:rPr>
          <w:rFonts w:ascii="Arial" w:hAnsi="Arial" w:cs="Arial"/>
          <w:sz w:val="20"/>
          <w:szCs w:val="22"/>
        </w:rPr>
      </w:pPr>
      <w:r w:rsidRPr="007C0E82">
        <w:rPr>
          <w:rFonts w:ascii="Arial" w:hAnsi="Arial" w:cs="Arial"/>
          <w:sz w:val="20"/>
          <w:szCs w:val="22"/>
        </w:rPr>
        <w:t xml:space="preserve">Zakończenie robót i zgłoszenie gotowości do odbioru końcowego zadania nastąpi </w:t>
      </w:r>
      <w:r w:rsidR="006776A4" w:rsidRPr="006776A4">
        <w:rPr>
          <w:rFonts w:ascii="Arial" w:hAnsi="Arial" w:cs="Arial"/>
          <w:b/>
          <w:sz w:val="20"/>
          <w:szCs w:val="22"/>
        </w:rPr>
        <w:t>do 3 miesięcy od daty podpisania umowy</w:t>
      </w:r>
      <w:r w:rsidR="006776A4" w:rsidRPr="006776A4">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5406C0">
      <w:pPr>
        <w:pStyle w:val="Tekstpodstawowywcity"/>
        <w:numPr>
          <w:ilvl w:val="0"/>
          <w:numId w:val="2"/>
        </w:numPr>
        <w:spacing w:line="276" w:lineRule="auto"/>
        <w:ind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rsidR="00F051C8" w:rsidRPr="009409AC" w:rsidRDefault="00251E82" w:rsidP="005406C0">
      <w:pPr>
        <w:pStyle w:val="Tekstpodstawowywcity"/>
        <w:numPr>
          <w:ilvl w:val="0"/>
          <w:numId w:val="2"/>
        </w:numPr>
        <w:spacing w:line="276" w:lineRule="auto"/>
        <w:ind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7C5CD3" w:rsidRPr="009409AC">
        <w:rPr>
          <w:rFonts w:ascii="Arial" w:hAnsi="Arial" w:cs="Arial"/>
          <w:sz w:val="20"/>
          <w:szCs w:val="22"/>
        </w:rPr>
        <w:t>zadania/</w:t>
      </w:r>
      <w:r w:rsidRPr="009409AC">
        <w:rPr>
          <w:rFonts w:ascii="Arial" w:hAnsi="Arial" w:cs="Arial"/>
          <w:sz w:val="20"/>
          <w:szCs w:val="22"/>
        </w:rPr>
        <w:t>zakresu 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za</w:t>
      </w:r>
      <w:r w:rsidR="007C5CD3" w:rsidRPr="009409AC">
        <w:rPr>
          <w:rFonts w:ascii="Arial" w:hAnsi="Arial" w:cs="Arial"/>
          <w:sz w:val="20"/>
          <w:szCs w:val="22"/>
        </w:rPr>
        <w:t>dania/zakresu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rsidR="004D69A2" w:rsidRPr="00251E82" w:rsidRDefault="004D69A2" w:rsidP="008546FA">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8546FA">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Nadzór nad wykonawstwem</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zadania jest </w:t>
      </w:r>
      <w:r w:rsidR="001B3536">
        <w:rPr>
          <w:rFonts w:ascii="Arial" w:hAnsi="Arial" w:cs="Arial"/>
          <w:sz w:val="20"/>
          <w:szCs w:val="22"/>
        </w:rPr>
        <w:t>……………………………</w:t>
      </w:r>
      <w:r>
        <w:rPr>
          <w:rFonts w:ascii="Arial" w:hAnsi="Arial" w:cs="Arial"/>
          <w:sz w:val="20"/>
          <w:szCs w:val="22"/>
        </w:rPr>
        <w:t>.</w:t>
      </w:r>
    </w:p>
    <w:p w:rsidR="001B3536" w:rsidRDefault="001B3536" w:rsidP="007F5773">
      <w:pPr>
        <w:pStyle w:val="Tekstpodstawowywcity"/>
        <w:spacing w:line="276" w:lineRule="auto"/>
        <w:ind w:left="426" w:right="22"/>
        <w:jc w:val="both"/>
        <w:rPr>
          <w:rFonts w:ascii="Arial" w:hAnsi="Arial" w:cs="Arial"/>
          <w:sz w:val="20"/>
          <w:szCs w:val="22"/>
        </w:rPr>
      </w:pPr>
      <w:r>
        <w:rPr>
          <w:rFonts w:ascii="Arial" w:hAnsi="Arial" w:cs="Arial"/>
          <w:sz w:val="20"/>
          <w:szCs w:val="22"/>
        </w:rPr>
        <w:t>………………………………..</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Pr="00B369AC" w:rsidRDefault="003E7AA5" w:rsidP="005406C0">
      <w:pPr>
        <w:pStyle w:val="Tekstpodstawowywcity"/>
        <w:numPr>
          <w:ilvl w:val="1"/>
          <w:numId w:val="3"/>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1B3536">
        <w:rPr>
          <w:rFonts w:ascii="Arial" w:hAnsi="Arial" w:cs="Arial"/>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5406C0">
      <w:pPr>
        <w:pStyle w:val="Tekstpodstawowy21"/>
        <w:numPr>
          <w:ilvl w:val="0"/>
          <w:numId w:val="3"/>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4" w:name="_Hlk508882657"/>
      <w:r w:rsidRPr="009409AC">
        <w:rPr>
          <w:rFonts w:ascii="Arial" w:hAnsi="Arial" w:cs="Arial"/>
          <w:sz w:val="20"/>
          <w:szCs w:val="22"/>
        </w:rPr>
        <w:t>Inspektora N</w:t>
      </w:r>
      <w:r w:rsidR="004D69A2" w:rsidRPr="009409AC">
        <w:rPr>
          <w:rFonts w:ascii="Arial" w:hAnsi="Arial" w:cs="Arial"/>
          <w:sz w:val="20"/>
          <w:szCs w:val="22"/>
        </w:rPr>
        <w:t>adzoru</w:t>
      </w:r>
      <w:bookmarkEnd w:id="4"/>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5406C0">
      <w:pPr>
        <w:pStyle w:val="Tekstpodstawowywcity"/>
        <w:numPr>
          <w:ilvl w:val="0"/>
          <w:numId w:val="3"/>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p>
    <w:p w:rsidR="004D69A2" w:rsidRPr="00782174" w:rsidRDefault="004D69A2" w:rsidP="008546FA">
      <w:pPr>
        <w:pStyle w:val="Tekstpodstawowywcity"/>
        <w:spacing w:line="276" w:lineRule="auto"/>
        <w:ind w:left="0" w:right="204"/>
        <w:jc w:val="center"/>
        <w:rPr>
          <w:rFonts w:ascii="Arial" w:hAnsi="Arial" w:cs="Arial"/>
          <w:b/>
          <w:bCs/>
          <w:sz w:val="20"/>
          <w:szCs w:val="22"/>
          <w:vertAlign w:val="superscript"/>
        </w:rPr>
      </w:pPr>
      <w:r>
        <w:rPr>
          <w:rFonts w:ascii="Arial" w:hAnsi="Arial" w:cs="Arial"/>
          <w:b/>
          <w:bCs/>
          <w:sz w:val="20"/>
          <w:szCs w:val="22"/>
        </w:rPr>
        <w:t>Wynagrodzenie</w:t>
      </w:r>
    </w:p>
    <w:p w:rsidR="004D69A2" w:rsidRPr="009409AC"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w:t>
      </w:r>
    </w:p>
    <w:p w:rsidR="001B3536" w:rsidRPr="00E1619E" w:rsidRDefault="001B3536" w:rsidP="00C34A74">
      <w:pPr>
        <w:pStyle w:val="Tekstpodstawowywcity"/>
        <w:tabs>
          <w:tab w:val="num" w:pos="360"/>
          <w:tab w:val="num" w:pos="1440"/>
        </w:tabs>
        <w:spacing w:line="276" w:lineRule="auto"/>
        <w:ind w:left="360" w:right="23" w:firstLine="180"/>
        <w:jc w:val="both"/>
        <w:rPr>
          <w:rFonts w:ascii="Arial" w:hAnsi="Arial" w:cs="Arial"/>
          <w:sz w:val="20"/>
          <w:szCs w:val="22"/>
        </w:rPr>
      </w:pPr>
      <w:r w:rsidRPr="00E1619E">
        <w:rPr>
          <w:rFonts w:ascii="Arial" w:hAnsi="Arial" w:cs="Arial"/>
          <w:sz w:val="20"/>
          <w:szCs w:val="22"/>
        </w:rPr>
        <w:t>brutto:</w:t>
      </w:r>
      <w:r w:rsidR="0067624A">
        <w:rPr>
          <w:rFonts w:ascii="Arial" w:hAnsi="Arial" w:cs="Arial"/>
          <w:sz w:val="20"/>
          <w:szCs w:val="22"/>
        </w:rPr>
        <w:t xml:space="preserve"> </w:t>
      </w:r>
      <w:r w:rsidRPr="00E1619E">
        <w:rPr>
          <w:rFonts w:ascii="Arial" w:hAnsi="Arial" w:cs="Arial"/>
          <w:sz w:val="20"/>
          <w:szCs w:val="22"/>
        </w:rPr>
        <w:t>............</w:t>
      </w:r>
      <w:r w:rsidR="0067624A">
        <w:rPr>
          <w:rFonts w:ascii="Arial" w:hAnsi="Arial" w:cs="Arial"/>
          <w:sz w:val="20"/>
          <w:szCs w:val="22"/>
        </w:rPr>
        <w:t xml:space="preserve">........ </w:t>
      </w:r>
      <w:r w:rsidRPr="00E1619E">
        <w:rPr>
          <w:rFonts w:ascii="Arial" w:hAnsi="Arial" w:cs="Arial"/>
          <w:sz w:val="20"/>
          <w:szCs w:val="22"/>
        </w:rPr>
        <w:t>PLN (słownie:  ………………………………………………</w:t>
      </w:r>
      <w:r w:rsidR="0067624A">
        <w:rPr>
          <w:rFonts w:ascii="Arial" w:hAnsi="Arial" w:cs="Arial"/>
          <w:sz w:val="20"/>
          <w:szCs w:val="22"/>
        </w:rPr>
        <w:t>………………….</w:t>
      </w:r>
      <w:r w:rsidRPr="00E1619E">
        <w:rPr>
          <w:rFonts w:ascii="Arial" w:hAnsi="Arial" w:cs="Arial"/>
          <w:sz w:val="20"/>
          <w:szCs w:val="22"/>
        </w:rPr>
        <w:t>)</w:t>
      </w:r>
    </w:p>
    <w:p w:rsidR="001B3536" w:rsidRPr="00E1619E" w:rsidRDefault="0067624A" w:rsidP="00C34A74">
      <w:pPr>
        <w:pStyle w:val="Tekstpodstawowywcity"/>
        <w:tabs>
          <w:tab w:val="num" w:pos="360"/>
        </w:tabs>
        <w:spacing w:line="276" w:lineRule="auto"/>
        <w:ind w:left="360" w:right="23" w:firstLine="180"/>
        <w:jc w:val="both"/>
        <w:rPr>
          <w:rFonts w:ascii="Arial" w:hAnsi="Arial" w:cs="Arial"/>
          <w:sz w:val="20"/>
          <w:szCs w:val="22"/>
        </w:rPr>
      </w:pPr>
      <w:r>
        <w:rPr>
          <w:rFonts w:ascii="Arial" w:hAnsi="Arial" w:cs="Arial"/>
          <w:sz w:val="20"/>
          <w:szCs w:val="22"/>
        </w:rPr>
        <w:t>w tym: kwota  netto wynosi:</w:t>
      </w:r>
      <w:r w:rsidR="001B3536" w:rsidRPr="00E1619E">
        <w:rPr>
          <w:rFonts w:ascii="Arial" w:hAnsi="Arial" w:cs="Arial"/>
          <w:sz w:val="20"/>
          <w:szCs w:val="22"/>
        </w:rPr>
        <w:t xml:space="preserve"> …………………………</w:t>
      </w:r>
      <w:r>
        <w:rPr>
          <w:rFonts w:ascii="Arial" w:hAnsi="Arial" w:cs="Arial"/>
          <w:sz w:val="20"/>
          <w:szCs w:val="22"/>
        </w:rPr>
        <w:t xml:space="preserve"> </w:t>
      </w:r>
      <w:r w:rsidR="001B3536" w:rsidRPr="00E1619E">
        <w:rPr>
          <w:rFonts w:ascii="Arial" w:hAnsi="Arial" w:cs="Arial"/>
          <w:sz w:val="20"/>
          <w:szCs w:val="22"/>
        </w:rPr>
        <w:t xml:space="preserve">PLN,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 ………………….;......…</w:t>
      </w:r>
      <w:r w:rsidR="0067624A">
        <w:rPr>
          <w:rFonts w:ascii="Arial" w:hAnsi="Arial" w:cs="Arial"/>
          <w:sz w:val="20"/>
          <w:szCs w:val="22"/>
        </w:rPr>
        <w:t xml:space="preserve"> </w:t>
      </w:r>
      <w:r w:rsidRPr="00E1619E">
        <w:rPr>
          <w:rFonts w:ascii="Arial" w:hAnsi="Arial" w:cs="Arial"/>
          <w:sz w:val="20"/>
          <w:szCs w:val="22"/>
        </w:rPr>
        <w:t>PLN, tj. 23 %</w:t>
      </w:r>
    </w:p>
    <w:p w:rsidR="00946EEC" w:rsidRPr="00F051C8" w:rsidRDefault="004D69A2" w:rsidP="005406C0">
      <w:pPr>
        <w:pStyle w:val="Tekstpodstawowywcity"/>
        <w:numPr>
          <w:ilvl w:val="0"/>
          <w:numId w:val="4"/>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5406C0">
      <w:pPr>
        <w:pStyle w:val="Tekstpodstawowywcity"/>
        <w:numPr>
          <w:ilvl w:val="0"/>
          <w:numId w:val="4"/>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67624A" w:rsidRPr="00CA0A97"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lastRenderedPageBreak/>
        <w:t>Zamawiający zastrzega sobie prawo wyboru koloru i detali materiałów wykończeniowych o parametrach zgodnych z dokumentacją.</w:t>
      </w:r>
    </w:p>
    <w:p w:rsidR="004D69A2" w:rsidRDefault="004D69A2" w:rsidP="007141E4">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przedmiotu umowy</w:t>
      </w:r>
      <w:r w:rsidR="003710BB" w:rsidRPr="009409AC">
        <w:rPr>
          <w:rFonts w:ascii="Arial" w:hAnsi="Arial" w:cs="Arial"/>
          <w:sz w:val="20"/>
          <w:szCs w:val="22"/>
        </w:rPr>
        <w:t>.</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12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651F5B">
      <w:pPr>
        <w:pStyle w:val="Tekstpodstawowywcity"/>
        <w:numPr>
          <w:ilvl w:val="0"/>
          <w:numId w:val="9"/>
        </w:numPr>
        <w:tabs>
          <w:tab w:val="clear" w:pos="1800"/>
          <w:tab w:val="num" w:pos="709"/>
        </w:tabs>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9409AC"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 xml:space="preserve">operat geodezyjny </w:t>
      </w:r>
      <w:r w:rsidR="00005994">
        <w:rPr>
          <w:rFonts w:ascii="Arial" w:hAnsi="Arial" w:cs="Arial"/>
        </w:rPr>
        <w:t>powykonawczy w 1</w:t>
      </w:r>
      <w:r w:rsidRPr="00DB796A">
        <w:rPr>
          <w:rFonts w:ascii="Arial" w:hAnsi="Arial" w:cs="Arial"/>
        </w:rPr>
        <w:t xml:space="preserve"> egz.</w:t>
      </w:r>
      <w:r w:rsidR="00005994">
        <w:rPr>
          <w:rFonts w:ascii="Arial" w:hAnsi="Arial" w:cs="Arial"/>
        </w:rPr>
        <w:t xml:space="preserve"> w wersji papierowej i elektronicznej</w:t>
      </w:r>
      <w:r w:rsidRPr="00DB796A">
        <w:rPr>
          <w:rFonts w:ascii="Arial" w:hAnsi="Arial" w:cs="Arial"/>
        </w:rPr>
        <w:t xml:space="preserve"> wraz </w:t>
      </w:r>
      <w:r w:rsidR="00005994">
        <w:rPr>
          <w:rFonts w:ascii="Arial" w:hAnsi="Arial" w:cs="Arial"/>
        </w:rPr>
        <w:t xml:space="preserve">                                  </w:t>
      </w:r>
      <w:r w:rsidRPr="00DB796A">
        <w:rPr>
          <w:rFonts w:ascii="Arial" w:hAnsi="Arial" w:cs="Arial"/>
        </w:rPr>
        <w:t>z</w:t>
      </w:r>
      <w:r w:rsidR="00005994">
        <w:rPr>
          <w:rFonts w:ascii="Arial" w:hAnsi="Arial" w:cs="Arial"/>
        </w:rPr>
        <w:t xml:space="preserve"> potwierdzeniem złożenia operatu celem naniesienia</w:t>
      </w:r>
      <w:r w:rsidRPr="00DB796A">
        <w:rPr>
          <w:rFonts w:ascii="Arial" w:hAnsi="Arial" w:cs="Arial"/>
        </w:rPr>
        <w:t xml:space="preserve"> na ma</w:t>
      </w:r>
      <w:r w:rsidR="00005994">
        <w:rPr>
          <w:rFonts w:ascii="Arial" w:hAnsi="Arial" w:cs="Arial"/>
        </w:rPr>
        <w:t xml:space="preserve">py w zasobie geodezyjnym miasta. Niezwłocznie po </w:t>
      </w:r>
      <w:r w:rsidR="00651F5B">
        <w:rPr>
          <w:rFonts w:ascii="Arial" w:hAnsi="Arial" w:cs="Arial"/>
        </w:rPr>
        <w:t>zatwierdzeniu</w:t>
      </w:r>
      <w:r w:rsidR="00005994">
        <w:rPr>
          <w:rFonts w:ascii="Arial" w:hAnsi="Arial" w:cs="Arial"/>
        </w:rPr>
        <w:t xml:space="preserve"> </w:t>
      </w:r>
      <w:r w:rsidR="003D4886">
        <w:rPr>
          <w:rFonts w:ascii="Arial" w:hAnsi="Arial" w:cs="Arial"/>
        </w:rPr>
        <w:t xml:space="preserve">przez zasób geodezyjny </w:t>
      </w:r>
      <w:r w:rsidR="00651F5B">
        <w:rPr>
          <w:rFonts w:ascii="Arial" w:hAnsi="Arial" w:cs="Arial"/>
        </w:rPr>
        <w:t>Wykonawca przekaże</w:t>
      </w:r>
      <w:r w:rsidR="003D4886">
        <w:rPr>
          <w:rFonts w:ascii="Arial" w:hAnsi="Arial" w:cs="Arial"/>
        </w:rPr>
        <w:t xml:space="preserve"> </w:t>
      </w:r>
      <w:r w:rsidR="00651F5B">
        <w:rPr>
          <w:rFonts w:ascii="Arial" w:hAnsi="Arial" w:cs="Arial"/>
        </w:rPr>
        <w:t>Zamawiającemu zatwierdzona wersję mapy,</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rsidR="004D69A2" w:rsidRDefault="004D69A2"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651F5B">
      <w:pPr>
        <w:pStyle w:val="Nagwek"/>
        <w:numPr>
          <w:ilvl w:val="1"/>
          <w:numId w:val="20"/>
        </w:numPr>
        <w:tabs>
          <w:tab w:val="clear" w:pos="1440"/>
          <w:tab w:val="clear" w:pos="4536"/>
          <w:tab w:val="clear" w:pos="9072"/>
          <w:tab w:val="num" w:pos="540"/>
        </w:tabs>
        <w:ind w:left="540" w:hanging="180"/>
        <w:jc w:val="both"/>
        <w:rPr>
          <w:rFonts w:ascii="Arial" w:hAnsi="Arial" w:cs="Arial"/>
        </w:rPr>
      </w:pPr>
      <w:r>
        <w:rPr>
          <w:rFonts w:ascii="Arial" w:hAnsi="Arial" w:cs="Arial"/>
        </w:rPr>
        <w:t>dokumentację zdjęciową</w:t>
      </w:r>
    </w:p>
    <w:p w:rsidR="004D69A2" w:rsidRPr="00520D3E" w:rsidRDefault="00BF6FAF" w:rsidP="00520D3E">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5A39E1" w:rsidRPr="00520D3E">
        <w:rPr>
          <w:rFonts w:ascii="Arial" w:hAnsi="Arial" w:cs="Arial"/>
          <w:sz w:val="20"/>
          <w:szCs w:val="20"/>
        </w:rPr>
        <w:t>przedmiotu umowy</w:t>
      </w:r>
      <w:r w:rsidR="004D69A2" w:rsidRPr="00520D3E">
        <w:rPr>
          <w:rFonts w:ascii="Arial" w:hAnsi="Arial" w:cs="Arial"/>
          <w:sz w:val="20"/>
          <w:szCs w:val="20"/>
        </w:rPr>
        <w:t xml:space="preserve"> spisany zostanie protokół odbioru końcowego.</w:t>
      </w:r>
    </w:p>
    <w:p w:rsidR="004D69A2" w:rsidRPr="0033062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67624A" w:rsidRPr="00CA0A9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r w:rsidR="00CA0A97">
        <w:rPr>
          <w:rFonts w:ascii="Arial" w:hAnsi="Arial" w:cs="Arial"/>
          <w:sz w:val="20"/>
          <w:szCs w:val="20"/>
        </w:rPr>
        <w:t>.</w:t>
      </w:r>
    </w:p>
    <w:p w:rsidR="00520D3E" w:rsidRDefault="00520D3E" w:rsidP="007141E4">
      <w:pPr>
        <w:pStyle w:val="Tekstpodstawowywcity"/>
        <w:spacing w:before="120" w:line="276" w:lineRule="auto"/>
        <w:ind w:left="0" w:right="23"/>
        <w:jc w:val="center"/>
        <w:rPr>
          <w:rFonts w:ascii="Arial" w:hAnsi="Arial" w:cs="Arial"/>
          <w:b/>
          <w:bCs/>
          <w:sz w:val="20"/>
          <w:szCs w:val="22"/>
        </w:rPr>
      </w:pPr>
    </w:p>
    <w:p w:rsidR="004D69A2" w:rsidRDefault="004D69A2" w:rsidP="007141E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lastRenderedPageBreak/>
        <w:t>§ 9</w:t>
      </w:r>
    </w:p>
    <w:p w:rsidR="004D69A2" w:rsidRDefault="004D69A2" w:rsidP="007141E4">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Gwarancja</w:t>
      </w:r>
    </w:p>
    <w:p w:rsidR="004D69A2" w:rsidRPr="00555D54" w:rsidRDefault="004D69A2" w:rsidP="005406C0">
      <w:pPr>
        <w:pStyle w:val="Tekstpodstawowywcity"/>
        <w:numPr>
          <w:ilvl w:val="0"/>
          <w:numId w:val="13"/>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C06515">
        <w:rPr>
          <w:rFonts w:ascii="Arial" w:hAnsi="Arial" w:cs="Arial"/>
          <w:b/>
          <w:sz w:val="20"/>
          <w:szCs w:val="22"/>
        </w:rPr>
        <w:t>………..</w:t>
      </w:r>
      <w:r w:rsidR="003710BB">
        <w:rPr>
          <w:rFonts w:ascii="Arial" w:hAnsi="Arial" w:cs="Arial"/>
          <w:sz w:val="20"/>
          <w:szCs w:val="22"/>
        </w:rPr>
        <w:t xml:space="preserve"> (</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00B27EF9" w:rsidRPr="009409AC">
        <w:rPr>
          <w:rFonts w:ascii="Arial" w:hAnsi="Arial" w:cs="Arial"/>
          <w:sz w:val="20"/>
          <w:szCs w:val="22"/>
        </w:rPr>
        <w:t>zadania/</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00636B">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7624A">
        <w:rPr>
          <w:rFonts w:ascii="Arial" w:hAnsi="Arial" w:cs="Arial"/>
          <w:b/>
          <w:sz w:val="20"/>
          <w:szCs w:val="22"/>
        </w:rPr>
        <w:t>załącznik nr 1</w:t>
      </w:r>
      <w:r w:rsidRPr="0060597F">
        <w:rPr>
          <w:rFonts w:ascii="Arial" w:hAnsi="Arial" w:cs="Arial"/>
          <w:sz w:val="20"/>
          <w:szCs w:val="22"/>
        </w:rPr>
        <w:t xml:space="preserve"> do umowy.</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5957EA" w:rsidRPr="00555D54" w:rsidRDefault="005957EA"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D69A2" w:rsidRPr="009409AC" w:rsidRDefault="004D69A2" w:rsidP="007141E4">
      <w:pPr>
        <w:pStyle w:val="Tekstpodstawowywcity"/>
        <w:spacing w:before="120"/>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7141E4">
      <w:pPr>
        <w:pStyle w:val="Tekstpodstawowywcity"/>
        <w:spacing w:line="276"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w:t>
      </w:r>
      <w:r w:rsidRPr="0067624A">
        <w:rPr>
          <w:rFonts w:ascii="Arial" w:hAnsi="Arial" w:cs="Arial"/>
          <w:b/>
          <w:sz w:val="20"/>
          <w:szCs w:val="20"/>
        </w:rPr>
        <w:t>wykonaną i odebraną dostawę wraz z montażem oraz wykonanymi towarzyszącymi robotami budowlanymi</w:t>
      </w:r>
      <w:r w:rsidRPr="009409AC">
        <w:rPr>
          <w:rFonts w:ascii="Arial" w:hAnsi="Arial" w:cs="Arial"/>
          <w:sz w:val="20"/>
          <w:szCs w:val="20"/>
        </w:rPr>
        <w:t>, w oparciu o obustronnie podpisany protokół odbioru i fakturę końcową.</w:t>
      </w:r>
    </w:p>
    <w:p w:rsidR="004D69A2" w:rsidRPr="00651F5B" w:rsidRDefault="004D69A2" w:rsidP="00C34A74">
      <w:pPr>
        <w:pStyle w:val="Tekstpodstawowywcity"/>
        <w:numPr>
          <w:ilvl w:val="0"/>
          <w:numId w:val="27"/>
        </w:numPr>
        <w:spacing w:line="276" w:lineRule="auto"/>
        <w:ind w:left="360" w:right="22"/>
        <w:jc w:val="both"/>
        <w:rPr>
          <w:rFonts w:ascii="Arial" w:hAnsi="Arial" w:cs="Arial"/>
          <w:sz w:val="20"/>
          <w:szCs w:val="20"/>
        </w:rPr>
      </w:pPr>
      <w:r w:rsidRPr="00651F5B">
        <w:rPr>
          <w:rFonts w:ascii="Arial" w:hAnsi="Arial" w:cs="Arial"/>
          <w:sz w:val="20"/>
          <w:szCs w:val="20"/>
        </w:rPr>
        <w:t xml:space="preserve">Jeżeli część przedmiotu umowy, zgodnie z protokołem odbioru, została wykonana przez Podwykonawcę </w:t>
      </w:r>
      <w:bookmarkStart w:id="5" w:name="_Hlk508885641"/>
      <w:r w:rsidRPr="00651F5B">
        <w:rPr>
          <w:rFonts w:ascii="Arial" w:hAnsi="Arial" w:cs="Arial"/>
          <w:sz w:val="20"/>
          <w:szCs w:val="20"/>
        </w:rPr>
        <w:t>i dalszego Podwykonawcę</w:t>
      </w:r>
      <w:bookmarkEnd w:id="5"/>
      <w:r w:rsidRPr="00651F5B">
        <w:rPr>
          <w:rFonts w:ascii="Arial" w:hAnsi="Arial" w:cs="Arial"/>
          <w:sz w:val="20"/>
          <w:szCs w:val="20"/>
        </w:rPr>
        <w:t>, przez którego rozumie się podmiot, który zawarł zaakceptowaną przez Zamawiającego umowę</w:t>
      </w:r>
      <w:r w:rsidR="00651F5B">
        <w:rPr>
          <w:rFonts w:ascii="Arial" w:hAnsi="Arial" w:cs="Arial"/>
          <w:sz w:val="20"/>
          <w:szCs w:val="20"/>
        </w:rPr>
        <w:t xml:space="preserve"> </w:t>
      </w:r>
      <w:r w:rsidRPr="00651F5B">
        <w:rPr>
          <w:rFonts w:ascii="Arial" w:hAnsi="Arial" w:cs="Arial"/>
          <w:sz w:val="20"/>
          <w:szCs w:val="20"/>
        </w:rPr>
        <w:t xml:space="preserve">o podwykonawstwo, której przedmiotem </w:t>
      </w:r>
      <w:r w:rsidR="003710BB" w:rsidRPr="00651F5B">
        <w:rPr>
          <w:rFonts w:ascii="Arial" w:hAnsi="Arial" w:cs="Arial"/>
          <w:sz w:val="20"/>
          <w:szCs w:val="20"/>
        </w:rPr>
        <w:t xml:space="preserve">są roboty, </w:t>
      </w:r>
      <w:r w:rsidRPr="00651F5B">
        <w:rPr>
          <w:rFonts w:ascii="Arial" w:hAnsi="Arial" w:cs="Arial"/>
          <w:sz w:val="20"/>
          <w:szCs w:val="20"/>
        </w:rPr>
        <w:t xml:space="preserve">dostawy lub usługi, to </w:t>
      </w:r>
      <w:r w:rsidRPr="00651F5B">
        <w:rPr>
          <w:rFonts w:ascii="Arial" w:hAnsi="Arial" w:cs="Arial"/>
          <w:b/>
          <w:sz w:val="20"/>
          <w:szCs w:val="20"/>
        </w:rPr>
        <w:t>Wykonawca zobowiązuje się do zapłaty należności Podwykonawcy przed złożeniem faktury  Zamawiającemu</w:t>
      </w:r>
      <w:r w:rsidRPr="00651F5B">
        <w:rPr>
          <w:rFonts w:ascii="Arial" w:hAnsi="Arial" w:cs="Arial"/>
          <w:sz w:val="20"/>
          <w:szCs w:val="20"/>
        </w:rPr>
        <w:t>.</w:t>
      </w:r>
    </w:p>
    <w:p w:rsidR="004D69A2" w:rsidRPr="009409AC" w:rsidRDefault="000960A8"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 xml:space="preserve">końcowego </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5406C0">
      <w:pPr>
        <w:pStyle w:val="Tekstpodstawowywcity"/>
        <w:numPr>
          <w:ilvl w:val="0"/>
          <w:numId w:val="27"/>
        </w:numPr>
        <w:spacing w:line="276"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5 </w:t>
      </w:r>
      <w:r w:rsidR="00B27EF9" w:rsidRPr="005502FE">
        <w:rPr>
          <w:rFonts w:ascii="Arial" w:hAnsi="Arial" w:cs="Arial"/>
          <w:color w:val="000000"/>
          <w:sz w:val="20"/>
          <w:szCs w:val="20"/>
        </w:rPr>
        <w:t xml:space="preserve">i </w:t>
      </w:r>
      <w:r w:rsidR="00B27EF9" w:rsidRPr="009409AC">
        <w:rPr>
          <w:rFonts w:ascii="Arial" w:hAnsi="Arial" w:cs="Arial"/>
          <w:sz w:val="20"/>
          <w:szCs w:val="20"/>
        </w:rPr>
        <w:t xml:space="preserve">7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2D1A8F"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Bezpośrednia zapłata obejmuje wyłącznie należne wynagrodzenie bez odsetek należnych Podwykonawcy lub dalszemu Podwykonawcy.</w:t>
      </w:r>
    </w:p>
    <w:p w:rsidR="002D1A8F" w:rsidRDefault="002D1A8F" w:rsidP="002D1A8F">
      <w:pPr>
        <w:pStyle w:val="Tekstpodstawowywcity"/>
        <w:spacing w:line="276" w:lineRule="auto"/>
        <w:ind w:left="360" w:right="66"/>
        <w:jc w:val="both"/>
        <w:rPr>
          <w:rFonts w:ascii="Arial" w:hAnsi="Arial" w:cs="Arial"/>
          <w:color w:val="000000"/>
          <w:sz w:val="20"/>
          <w:szCs w:val="20"/>
        </w:rPr>
      </w:pPr>
    </w:p>
    <w:p w:rsidR="004D69A2" w:rsidRPr="005502FE" w:rsidRDefault="004D69A2" w:rsidP="002D1A8F">
      <w:pPr>
        <w:pStyle w:val="Tekstpodstawowywcity"/>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lastRenderedPageBreak/>
        <w:t xml:space="preserve">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1A75C5">
        <w:rPr>
          <w:rFonts w:ascii="Arial" w:hAnsi="Arial" w:cs="Arial"/>
          <w:sz w:val="20"/>
          <w:szCs w:val="20"/>
        </w:rPr>
        <w:t>Zapłata następować będzie przelewem w ciągu 21 dni kalendarzowych od daty otrzymania faktury, na rachunek bankowy Wykonawcy podany na fakturze.</w:t>
      </w:r>
    </w:p>
    <w:p w:rsidR="00F051C8" w:rsidRPr="00B27EF9" w:rsidRDefault="000960A8" w:rsidP="005406C0">
      <w:pPr>
        <w:pStyle w:val="Tekstpodstawowywcity"/>
        <w:numPr>
          <w:ilvl w:val="0"/>
          <w:numId w:val="28"/>
        </w:numPr>
        <w:spacing w:line="276" w:lineRule="auto"/>
        <w:ind w:left="360" w:right="66"/>
        <w:jc w:val="both"/>
        <w:rPr>
          <w:rFonts w:ascii="Arial" w:hAnsi="Arial" w:cs="Arial"/>
          <w:sz w:val="20"/>
          <w:szCs w:val="22"/>
        </w:rPr>
      </w:pPr>
      <w:r w:rsidRPr="005300C3">
        <w:rPr>
          <w:rFonts w:ascii="Arial" w:hAnsi="Arial" w:cs="Arial"/>
          <w:sz w:val="20"/>
          <w:szCs w:val="22"/>
        </w:rPr>
        <w:t xml:space="preserve">W przypadku opisanym w ust. </w:t>
      </w:r>
      <w:r>
        <w:rPr>
          <w:rFonts w:ascii="Arial" w:hAnsi="Arial" w:cs="Arial"/>
          <w:sz w:val="20"/>
          <w:szCs w:val="22"/>
        </w:rPr>
        <w:t>5</w:t>
      </w:r>
      <w:r w:rsidRPr="005300C3">
        <w:rPr>
          <w:rFonts w:ascii="Arial" w:hAnsi="Arial" w:cs="Arial"/>
          <w:sz w:val="20"/>
          <w:szCs w:val="22"/>
        </w:rPr>
        <w:t xml:space="preserve"> do </w:t>
      </w:r>
      <w:r w:rsidRPr="00B27EF9">
        <w:rPr>
          <w:rFonts w:ascii="Arial" w:hAnsi="Arial" w:cs="Arial"/>
          <w:sz w:val="20"/>
          <w:szCs w:val="22"/>
        </w:rPr>
        <w:t>1</w:t>
      </w:r>
      <w:r w:rsidR="00B27EF9" w:rsidRPr="00B27EF9">
        <w:rPr>
          <w:rFonts w:ascii="Arial" w:hAnsi="Arial" w:cs="Arial"/>
          <w:sz w:val="20"/>
          <w:szCs w:val="22"/>
        </w:rPr>
        <w:t>4</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2D1A8F" w:rsidRDefault="002D1A8F" w:rsidP="007141E4">
      <w:pPr>
        <w:pStyle w:val="Tekstpodstawowywcity"/>
        <w:spacing w:before="120"/>
        <w:ind w:left="0" w:right="675"/>
        <w:jc w:val="center"/>
        <w:rPr>
          <w:rFonts w:ascii="Arial" w:hAnsi="Arial" w:cs="Arial"/>
          <w:b/>
          <w:bCs/>
          <w:sz w:val="20"/>
          <w:szCs w:val="22"/>
        </w:rPr>
      </w:pPr>
    </w:p>
    <w:p w:rsidR="004D69A2" w:rsidRDefault="004D69A2" w:rsidP="007141E4">
      <w:pPr>
        <w:pStyle w:val="Tekstpodstawowywcity"/>
        <w:spacing w:before="120"/>
        <w:ind w:left="0" w:right="675"/>
        <w:jc w:val="center"/>
        <w:rPr>
          <w:rFonts w:ascii="Arial" w:hAnsi="Arial" w:cs="Arial"/>
          <w:b/>
          <w:bCs/>
          <w:sz w:val="20"/>
          <w:szCs w:val="22"/>
        </w:rPr>
      </w:pPr>
      <w:r>
        <w:rPr>
          <w:rFonts w:ascii="Arial" w:hAnsi="Arial" w:cs="Arial"/>
          <w:b/>
          <w:bCs/>
          <w:sz w:val="20"/>
          <w:szCs w:val="22"/>
        </w:rPr>
        <w:t>§ 11</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AE09F6" w:rsidRPr="00D139ED" w:rsidRDefault="00782174"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C3091F" w:rsidRPr="009409AC">
        <w:rPr>
          <w:rFonts w:ascii="Arial" w:hAnsi="Arial" w:cs="Arial"/>
          <w:sz w:val="20"/>
          <w:szCs w:val="22"/>
        </w:rPr>
        <w:t xml:space="preserve"> </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6"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6"/>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 xml:space="preserve">danego </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0,15 % wartości</w:t>
      </w:r>
      <w:r w:rsidR="00E62508">
        <w:rPr>
          <w:rFonts w:ascii="Arial" w:hAnsi="Arial" w:cs="Arial"/>
          <w:sz w:val="20"/>
          <w:szCs w:val="22"/>
        </w:rPr>
        <w:t xml:space="preserve"> </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5406C0">
      <w:pPr>
        <w:pStyle w:val="Tekstpodstawowywcity"/>
        <w:numPr>
          <w:ilvl w:val="0"/>
          <w:numId w:val="1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5406C0">
      <w:pPr>
        <w:pStyle w:val="Tekstpodstawowywcity"/>
        <w:numPr>
          <w:ilvl w:val="0"/>
          <w:numId w:val="31"/>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5406C0">
      <w:pPr>
        <w:pStyle w:val="Tekstpodstawowywcity"/>
        <w:numPr>
          <w:ilvl w:val="0"/>
          <w:numId w:val="31"/>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Pr="00D139ED"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rsidR="002D1A8F" w:rsidRDefault="002D1A8F" w:rsidP="007141E4">
      <w:pPr>
        <w:pStyle w:val="Tekstpodstawowywcity"/>
        <w:spacing w:line="276" w:lineRule="auto"/>
        <w:ind w:left="0" w:right="23"/>
        <w:jc w:val="center"/>
        <w:rPr>
          <w:rFonts w:ascii="Arial" w:hAnsi="Arial" w:cs="Arial"/>
          <w:b/>
          <w:bCs/>
          <w:sz w:val="20"/>
          <w:szCs w:val="22"/>
        </w:rPr>
      </w:pPr>
    </w:p>
    <w:p w:rsidR="004D69A2" w:rsidRDefault="002D1A8F"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12</w:t>
      </w:r>
    </w:p>
    <w:p w:rsidR="004D69A2" w:rsidRDefault="004D69A2" w:rsidP="007141E4">
      <w:pPr>
        <w:pStyle w:val="Tekstpodstawowywcity"/>
        <w:spacing w:line="276"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5406C0">
      <w:pPr>
        <w:pStyle w:val="Tekstpodstawowywcity"/>
        <w:numPr>
          <w:ilvl w:val="0"/>
          <w:numId w:val="22"/>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4D69A2" w:rsidRDefault="002D1A8F"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Odstąpienie od umowy</w:t>
      </w:r>
    </w:p>
    <w:p w:rsidR="004D69A2" w:rsidRDefault="004D69A2" w:rsidP="005406C0">
      <w:pPr>
        <w:pStyle w:val="Tekstpodstawowywcity"/>
        <w:numPr>
          <w:ilvl w:val="0"/>
          <w:numId w:val="23"/>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 xml:space="preserve">Wykonawca nie przedłuża ważności </w:t>
      </w:r>
      <w:r w:rsidR="008801D2">
        <w:rPr>
          <w:rFonts w:ascii="Arial" w:hAnsi="Arial" w:cs="Arial"/>
          <w:bCs/>
          <w:sz w:val="20"/>
          <w:szCs w:val="22"/>
        </w:rPr>
        <w:t xml:space="preserve">polisy </w:t>
      </w:r>
      <w:r>
        <w:rPr>
          <w:rFonts w:ascii="Arial" w:hAnsi="Arial" w:cs="Arial"/>
          <w:bCs/>
          <w:sz w:val="20"/>
          <w:szCs w:val="22"/>
        </w:rPr>
        <w:t>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rsidR="00B41150" w:rsidRPr="00E32C9F"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B41150" w:rsidRPr="00E32C9F"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5406C0">
      <w:pPr>
        <w:pStyle w:val="Tekstpodstawowywcity"/>
        <w:numPr>
          <w:ilvl w:val="0"/>
          <w:numId w:val="11"/>
        </w:numPr>
        <w:spacing w:line="276"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7141E4" w:rsidRPr="00D7643D" w:rsidRDefault="004D69A2" w:rsidP="005406C0">
      <w:pPr>
        <w:pStyle w:val="Tekstpodstawowywcity"/>
        <w:numPr>
          <w:ilvl w:val="0"/>
          <w:numId w:val="11"/>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w:t>
      </w:r>
      <w:r w:rsidR="00E62508">
        <w:rPr>
          <w:rFonts w:ascii="Arial" w:hAnsi="Arial" w:cs="Arial"/>
          <w:sz w:val="20"/>
          <w:szCs w:val="22"/>
        </w:rPr>
        <w:t xml:space="preserve">wykonanych </w:t>
      </w:r>
      <w:r>
        <w:rPr>
          <w:rFonts w:ascii="Arial" w:hAnsi="Arial" w:cs="Arial"/>
          <w:sz w:val="20"/>
          <w:szCs w:val="22"/>
        </w:rPr>
        <w:t>robót. Podpisany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4D69A2" w:rsidRPr="009409AC" w:rsidRDefault="002D1A8F" w:rsidP="00C34A7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14</w:t>
      </w:r>
    </w:p>
    <w:p w:rsidR="004D69A2" w:rsidRDefault="00D82CAD" w:rsidP="00C34A74">
      <w:pPr>
        <w:spacing w:after="120" w:line="276" w:lineRule="auto"/>
        <w:jc w:val="center"/>
        <w:rPr>
          <w:rFonts w:ascii="Arial" w:hAnsi="Arial" w:cs="Arial"/>
          <w:b/>
        </w:rPr>
      </w:pPr>
      <w:r>
        <w:rPr>
          <w:rFonts w:ascii="Arial" w:hAnsi="Arial" w:cs="Arial"/>
          <w:b/>
        </w:rPr>
        <w:t>Warunki zmian postanowień umowy</w:t>
      </w:r>
    </w:p>
    <w:p w:rsidR="00D139ED" w:rsidRPr="00B41150"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5406C0">
      <w:pPr>
        <w:numPr>
          <w:ilvl w:val="0"/>
          <w:numId w:val="15"/>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CA0A97" w:rsidRDefault="004D69A2" w:rsidP="005406C0">
      <w:pPr>
        <w:pStyle w:val="Akapitzlist"/>
        <w:numPr>
          <w:ilvl w:val="0"/>
          <w:numId w:val="36"/>
        </w:numPr>
        <w:spacing w:line="276" w:lineRule="auto"/>
        <w:jc w:val="both"/>
        <w:rPr>
          <w:rFonts w:ascii="Arial" w:hAnsi="Arial" w:cs="Arial"/>
        </w:rPr>
      </w:pPr>
      <w:r w:rsidRPr="00CA0A97">
        <w:rPr>
          <w:rFonts w:ascii="Arial" w:hAnsi="Arial" w:cs="Arial"/>
        </w:rPr>
        <w:t>terminy realizacji - mogą ulec zmianie tylko na podstawie przesłanek zaakceptowanych przez Zamawiającego</w:t>
      </w:r>
      <w:r w:rsidR="00D82CAD" w:rsidRPr="00CA0A97">
        <w:rPr>
          <w:rFonts w:ascii="Arial" w:hAnsi="Arial" w:cs="Arial"/>
        </w:rPr>
        <w:t>:</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lastRenderedPageBreak/>
        <w:t>wystąpią braki lub wady w dokumentacji projektowej lub w innych</w:t>
      </w:r>
      <w:r w:rsidR="00D82CAD">
        <w:rPr>
          <w:rFonts w:ascii="Arial" w:hAnsi="Arial" w:cs="Arial"/>
          <w:iCs/>
        </w:rPr>
        <w:t xml:space="preserve"> dokumentach dotyczących budowy,</w:t>
      </w:r>
    </w:p>
    <w:p w:rsidR="004D69A2" w:rsidRDefault="004D69A2" w:rsidP="005406C0">
      <w:pPr>
        <w:numPr>
          <w:ilvl w:val="0"/>
          <w:numId w:val="18"/>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EA1B1D">
        <w:rPr>
          <w:rFonts w:ascii="Arial" w:hAnsi="Arial" w:cs="Arial"/>
        </w:rPr>
        <w:t>14</w:t>
      </w:r>
      <w:r w:rsidRPr="00296CDD">
        <w:rPr>
          <w:rFonts w:ascii="Arial" w:hAnsi="Arial" w:cs="Arial"/>
        </w:rPr>
        <w:t xml:space="preserve"> dni</w:t>
      </w:r>
      <w:r w:rsidR="00D82CAD">
        <w:rPr>
          <w:rFonts w:ascii="Arial" w:hAnsi="Arial" w:cs="Arial"/>
        </w:rPr>
        <w:t>,</w:t>
      </w:r>
    </w:p>
    <w:p w:rsidR="00E911DB" w:rsidRPr="00713658" w:rsidRDefault="00E911DB" w:rsidP="005406C0">
      <w:pPr>
        <w:numPr>
          <w:ilvl w:val="0"/>
          <w:numId w:val="18"/>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E911DB" w:rsidRPr="00713658" w:rsidRDefault="00E911DB" w:rsidP="005406C0">
      <w:pPr>
        <w:numPr>
          <w:ilvl w:val="0"/>
          <w:numId w:val="18"/>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rsidR="00A93D24" w:rsidRPr="00675415"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AA5B5E" w:rsidRPr="000649DC"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AA5B5E" w:rsidRPr="00782174" w:rsidRDefault="004D69A2" w:rsidP="005406C0">
      <w:pPr>
        <w:numPr>
          <w:ilvl w:val="0"/>
          <w:numId w:val="36"/>
        </w:numPr>
        <w:spacing w:line="276" w:lineRule="auto"/>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4D69A2" w:rsidRPr="00EA1B1D" w:rsidRDefault="004D69A2" w:rsidP="00EA1B1D">
      <w:pPr>
        <w:numPr>
          <w:ilvl w:val="0"/>
          <w:numId w:val="36"/>
        </w:numPr>
        <w:spacing w:line="276" w:lineRule="auto"/>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r w:rsidRPr="00EA1B1D">
        <w:rPr>
          <w:rFonts w:ascii="Arial" w:hAnsi="Arial" w:cs="Arial"/>
        </w:rPr>
        <w:t xml:space="preserve">Zamawiającego i Wykonawcy są dopuszczalne pod warunkiem posiadania przez te osoby wymaganych kwalifikacji, </w:t>
      </w:r>
    </w:p>
    <w:p w:rsidR="004D69A2" w:rsidRPr="00FB3DA3" w:rsidRDefault="004D69A2" w:rsidP="005406C0">
      <w:pPr>
        <w:numPr>
          <w:ilvl w:val="0"/>
          <w:numId w:val="36"/>
        </w:numPr>
        <w:spacing w:line="276" w:lineRule="auto"/>
        <w:jc w:val="both"/>
        <w:rPr>
          <w:rFonts w:ascii="Arial" w:hAnsi="Arial" w:cs="Arial"/>
        </w:rPr>
      </w:pPr>
      <w:r w:rsidRPr="00FB3DA3">
        <w:rPr>
          <w:rFonts w:ascii="Arial" w:hAnsi="Arial" w:cs="Arial"/>
        </w:rPr>
        <w:t>wprowadzenie zmiany w danych Wykonawcy lub Zamawiającego wynikających z dokumentów  rejestrowych</w:t>
      </w:r>
    </w:p>
    <w:p w:rsidR="004D69A2" w:rsidRPr="009409AC" w:rsidRDefault="004D69A2" w:rsidP="005406C0">
      <w:pPr>
        <w:numPr>
          <w:ilvl w:val="0"/>
          <w:numId w:val="36"/>
        </w:numPr>
        <w:spacing w:line="276" w:lineRule="auto"/>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rsidR="00D139ED" w:rsidRPr="00B41150" w:rsidRDefault="00ED589B" w:rsidP="005406C0">
      <w:pPr>
        <w:numPr>
          <w:ilvl w:val="0"/>
          <w:numId w:val="36"/>
        </w:numPr>
        <w:spacing w:line="276" w:lineRule="auto"/>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zadania zgodnie z zapisami umowy lub jego sytuacja prawna lub 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w:t>
      </w:r>
      <w:r w:rsidR="007F4355">
        <w:rPr>
          <w:rFonts w:ascii="Arial" w:hAnsi="Arial"/>
        </w:rPr>
        <w:t xml:space="preserve">dków przewidzianych </w:t>
      </w:r>
      <w:r w:rsidR="00B74832">
        <w:rPr>
          <w:rFonts w:ascii="Arial" w:hAnsi="Arial"/>
        </w:rPr>
        <w:t xml:space="preserve">               </w:t>
      </w:r>
      <w:r w:rsidR="007F4355">
        <w:rPr>
          <w:rFonts w:ascii="Arial" w:hAnsi="Arial"/>
        </w:rPr>
        <w:t>w umowie, w </w:t>
      </w:r>
      <w:r w:rsidR="004D69A2" w:rsidRPr="00590158">
        <w:rPr>
          <w:rFonts w:ascii="Arial" w:hAnsi="Arial"/>
        </w:rPr>
        <w:t>przypadku widocznego braku poprawy sytuacji. Zmiana nastąpi na podstawie oświadczenia przesłanego Wykonawcy.</w:t>
      </w:r>
    </w:p>
    <w:p w:rsidR="00AA5B5E" w:rsidRPr="00EA1B1D" w:rsidRDefault="00EA1B1D" w:rsidP="00EA1B1D">
      <w:pPr>
        <w:spacing w:line="276" w:lineRule="auto"/>
        <w:ind w:left="568"/>
        <w:jc w:val="both"/>
        <w:rPr>
          <w:rFonts w:ascii="Arial" w:hAnsi="Arial" w:cs="Arial"/>
        </w:rPr>
      </w:pPr>
      <w:r>
        <w:rPr>
          <w:rFonts w:ascii="Arial" w:hAnsi="Arial" w:cs="Arial"/>
        </w:rPr>
        <w:t xml:space="preserve">      </w:t>
      </w:r>
      <w:r w:rsidR="004D69A2" w:rsidRPr="00EA1B1D">
        <w:rPr>
          <w:rFonts w:ascii="Arial" w:hAnsi="Arial" w:cs="Arial"/>
        </w:rPr>
        <w:t>W takim przypadku Zamawiający może powierzyć dalsze wykonanie przedmiotu zamówienia:</w:t>
      </w:r>
    </w:p>
    <w:p w:rsidR="004D69A2" w:rsidRPr="00590158" w:rsidRDefault="004D69A2" w:rsidP="005406C0">
      <w:pPr>
        <w:numPr>
          <w:ilvl w:val="0"/>
          <w:numId w:val="16"/>
        </w:numPr>
        <w:spacing w:line="276" w:lineRule="auto"/>
        <w:ind w:left="993" w:hanging="426"/>
        <w:jc w:val="both"/>
        <w:rPr>
          <w:rFonts w:ascii="Arial" w:hAnsi="Arial" w:cs="Arial"/>
        </w:rPr>
      </w:pPr>
      <w:r w:rsidRPr="00590158">
        <w:rPr>
          <w:rFonts w:ascii="Arial" w:hAnsi="Arial" w:cs="Arial"/>
        </w:rPr>
        <w:t>jednemu z Podwykonawców za jego zgodą, za kwotę wynagrodzenia zgodnego z kwotą umowy z Wykonawcą  pomniejszoną o koszt robót</w:t>
      </w:r>
      <w:r w:rsidR="00EA1B1D">
        <w:rPr>
          <w:rFonts w:ascii="Arial" w:hAnsi="Arial" w:cs="Arial"/>
        </w:rPr>
        <w:t>/dostaw</w:t>
      </w:r>
      <w:r w:rsidRPr="00590158">
        <w:rPr>
          <w:rFonts w:ascii="Arial" w:hAnsi="Arial" w:cs="Arial"/>
        </w:rPr>
        <w:t xml:space="preserve"> już wykonanych. </w:t>
      </w:r>
    </w:p>
    <w:p w:rsidR="00EA1B1D" w:rsidRDefault="004D69A2" w:rsidP="005406C0">
      <w:pPr>
        <w:numPr>
          <w:ilvl w:val="0"/>
          <w:numId w:val="16"/>
        </w:numPr>
        <w:spacing w:line="276"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t>
      </w:r>
      <w:r w:rsidR="00B74832">
        <w:rPr>
          <w:rFonts w:ascii="Arial" w:hAnsi="Arial" w:cs="Arial"/>
        </w:rPr>
        <w:t xml:space="preserve">            </w:t>
      </w:r>
      <w:r w:rsidR="00B12AA0" w:rsidRPr="009409AC">
        <w:rPr>
          <w:rFonts w:ascii="Arial" w:hAnsi="Arial" w:cs="Arial"/>
        </w:rPr>
        <w:t>w tym na roboty, materiały i urządzenia wykonane i dostarcz</w:t>
      </w:r>
      <w:r w:rsidR="00CA0A97">
        <w:rPr>
          <w:rFonts w:ascii="Arial" w:hAnsi="Arial" w:cs="Arial"/>
        </w:rPr>
        <w:t>one przez pierwotnego Wykonawcę</w:t>
      </w:r>
      <w:r w:rsidR="00B12AA0" w:rsidRPr="009409AC">
        <w:rPr>
          <w:rFonts w:ascii="Arial" w:hAnsi="Arial" w:cs="Arial"/>
        </w:rPr>
        <w:t>. 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w:t>
      </w:r>
    </w:p>
    <w:p w:rsidR="00EA1B1D" w:rsidRDefault="00EA1B1D" w:rsidP="00EA1B1D">
      <w:pPr>
        <w:spacing w:line="276" w:lineRule="auto"/>
        <w:ind w:left="993"/>
        <w:jc w:val="both"/>
        <w:rPr>
          <w:rFonts w:ascii="Arial" w:hAnsi="Arial" w:cs="Arial"/>
        </w:rPr>
      </w:pPr>
    </w:p>
    <w:p w:rsidR="00A93D24" w:rsidRPr="00EA1B1D" w:rsidRDefault="00B12AA0" w:rsidP="00EA1B1D">
      <w:pPr>
        <w:spacing w:line="276" w:lineRule="auto"/>
        <w:ind w:left="993"/>
        <w:jc w:val="both"/>
        <w:rPr>
          <w:rFonts w:ascii="Arial" w:hAnsi="Arial" w:cs="Arial"/>
        </w:rPr>
      </w:pPr>
      <w:r w:rsidRPr="00EA1B1D">
        <w:rPr>
          <w:rFonts w:ascii="Arial" w:hAnsi="Arial" w:cs="Arial"/>
        </w:rPr>
        <w:t>podan</w:t>
      </w:r>
      <w:r w:rsidR="00140838" w:rsidRPr="00EA1B1D">
        <w:rPr>
          <w:rFonts w:ascii="Arial" w:hAnsi="Arial" w:cs="Arial"/>
        </w:rPr>
        <w:t>ej</w:t>
      </w:r>
      <w:r w:rsidRPr="00EA1B1D">
        <w:rPr>
          <w:rFonts w:ascii="Arial" w:hAnsi="Arial" w:cs="Arial"/>
        </w:rPr>
        <w:t xml:space="preserve"> w kolejnej ofercie. Wykonawca, z którym miałaby być podpisana umowa musi wykazać, że spełnia warunki udziału w postępowaniu i nie podlega wykluczeniu</w:t>
      </w:r>
      <w:r w:rsidR="004D69A2" w:rsidRPr="00EA1B1D">
        <w:rPr>
          <w:rFonts w:ascii="Arial" w:hAnsi="Arial" w:cs="Arial"/>
        </w:rPr>
        <w:t>.</w:t>
      </w:r>
    </w:p>
    <w:p w:rsidR="00D7643D" w:rsidRPr="00B41150" w:rsidRDefault="00D7643D" w:rsidP="00D7643D">
      <w:pPr>
        <w:spacing w:line="276" w:lineRule="auto"/>
        <w:ind w:left="993"/>
        <w:jc w:val="both"/>
        <w:rPr>
          <w:rFonts w:ascii="Arial" w:hAnsi="Arial" w:cs="Arial"/>
        </w:rPr>
      </w:pPr>
    </w:p>
    <w:p w:rsidR="00AA5B5E" w:rsidRDefault="00EA1B1D"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 15</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Inne postanowienia umowy:</w:t>
      </w:r>
    </w:p>
    <w:p w:rsidR="00B41150" w:rsidRPr="00B41150"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5406C0">
      <w:pPr>
        <w:pStyle w:val="Tekstpodstawowywcity"/>
        <w:numPr>
          <w:ilvl w:val="1"/>
          <w:numId w:val="25"/>
        </w:numPr>
        <w:tabs>
          <w:tab w:val="clear" w:pos="2520"/>
        </w:tabs>
        <w:spacing w:line="276"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w:t>
      </w:r>
      <w:r w:rsidR="000269EC">
        <w:rPr>
          <w:rFonts w:ascii="Arial" w:hAnsi="Arial" w:cs="Arial"/>
          <w:sz w:val="20"/>
          <w:szCs w:val="22"/>
        </w:rPr>
        <w:t>h.</w:t>
      </w:r>
    </w:p>
    <w:p w:rsidR="00AA5B5E"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C34A74">
      <w:pPr>
        <w:pStyle w:val="Tekstpodstawowywcity"/>
        <w:spacing w:line="276"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757" w:rsidRDefault="00DD6757">
      <w:r>
        <w:separator/>
      </w:r>
    </w:p>
  </w:endnote>
  <w:endnote w:type="continuationSeparator" w:id="0">
    <w:p w:rsidR="00DD6757" w:rsidRDefault="00DD67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altName w:val="otago_kod_paskowy"/>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AE66F6">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AE66F6">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8801D2">
      <w:rPr>
        <w:rStyle w:val="Numerstrony"/>
        <w:rFonts w:ascii="Arial" w:hAnsi="Arial" w:cs="Arial"/>
        <w:noProof/>
      </w:rPr>
      <w:t>8</w:t>
    </w:r>
    <w:r>
      <w:rPr>
        <w:rStyle w:val="Numerstrony"/>
        <w:rFonts w:ascii="Arial" w:hAnsi="Arial" w:cs="Arial"/>
      </w:rPr>
      <w:fldChar w:fldCharType="end"/>
    </w:r>
  </w:p>
  <w:p w:rsidR="006F293B" w:rsidRDefault="006F293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757" w:rsidRDefault="00DD6757">
      <w:r>
        <w:separator/>
      </w:r>
    </w:p>
  </w:footnote>
  <w:footnote w:type="continuationSeparator" w:id="0">
    <w:p w:rsidR="00DD6757" w:rsidRDefault="00DD6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AE66F6">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1C3" w:rsidRDefault="00B471C3" w:rsidP="000E49D2">
    <w:pPr>
      <w:pStyle w:val="tyt"/>
      <w:keepNext w:val="0"/>
      <w:spacing w:before="0" w:after="0" w:line="360" w:lineRule="auto"/>
      <w:rPr>
        <w:rFonts w:ascii="Arial" w:hAnsi="Arial" w:cs="Arial"/>
        <w:b w:val="0"/>
        <w:i/>
        <w:w w:val="105"/>
        <w:sz w:val="18"/>
        <w:szCs w:val="18"/>
      </w:rPr>
    </w:pPr>
  </w:p>
  <w:p w:rsidR="0054130E" w:rsidRDefault="001F65FE" w:rsidP="000E49D2">
    <w:pPr>
      <w:autoSpaceDE w:val="0"/>
      <w:autoSpaceDN w:val="0"/>
      <w:adjustRightInd w:val="0"/>
      <w:jc w:val="center"/>
      <w:rPr>
        <w:rFonts w:ascii="Arial" w:hAnsi="Arial" w:cs="Arial"/>
        <w:i/>
        <w:sz w:val="16"/>
        <w:szCs w:val="16"/>
      </w:rPr>
    </w:pPr>
    <w:r>
      <w:rPr>
        <w:rFonts w:ascii="Arial" w:hAnsi="Arial" w:cs="Arial"/>
        <w:i/>
        <w:sz w:val="16"/>
        <w:szCs w:val="16"/>
      </w:rPr>
      <w:t>„Budowa</w:t>
    </w:r>
    <w:r w:rsidR="000E49D2" w:rsidRPr="000E49D2">
      <w:rPr>
        <w:rFonts w:ascii="Arial" w:hAnsi="Arial" w:cs="Arial"/>
        <w:i/>
        <w:sz w:val="16"/>
        <w:szCs w:val="16"/>
      </w:rPr>
      <w:t xml:space="preserve"> osiedlowych placów zabaw w dzielnicy Centrum P</w:t>
    </w:r>
    <w:r w:rsidR="0054130E">
      <w:rPr>
        <w:rFonts w:ascii="Arial" w:hAnsi="Arial" w:cs="Arial"/>
        <w:i/>
        <w:sz w:val="16"/>
        <w:szCs w:val="16"/>
      </w:rPr>
      <w:t xml:space="preserve">ołudnie” – obejmująca budowę  </w:t>
    </w:r>
    <w:r w:rsidR="000E49D2" w:rsidRPr="000E49D2">
      <w:rPr>
        <w:rFonts w:ascii="Arial" w:hAnsi="Arial" w:cs="Arial"/>
        <w:i/>
        <w:sz w:val="16"/>
        <w:szCs w:val="16"/>
      </w:rPr>
      <w:t xml:space="preserve">2-ch placów zabaw tj. na działkach </w:t>
    </w:r>
    <w:r w:rsidR="000E49D2">
      <w:rPr>
        <w:rFonts w:ascii="Arial" w:hAnsi="Arial" w:cs="Arial"/>
        <w:i/>
        <w:sz w:val="16"/>
        <w:szCs w:val="16"/>
      </w:rPr>
      <w:t xml:space="preserve">                 </w:t>
    </w:r>
    <w:r w:rsidR="000E49D2" w:rsidRPr="000E49D2">
      <w:rPr>
        <w:rFonts w:ascii="Arial" w:hAnsi="Arial" w:cs="Arial"/>
        <w:i/>
        <w:sz w:val="16"/>
        <w:szCs w:val="16"/>
      </w:rPr>
      <w:t xml:space="preserve">nr 4720/91 i 5137/84 </w:t>
    </w:r>
    <w:r w:rsidR="000E49D2">
      <w:rPr>
        <w:rFonts w:ascii="Arial" w:hAnsi="Arial" w:cs="Arial"/>
        <w:i/>
        <w:sz w:val="16"/>
        <w:szCs w:val="16"/>
      </w:rPr>
      <w:t xml:space="preserve">położonych przy </w:t>
    </w:r>
    <w:r w:rsidR="000E49D2" w:rsidRPr="000E49D2">
      <w:rPr>
        <w:rFonts w:ascii="Arial" w:hAnsi="Arial" w:cs="Arial"/>
        <w:i/>
        <w:sz w:val="16"/>
        <w:szCs w:val="16"/>
      </w:rPr>
      <w:t>ul. Piłsudskiego 29 oraz placu zabaw na działkach nr 4524/73 i 4521</w:t>
    </w:r>
    <w:r w:rsidR="000E49D2">
      <w:rPr>
        <w:rFonts w:ascii="Arial" w:hAnsi="Arial" w:cs="Arial"/>
        <w:i/>
        <w:sz w:val="16"/>
        <w:szCs w:val="16"/>
      </w:rPr>
      <w:t xml:space="preserve">/73 położonych  </w:t>
    </w:r>
    <w:r w:rsidR="000E49D2" w:rsidRPr="000E49D2">
      <w:rPr>
        <w:rFonts w:ascii="Arial" w:hAnsi="Arial" w:cs="Arial"/>
        <w:i/>
        <w:sz w:val="16"/>
        <w:szCs w:val="16"/>
      </w:rPr>
      <w:t xml:space="preserve">przy </w:t>
    </w:r>
    <w:r w:rsidR="000E49D2">
      <w:rPr>
        <w:rFonts w:ascii="Arial" w:hAnsi="Arial" w:cs="Arial"/>
        <w:i/>
        <w:sz w:val="16"/>
        <w:szCs w:val="16"/>
      </w:rPr>
      <w:t xml:space="preserve">                    </w:t>
    </w:r>
    <w:r w:rsidR="000E49D2" w:rsidRPr="000E49D2">
      <w:rPr>
        <w:rFonts w:ascii="Arial" w:hAnsi="Arial" w:cs="Arial"/>
        <w:i/>
        <w:sz w:val="16"/>
        <w:szCs w:val="16"/>
      </w:rPr>
      <w:t>ul. Damrota w Zabrzu - w ramach budżetu partycypacyjnego V Edycja - wniosek nr  P0026</w:t>
    </w:r>
    <w:r w:rsidR="0054130E">
      <w:rPr>
        <w:rFonts w:ascii="Arial" w:hAnsi="Arial" w:cs="Arial"/>
        <w:i/>
        <w:sz w:val="16"/>
        <w:szCs w:val="16"/>
      </w:rPr>
      <w:t xml:space="preserve"> </w:t>
    </w:r>
  </w:p>
  <w:p w:rsidR="003F322C" w:rsidRPr="000E49D2" w:rsidRDefault="0054130E" w:rsidP="000E49D2">
    <w:pPr>
      <w:autoSpaceDE w:val="0"/>
      <w:autoSpaceDN w:val="0"/>
      <w:adjustRightInd w:val="0"/>
      <w:jc w:val="center"/>
      <w:rPr>
        <w:rFonts w:ascii="Arial" w:eastAsia="DejaVuSans" w:hAnsi="Arial" w:cs="Arial"/>
        <w:i/>
        <w:sz w:val="16"/>
        <w:szCs w:val="16"/>
      </w:rPr>
    </w:pPr>
    <w:r>
      <w:rPr>
        <w:rFonts w:ascii="Arial" w:hAnsi="Arial" w:cs="Arial"/>
        <w:i/>
        <w:sz w:val="16"/>
        <w:szCs w:val="16"/>
      </w:rPr>
      <w:t>– ETAP I Plac zabaw przy ul. Piłsudskiego</w:t>
    </w:r>
    <w:r w:rsidR="00310C05">
      <w:rPr>
        <w:rFonts w:ascii="Arial" w:hAnsi="Arial" w:cs="Arial"/>
        <w:i/>
        <w:sz w:val="16"/>
        <w:szCs w:val="16"/>
      </w:rPr>
      <w:t xml:space="preserve"> (działka nr 5137/84)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B42B1F"/>
    <w:multiLevelType w:val="hybridMultilevel"/>
    <w:tmpl w:val="BBE02BDE"/>
    <w:lvl w:ilvl="0" w:tplc="0415000F">
      <w:start w:val="1"/>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1552770"/>
    <w:multiLevelType w:val="hybridMultilevel"/>
    <w:tmpl w:val="3970CA20"/>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2836F8"/>
    <w:multiLevelType w:val="hybridMultilevel"/>
    <w:tmpl w:val="1F58EB3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7">
    <w:nsid w:val="2FEF24A8"/>
    <w:multiLevelType w:val="hybridMultilevel"/>
    <w:tmpl w:val="E3FE211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3A18583B"/>
    <w:multiLevelType w:val="hybridMultilevel"/>
    <w:tmpl w:val="4484EF64"/>
    <w:lvl w:ilvl="0" w:tplc="0415000B">
      <w:start w:val="1"/>
      <w:numFmt w:val="bullet"/>
      <w:lvlText w:val=""/>
      <w:lvlJc w:val="left"/>
      <w:pPr>
        <w:ind w:left="1498" w:hanging="360"/>
      </w:pPr>
      <w:rPr>
        <w:rFonts w:ascii="Wingdings" w:hAnsi="Wingdings" w:hint="default"/>
      </w:rPr>
    </w:lvl>
    <w:lvl w:ilvl="1" w:tplc="04150003" w:tentative="1">
      <w:start w:val="1"/>
      <w:numFmt w:val="bullet"/>
      <w:lvlText w:val="o"/>
      <w:lvlJc w:val="left"/>
      <w:pPr>
        <w:ind w:left="2152" w:hanging="360"/>
      </w:pPr>
      <w:rPr>
        <w:rFonts w:ascii="Courier New" w:hAnsi="Courier New" w:cs="Courier New" w:hint="default"/>
      </w:rPr>
    </w:lvl>
    <w:lvl w:ilvl="2" w:tplc="04150005" w:tentative="1">
      <w:start w:val="1"/>
      <w:numFmt w:val="bullet"/>
      <w:lvlText w:val=""/>
      <w:lvlJc w:val="left"/>
      <w:pPr>
        <w:ind w:left="2872" w:hanging="360"/>
      </w:pPr>
      <w:rPr>
        <w:rFonts w:ascii="Wingdings" w:hAnsi="Wingdings" w:hint="default"/>
      </w:rPr>
    </w:lvl>
    <w:lvl w:ilvl="3" w:tplc="04150001" w:tentative="1">
      <w:start w:val="1"/>
      <w:numFmt w:val="bullet"/>
      <w:lvlText w:val=""/>
      <w:lvlJc w:val="left"/>
      <w:pPr>
        <w:ind w:left="3592" w:hanging="360"/>
      </w:pPr>
      <w:rPr>
        <w:rFonts w:ascii="Symbol" w:hAnsi="Symbol" w:hint="default"/>
      </w:rPr>
    </w:lvl>
    <w:lvl w:ilvl="4" w:tplc="04150003" w:tentative="1">
      <w:start w:val="1"/>
      <w:numFmt w:val="bullet"/>
      <w:lvlText w:val="o"/>
      <w:lvlJc w:val="left"/>
      <w:pPr>
        <w:ind w:left="4312" w:hanging="360"/>
      </w:pPr>
      <w:rPr>
        <w:rFonts w:ascii="Courier New" w:hAnsi="Courier New" w:cs="Courier New" w:hint="default"/>
      </w:rPr>
    </w:lvl>
    <w:lvl w:ilvl="5" w:tplc="04150005" w:tentative="1">
      <w:start w:val="1"/>
      <w:numFmt w:val="bullet"/>
      <w:lvlText w:val=""/>
      <w:lvlJc w:val="left"/>
      <w:pPr>
        <w:ind w:left="5032" w:hanging="360"/>
      </w:pPr>
      <w:rPr>
        <w:rFonts w:ascii="Wingdings" w:hAnsi="Wingdings" w:hint="default"/>
      </w:rPr>
    </w:lvl>
    <w:lvl w:ilvl="6" w:tplc="04150001" w:tentative="1">
      <w:start w:val="1"/>
      <w:numFmt w:val="bullet"/>
      <w:lvlText w:val=""/>
      <w:lvlJc w:val="left"/>
      <w:pPr>
        <w:ind w:left="5752" w:hanging="360"/>
      </w:pPr>
      <w:rPr>
        <w:rFonts w:ascii="Symbol" w:hAnsi="Symbol" w:hint="default"/>
      </w:rPr>
    </w:lvl>
    <w:lvl w:ilvl="7" w:tplc="04150003" w:tentative="1">
      <w:start w:val="1"/>
      <w:numFmt w:val="bullet"/>
      <w:lvlText w:val="o"/>
      <w:lvlJc w:val="left"/>
      <w:pPr>
        <w:ind w:left="6472" w:hanging="360"/>
      </w:pPr>
      <w:rPr>
        <w:rFonts w:ascii="Courier New" w:hAnsi="Courier New" w:cs="Courier New" w:hint="default"/>
      </w:rPr>
    </w:lvl>
    <w:lvl w:ilvl="8" w:tplc="04150005" w:tentative="1">
      <w:start w:val="1"/>
      <w:numFmt w:val="bullet"/>
      <w:lvlText w:val=""/>
      <w:lvlJc w:val="left"/>
      <w:pPr>
        <w:ind w:left="7192" w:hanging="360"/>
      </w:pPr>
      <w:rPr>
        <w:rFonts w:ascii="Wingdings" w:hAnsi="Wingdings" w:hint="default"/>
      </w:rPr>
    </w:lvl>
  </w:abstractNum>
  <w:abstractNum w:abstractNumId="26">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537BD4"/>
    <w:multiLevelType w:val="hybridMultilevel"/>
    <w:tmpl w:val="37C4CA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35B2188"/>
    <w:multiLevelType w:val="hybridMultilevel"/>
    <w:tmpl w:val="299A6D58"/>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BF45769"/>
    <w:multiLevelType w:val="hybridMultilevel"/>
    <w:tmpl w:val="0044ADAE"/>
    <w:lvl w:ilvl="0" w:tplc="8DA8E66E">
      <w:start w:val="1"/>
      <w:numFmt w:val="decimal"/>
      <w:lvlText w:val="%1."/>
      <w:lvlJc w:val="left"/>
      <w:pPr>
        <w:tabs>
          <w:tab w:val="num" w:pos="360"/>
        </w:tabs>
        <w:ind w:left="360" w:hanging="360"/>
      </w:pPr>
      <w:rPr>
        <w:b w:val="0"/>
        <w:strike w:val="0"/>
        <w:color w:val="auto"/>
        <w:sz w:val="20"/>
        <w:szCs w:val="2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2">
    <w:nsid w:val="601D0467"/>
    <w:multiLevelType w:val="hybridMultilevel"/>
    <w:tmpl w:val="5BAA26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4C63A6B"/>
    <w:multiLevelType w:val="hybridMultilevel"/>
    <w:tmpl w:val="DB84D9B6"/>
    <w:lvl w:ilvl="0" w:tplc="04150019">
      <w:start w:val="1"/>
      <w:numFmt w:val="lowerLetter"/>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8">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40"/>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8"/>
  </w:num>
  <w:num w:numId="8">
    <w:abstractNumId w:val="0"/>
  </w:num>
  <w:num w:numId="9">
    <w:abstractNumId w:val="35"/>
  </w:num>
  <w:num w:numId="10">
    <w:abstractNumId w:val="28"/>
  </w:num>
  <w:num w:numId="11">
    <w:abstractNumId w:val="8"/>
  </w:num>
  <w:num w:numId="12">
    <w:abstractNumId w:val="33"/>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5"/>
  </w:num>
  <w:num w:numId="17">
    <w:abstractNumId w:val="27"/>
  </w:num>
  <w:num w:numId="18">
    <w:abstractNumId w:val="22"/>
  </w:num>
  <w:num w:numId="19">
    <w:abstractNumId w:val="23"/>
  </w:num>
  <w:num w:numId="20">
    <w:abstractNumId w:val="9"/>
  </w:num>
  <w:num w:numId="21">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6"/>
  </w:num>
  <w:num w:numId="28">
    <w:abstractNumId w:val="26"/>
  </w:num>
  <w:num w:numId="29">
    <w:abstractNumId w:val="5"/>
  </w:num>
  <w:num w:numId="30">
    <w:abstractNumId w:val="20"/>
  </w:num>
  <w:num w:numId="31">
    <w:abstractNumId w:val="15"/>
  </w:num>
  <w:num w:numId="32">
    <w:abstractNumId w:val="30"/>
  </w:num>
  <w:num w:numId="33">
    <w:abstractNumId w:val="13"/>
  </w:num>
  <w:num w:numId="34">
    <w:abstractNumId w:val="32"/>
  </w:num>
  <w:num w:numId="35">
    <w:abstractNumId w:val="17"/>
  </w:num>
  <w:num w:numId="36">
    <w:abstractNumId w:val="34"/>
  </w:num>
  <w:num w:numId="37">
    <w:abstractNumId w:val="1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17410"/>
  </w:hdrShapeDefaults>
  <w:footnotePr>
    <w:footnote w:id="-1"/>
    <w:footnote w:id="0"/>
  </w:footnotePr>
  <w:endnotePr>
    <w:endnote w:id="-1"/>
    <w:endnote w:id="0"/>
  </w:endnotePr>
  <w:compat/>
  <w:rsids>
    <w:rsidRoot w:val="00064905"/>
    <w:rsid w:val="00001931"/>
    <w:rsid w:val="00002BD1"/>
    <w:rsid w:val="00002D81"/>
    <w:rsid w:val="000047EF"/>
    <w:rsid w:val="00005994"/>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269EC"/>
    <w:rsid w:val="000341F8"/>
    <w:rsid w:val="00034A42"/>
    <w:rsid w:val="00037442"/>
    <w:rsid w:val="00037C78"/>
    <w:rsid w:val="000409B8"/>
    <w:rsid w:val="00044027"/>
    <w:rsid w:val="00044561"/>
    <w:rsid w:val="00046B5C"/>
    <w:rsid w:val="00046CE2"/>
    <w:rsid w:val="00046E68"/>
    <w:rsid w:val="00047C17"/>
    <w:rsid w:val="00047DA4"/>
    <w:rsid w:val="00047EBA"/>
    <w:rsid w:val="00050B21"/>
    <w:rsid w:val="00053C58"/>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2F7E"/>
    <w:rsid w:val="00085E60"/>
    <w:rsid w:val="00087BB8"/>
    <w:rsid w:val="000920B1"/>
    <w:rsid w:val="00093149"/>
    <w:rsid w:val="0009438F"/>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5B98"/>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49D2"/>
    <w:rsid w:val="000E5A4E"/>
    <w:rsid w:val="000E6166"/>
    <w:rsid w:val="000E6504"/>
    <w:rsid w:val="000E69E4"/>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C9C"/>
    <w:rsid w:val="001B0FE9"/>
    <w:rsid w:val="001B1411"/>
    <w:rsid w:val="001B2D28"/>
    <w:rsid w:val="001B3536"/>
    <w:rsid w:val="001B37ED"/>
    <w:rsid w:val="001B5055"/>
    <w:rsid w:val="001B6307"/>
    <w:rsid w:val="001B6D77"/>
    <w:rsid w:val="001B7DC3"/>
    <w:rsid w:val="001C033C"/>
    <w:rsid w:val="001C2CCE"/>
    <w:rsid w:val="001C331C"/>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DE3"/>
    <w:rsid w:val="001F6284"/>
    <w:rsid w:val="001F65FE"/>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1A8F"/>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5BEE"/>
    <w:rsid w:val="003063B6"/>
    <w:rsid w:val="00307028"/>
    <w:rsid w:val="0031030C"/>
    <w:rsid w:val="003108ED"/>
    <w:rsid w:val="00310C05"/>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80B00"/>
    <w:rsid w:val="00381946"/>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86"/>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B7A"/>
    <w:rsid w:val="004013BA"/>
    <w:rsid w:val="00402DD5"/>
    <w:rsid w:val="00405453"/>
    <w:rsid w:val="00405FA9"/>
    <w:rsid w:val="004071D3"/>
    <w:rsid w:val="0041145D"/>
    <w:rsid w:val="004116AE"/>
    <w:rsid w:val="00412F7F"/>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EAA"/>
    <w:rsid w:val="004A67DB"/>
    <w:rsid w:val="004B1926"/>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6460"/>
    <w:rsid w:val="0051760F"/>
    <w:rsid w:val="0052012F"/>
    <w:rsid w:val="00520AB7"/>
    <w:rsid w:val="00520B97"/>
    <w:rsid w:val="00520D3E"/>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06C0"/>
    <w:rsid w:val="0054130E"/>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1614"/>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4C0"/>
    <w:rsid w:val="005E44FD"/>
    <w:rsid w:val="005E4D9F"/>
    <w:rsid w:val="005E591D"/>
    <w:rsid w:val="005E77F2"/>
    <w:rsid w:val="005F15B3"/>
    <w:rsid w:val="005F64E7"/>
    <w:rsid w:val="00602DE5"/>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2FB"/>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5BAF"/>
    <w:rsid w:val="00646460"/>
    <w:rsid w:val="00650EFE"/>
    <w:rsid w:val="00650F26"/>
    <w:rsid w:val="00651B80"/>
    <w:rsid w:val="00651F5B"/>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624A"/>
    <w:rsid w:val="006776A4"/>
    <w:rsid w:val="00677D0C"/>
    <w:rsid w:val="00677ED8"/>
    <w:rsid w:val="00680277"/>
    <w:rsid w:val="00680C49"/>
    <w:rsid w:val="00681706"/>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664"/>
    <w:rsid w:val="006F293B"/>
    <w:rsid w:val="006F2D35"/>
    <w:rsid w:val="006F2EE7"/>
    <w:rsid w:val="006F6077"/>
    <w:rsid w:val="006F77EE"/>
    <w:rsid w:val="006F79FF"/>
    <w:rsid w:val="007001ED"/>
    <w:rsid w:val="007004F4"/>
    <w:rsid w:val="00700A0A"/>
    <w:rsid w:val="00701075"/>
    <w:rsid w:val="007013F3"/>
    <w:rsid w:val="00701A89"/>
    <w:rsid w:val="007028A2"/>
    <w:rsid w:val="007033E4"/>
    <w:rsid w:val="007061B2"/>
    <w:rsid w:val="00706B93"/>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28D"/>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61F35"/>
    <w:rsid w:val="00762A31"/>
    <w:rsid w:val="00762F4F"/>
    <w:rsid w:val="00764E1F"/>
    <w:rsid w:val="007659AC"/>
    <w:rsid w:val="0076682B"/>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8C"/>
    <w:rsid w:val="007B0B82"/>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E0842"/>
    <w:rsid w:val="007E0A88"/>
    <w:rsid w:val="007E1526"/>
    <w:rsid w:val="007E3D9B"/>
    <w:rsid w:val="007E5974"/>
    <w:rsid w:val="007E5B73"/>
    <w:rsid w:val="007E6929"/>
    <w:rsid w:val="007E75D3"/>
    <w:rsid w:val="007F0E5E"/>
    <w:rsid w:val="007F1865"/>
    <w:rsid w:val="007F36EC"/>
    <w:rsid w:val="007F414D"/>
    <w:rsid w:val="007F4355"/>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78B3"/>
    <w:rsid w:val="008503A0"/>
    <w:rsid w:val="00850A3C"/>
    <w:rsid w:val="008523EB"/>
    <w:rsid w:val="008546FA"/>
    <w:rsid w:val="00855E51"/>
    <w:rsid w:val="0085780B"/>
    <w:rsid w:val="00857B6B"/>
    <w:rsid w:val="0086050F"/>
    <w:rsid w:val="0086172F"/>
    <w:rsid w:val="00864ACE"/>
    <w:rsid w:val="00866333"/>
    <w:rsid w:val="00867928"/>
    <w:rsid w:val="00870230"/>
    <w:rsid w:val="00870A91"/>
    <w:rsid w:val="0087203D"/>
    <w:rsid w:val="008730AC"/>
    <w:rsid w:val="008768C5"/>
    <w:rsid w:val="008801D2"/>
    <w:rsid w:val="00883B43"/>
    <w:rsid w:val="00884C17"/>
    <w:rsid w:val="008859EB"/>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F48"/>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2F65"/>
    <w:rsid w:val="009D3522"/>
    <w:rsid w:val="009D3EAE"/>
    <w:rsid w:val="009D518A"/>
    <w:rsid w:val="009D5687"/>
    <w:rsid w:val="009D5B4F"/>
    <w:rsid w:val="009D63CB"/>
    <w:rsid w:val="009D69C1"/>
    <w:rsid w:val="009D7756"/>
    <w:rsid w:val="009D7CE4"/>
    <w:rsid w:val="009E0F78"/>
    <w:rsid w:val="009E1D4A"/>
    <w:rsid w:val="009E5ACC"/>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0B9"/>
    <w:rsid w:val="00A2365D"/>
    <w:rsid w:val="00A23955"/>
    <w:rsid w:val="00A24080"/>
    <w:rsid w:val="00A24818"/>
    <w:rsid w:val="00A24C96"/>
    <w:rsid w:val="00A24FB5"/>
    <w:rsid w:val="00A259DB"/>
    <w:rsid w:val="00A25E8A"/>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60178"/>
    <w:rsid w:val="00A60BD9"/>
    <w:rsid w:val="00A615E3"/>
    <w:rsid w:val="00A61715"/>
    <w:rsid w:val="00A619D8"/>
    <w:rsid w:val="00A62B8A"/>
    <w:rsid w:val="00A6426A"/>
    <w:rsid w:val="00A65C0B"/>
    <w:rsid w:val="00A66FFF"/>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4F74"/>
    <w:rsid w:val="00A90209"/>
    <w:rsid w:val="00A91533"/>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42D7"/>
    <w:rsid w:val="00AC4A27"/>
    <w:rsid w:val="00AC6A04"/>
    <w:rsid w:val="00AD06DC"/>
    <w:rsid w:val="00AD0B0E"/>
    <w:rsid w:val="00AD2A8B"/>
    <w:rsid w:val="00AD2C45"/>
    <w:rsid w:val="00AD362B"/>
    <w:rsid w:val="00AD3D2E"/>
    <w:rsid w:val="00AD4ABF"/>
    <w:rsid w:val="00AD4C35"/>
    <w:rsid w:val="00AD4EB4"/>
    <w:rsid w:val="00AD5CE5"/>
    <w:rsid w:val="00AD632E"/>
    <w:rsid w:val="00AD7844"/>
    <w:rsid w:val="00AE09F6"/>
    <w:rsid w:val="00AE66F6"/>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D61"/>
    <w:rsid w:val="00B14F06"/>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4832"/>
    <w:rsid w:val="00B76286"/>
    <w:rsid w:val="00B76E0F"/>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A05"/>
    <w:rsid w:val="00BC2D50"/>
    <w:rsid w:val="00BC48F8"/>
    <w:rsid w:val="00BC49BB"/>
    <w:rsid w:val="00BC6BE3"/>
    <w:rsid w:val="00BC754E"/>
    <w:rsid w:val="00BC7749"/>
    <w:rsid w:val="00BC79FA"/>
    <w:rsid w:val="00BD0881"/>
    <w:rsid w:val="00BD09B0"/>
    <w:rsid w:val="00BD28B8"/>
    <w:rsid w:val="00BD45B5"/>
    <w:rsid w:val="00BD7E88"/>
    <w:rsid w:val="00BE0835"/>
    <w:rsid w:val="00BE36BC"/>
    <w:rsid w:val="00BE6275"/>
    <w:rsid w:val="00BE655E"/>
    <w:rsid w:val="00BE6CC0"/>
    <w:rsid w:val="00BF235B"/>
    <w:rsid w:val="00BF2EB1"/>
    <w:rsid w:val="00BF2EEF"/>
    <w:rsid w:val="00BF3392"/>
    <w:rsid w:val="00BF420C"/>
    <w:rsid w:val="00BF49AA"/>
    <w:rsid w:val="00BF6FAF"/>
    <w:rsid w:val="00C00E2A"/>
    <w:rsid w:val="00C00F76"/>
    <w:rsid w:val="00C01826"/>
    <w:rsid w:val="00C0482B"/>
    <w:rsid w:val="00C0495B"/>
    <w:rsid w:val="00C04FF0"/>
    <w:rsid w:val="00C06515"/>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A97"/>
    <w:rsid w:val="00CA0B7B"/>
    <w:rsid w:val="00CA0E31"/>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D35"/>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77C"/>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468D0"/>
    <w:rsid w:val="00D52333"/>
    <w:rsid w:val="00D52718"/>
    <w:rsid w:val="00D52BCF"/>
    <w:rsid w:val="00D530F1"/>
    <w:rsid w:val="00D601C7"/>
    <w:rsid w:val="00D62165"/>
    <w:rsid w:val="00D67066"/>
    <w:rsid w:val="00D70D14"/>
    <w:rsid w:val="00D71B6B"/>
    <w:rsid w:val="00D74218"/>
    <w:rsid w:val="00D7643D"/>
    <w:rsid w:val="00D7732F"/>
    <w:rsid w:val="00D80945"/>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74E8"/>
    <w:rsid w:val="00DD0EB4"/>
    <w:rsid w:val="00DD0EDA"/>
    <w:rsid w:val="00DD547F"/>
    <w:rsid w:val="00DD585B"/>
    <w:rsid w:val="00DD5E39"/>
    <w:rsid w:val="00DD6757"/>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508"/>
    <w:rsid w:val="00E626B7"/>
    <w:rsid w:val="00E65F55"/>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1B1D"/>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EE5"/>
    <w:rsid w:val="00EC1F2E"/>
    <w:rsid w:val="00EC255E"/>
    <w:rsid w:val="00EC37E2"/>
    <w:rsid w:val="00EC48AF"/>
    <w:rsid w:val="00EC495C"/>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649B"/>
    <w:rsid w:val="00EE6CDD"/>
    <w:rsid w:val="00EE70C0"/>
    <w:rsid w:val="00EE7836"/>
    <w:rsid w:val="00EE7DD9"/>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04E"/>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8"/>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9"/>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3E879-D6C5-42C5-9A9C-731AD67D0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10</Pages>
  <Words>4762</Words>
  <Characters>28572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cp:lastModifiedBy>RBednorz</cp:lastModifiedBy>
  <cp:revision>18</cp:revision>
  <cp:lastPrinted>2019-06-06T12:45:00Z</cp:lastPrinted>
  <dcterms:created xsi:type="dcterms:W3CDTF">2019-02-12T12:50:00Z</dcterms:created>
  <dcterms:modified xsi:type="dcterms:W3CDTF">2019-06-06T13:00:00Z</dcterms:modified>
</cp:coreProperties>
</file>