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E86" w:rsidRDefault="00AB4E86" w:rsidP="002301E3">
      <w:pPr>
        <w:spacing w:line="276" w:lineRule="auto"/>
        <w:jc w:val="both"/>
        <w:rPr>
          <w:rFonts w:ascii="Arial" w:hAnsi="Arial" w:cs="Arial"/>
          <w:b/>
        </w:rPr>
      </w:pPr>
    </w:p>
    <w:p w:rsidR="00F37E1F" w:rsidRPr="0020332C" w:rsidRDefault="00F37E1F" w:rsidP="002301E3">
      <w:pPr>
        <w:spacing w:line="276" w:lineRule="auto"/>
        <w:jc w:val="both"/>
        <w:rPr>
          <w:rFonts w:ascii="Arial" w:hAnsi="Arial" w:cs="Arial"/>
          <w:u w:val="single"/>
        </w:rPr>
      </w:pPr>
      <w:r w:rsidRPr="0020332C">
        <w:rPr>
          <w:rFonts w:ascii="Arial" w:hAnsi="Arial" w:cs="Arial"/>
          <w:b/>
        </w:rPr>
        <w:t>CZĘŚĆ V</w:t>
      </w:r>
      <w:r w:rsidR="00677D0C" w:rsidRPr="0020332C">
        <w:rPr>
          <w:rFonts w:ascii="Arial" w:hAnsi="Arial" w:cs="Arial"/>
          <w:b/>
        </w:rPr>
        <w:tab/>
      </w:r>
      <w:r w:rsidRPr="0020332C">
        <w:rPr>
          <w:rFonts w:ascii="Arial" w:hAnsi="Arial" w:cs="Arial"/>
        </w:rPr>
        <w:t xml:space="preserve"> </w:t>
      </w:r>
      <w:r w:rsidRPr="0020332C">
        <w:rPr>
          <w:rFonts w:ascii="Arial" w:hAnsi="Arial" w:cs="Arial"/>
          <w:u w:val="single"/>
        </w:rPr>
        <w:t>WZÓR UMOWY</w:t>
      </w:r>
    </w:p>
    <w:p w:rsidR="00AB4E86" w:rsidRDefault="00AB4E86" w:rsidP="002301E3">
      <w:pPr>
        <w:pStyle w:val="Tekstpodstawowywcity"/>
        <w:spacing w:line="276" w:lineRule="auto"/>
        <w:ind w:left="0" w:right="-470"/>
        <w:jc w:val="center"/>
        <w:rPr>
          <w:rFonts w:ascii="Arial" w:hAnsi="Arial" w:cs="Arial"/>
          <w:b/>
          <w:bCs/>
          <w:sz w:val="20"/>
          <w:szCs w:val="20"/>
        </w:rPr>
      </w:pPr>
    </w:p>
    <w:p w:rsidR="004E604B" w:rsidRPr="0066309E" w:rsidRDefault="004E604B" w:rsidP="002301E3">
      <w:pPr>
        <w:pStyle w:val="Tekstpodstawowywcity"/>
        <w:spacing w:line="276" w:lineRule="auto"/>
        <w:ind w:left="0" w:right="-470"/>
        <w:jc w:val="center"/>
        <w:rPr>
          <w:rFonts w:ascii="Arial" w:hAnsi="Arial" w:cs="Arial"/>
          <w:b/>
          <w:bCs/>
          <w:sz w:val="20"/>
          <w:szCs w:val="20"/>
        </w:rPr>
      </w:pPr>
      <w:r w:rsidRPr="0066309E">
        <w:rPr>
          <w:rFonts w:ascii="Arial" w:hAnsi="Arial" w:cs="Arial"/>
          <w:b/>
          <w:bCs/>
          <w:sz w:val="20"/>
          <w:szCs w:val="20"/>
        </w:rPr>
        <w:t>Umowa nr CRU</w:t>
      </w:r>
      <w:r w:rsidRPr="0066309E">
        <w:rPr>
          <w:rFonts w:ascii="Arial" w:hAnsi="Arial" w:cs="Arial"/>
          <w:b/>
          <w:sz w:val="20"/>
          <w:szCs w:val="20"/>
        </w:rPr>
        <w:t>/...</w:t>
      </w:r>
      <w:r w:rsidR="00EC0F7C" w:rsidRPr="0066309E">
        <w:rPr>
          <w:rFonts w:ascii="Arial" w:hAnsi="Arial" w:cs="Arial"/>
          <w:b/>
          <w:sz w:val="20"/>
          <w:szCs w:val="20"/>
        </w:rPr>
        <w:t>...</w:t>
      </w:r>
      <w:r w:rsidRPr="0066309E">
        <w:rPr>
          <w:rFonts w:ascii="Arial" w:hAnsi="Arial" w:cs="Arial"/>
          <w:b/>
          <w:sz w:val="20"/>
          <w:szCs w:val="20"/>
        </w:rPr>
        <w:t>....</w:t>
      </w:r>
      <w:r w:rsidRPr="0066309E">
        <w:rPr>
          <w:rFonts w:ascii="Arial" w:hAnsi="Arial" w:cs="Arial"/>
          <w:b/>
          <w:bCs/>
          <w:sz w:val="20"/>
          <w:szCs w:val="20"/>
        </w:rPr>
        <w:t>/ 20</w:t>
      </w:r>
      <w:r w:rsidR="0002612C" w:rsidRPr="0066309E">
        <w:rPr>
          <w:rFonts w:ascii="Arial" w:hAnsi="Arial" w:cs="Arial"/>
          <w:b/>
          <w:bCs/>
          <w:sz w:val="20"/>
          <w:szCs w:val="20"/>
        </w:rPr>
        <w:t>1</w:t>
      </w:r>
      <w:r w:rsidR="0066309E" w:rsidRPr="0066309E">
        <w:rPr>
          <w:rFonts w:ascii="Arial" w:hAnsi="Arial" w:cs="Arial"/>
          <w:b/>
          <w:bCs/>
          <w:sz w:val="20"/>
          <w:szCs w:val="20"/>
        </w:rPr>
        <w:t>9</w:t>
      </w:r>
    </w:p>
    <w:p w:rsidR="004E604B" w:rsidRPr="0020332C" w:rsidRDefault="004E604B" w:rsidP="002301E3">
      <w:pPr>
        <w:pStyle w:val="Tekstpodstawowywcity"/>
        <w:spacing w:line="276" w:lineRule="auto"/>
        <w:ind w:left="0" w:right="-470"/>
        <w:jc w:val="both"/>
        <w:rPr>
          <w:rFonts w:ascii="Arial" w:hAnsi="Arial" w:cs="Arial"/>
          <w:b/>
          <w:bCs/>
          <w:sz w:val="20"/>
          <w:szCs w:val="20"/>
        </w:rPr>
      </w:pPr>
    </w:p>
    <w:p w:rsidR="004E604B" w:rsidRPr="0020332C" w:rsidRDefault="00E95333" w:rsidP="002301E3">
      <w:pPr>
        <w:pStyle w:val="Tekstpodstawowywcity"/>
        <w:spacing w:line="276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20332C" w:rsidRPr="0020332C">
        <w:rPr>
          <w:rFonts w:ascii="Arial" w:hAnsi="Arial" w:cs="Arial"/>
          <w:sz w:val="20"/>
          <w:szCs w:val="20"/>
        </w:rPr>
        <w:t xml:space="preserve">awarta w dniu </w:t>
      </w:r>
      <w:r w:rsidR="00053C58" w:rsidRPr="0020332C">
        <w:rPr>
          <w:rFonts w:ascii="Arial" w:hAnsi="Arial" w:cs="Arial"/>
          <w:sz w:val="20"/>
          <w:szCs w:val="20"/>
        </w:rPr>
        <w:t>……………</w:t>
      </w:r>
      <w:r w:rsidR="00020AB0">
        <w:rPr>
          <w:rFonts w:ascii="Arial" w:hAnsi="Arial" w:cs="Arial"/>
          <w:sz w:val="20"/>
          <w:szCs w:val="20"/>
        </w:rPr>
        <w:t>…</w:t>
      </w:r>
      <w:r w:rsidR="0002612C">
        <w:rPr>
          <w:rFonts w:ascii="Arial" w:hAnsi="Arial" w:cs="Arial"/>
          <w:sz w:val="20"/>
          <w:szCs w:val="20"/>
        </w:rPr>
        <w:t>201</w:t>
      </w:r>
      <w:r w:rsidR="0066309E">
        <w:rPr>
          <w:rFonts w:ascii="Arial" w:hAnsi="Arial" w:cs="Arial"/>
          <w:sz w:val="20"/>
          <w:szCs w:val="20"/>
        </w:rPr>
        <w:t xml:space="preserve">9 </w:t>
      </w:r>
      <w:r w:rsidR="0020332C" w:rsidRPr="0020332C">
        <w:rPr>
          <w:rFonts w:ascii="Arial" w:hAnsi="Arial" w:cs="Arial"/>
          <w:sz w:val="20"/>
          <w:szCs w:val="20"/>
        </w:rPr>
        <w:t xml:space="preserve">r. </w:t>
      </w:r>
      <w:r w:rsidR="004E604B" w:rsidRPr="0020332C">
        <w:rPr>
          <w:rFonts w:ascii="Arial" w:hAnsi="Arial" w:cs="Arial"/>
          <w:sz w:val="20"/>
          <w:szCs w:val="20"/>
        </w:rPr>
        <w:t>w Zabrzu, pomiędzy:</w:t>
      </w:r>
    </w:p>
    <w:p w:rsidR="004E604B" w:rsidRPr="0020332C" w:rsidRDefault="009572CD" w:rsidP="002301E3">
      <w:pPr>
        <w:pStyle w:val="Tekstpodstawowywcity"/>
        <w:spacing w:line="276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Miastem</w:t>
      </w:r>
      <w:r w:rsidR="004E604B" w:rsidRPr="0020332C">
        <w:rPr>
          <w:rFonts w:ascii="Arial" w:hAnsi="Arial" w:cs="Arial"/>
          <w:sz w:val="20"/>
          <w:szCs w:val="20"/>
        </w:rPr>
        <w:t xml:space="preserve"> Zabrze z siedzibą</w:t>
      </w:r>
      <w:r w:rsidRPr="0020332C">
        <w:rPr>
          <w:rFonts w:ascii="Arial" w:hAnsi="Arial" w:cs="Arial"/>
          <w:sz w:val="20"/>
          <w:szCs w:val="20"/>
        </w:rPr>
        <w:t xml:space="preserve"> władz</w:t>
      </w:r>
      <w:r w:rsidR="004E604B" w:rsidRPr="0020332C">
        <w:rPr>
          <w:rFonts w:ascii="Arial" w:hAnsi="Arial" w:cs="Arial"/>
          <w:sz w:val="20"/>
          <w:szCs w:val="20"/>
        </w:rPr>
        <w:t xml:space="preserve"> w Urzęd</w:t>
      </w:r>
      <w:r w:rsidR="00805734">
        <w:rPr>
          <w:rFonts w:ascii="Arial" w:hAnsi="Arial" w:cs="Arial"/>
          <w:sz w:val="20"/>
          <w:szCs w:val="20"/>
        </w:rPr>
        <w:t>zie Miejskim, ul. Powstańców Śląskich</w:t>
      </w:r>
      <w:r w:rsidR="004E604B" w:rsidRPr="0020332C">
        <w:rPr>
          <w:rFonts w:ascii="Arial" w:hAnsi="Arial" w:cs="Arial"/>
          <w:sz w:val="20"/>
          <w:szCs w:val="20"/>
        </w:rPr>
        <w:t xml:space="preserve"> 5-7, 41-800 Zabrze, </w:t>
      </w:r>
    </w:p>
    <w:p w:rsidR="004E604B" w:rsidRPr="0020332C" w:rsidRDefault="009572CD" w:rsidP="002301E3">
      <w:pPr>
        <w:pStyle w:val="Tekstpodstawowywcity"/>
        <w:spacing w:line="276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(NIP   648-27-43-351</w:t>
      </w:r>
      <w:r w:rsidR="004E604B" w:rsidRPr="0020332C">
        <w:rPr>
          <w:rFonts w:ascii="Arial" w:hAnsi="Arial" w:cs="Arial"/>
          <w:sz w:val="20"/>
          <w:szCs w:val="20"/>
        </w:rPr>
        <w:t xml:space="preserve">)  </w:t>
      </w:r>
    </w:p>
    <w:p w:rsidR="004E604B" w:rsidRPr="0020332C" w:rsidRDefault="00044561" w:rsidP="002301E3">
      <w:pPr>
        <w:pStyle w:val="Tekstpodstawowywcity"/>
        <w:spacing w:line="276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reprezentowanym</w:t>
      </w:r>
      <w:r w:rsidR="004E604B" w:rsidRPr="0020332C">
        <w:rPr>
          <w:rFonts w:ascii="Arial" w:hAnsi="Arial" w:cs="Arial"/>
          <w:sz w:val="20"/>
          <w:szCs w:val="20"/>
        </w:rPr>
        <w:t xml:space="preserve"> przez Prezydenta Miasta:    </w:t>
      </w:r>
    </w:p>
    <w:p w:rsidR="009640C0" w:rsidRPr="0020332C" w:rsidRDefault="009640C0" w:rsidP="002301E3">
      <w:pPr>
        <w:pStyle w:val="Tekstpodstawowywcity"/>
        <w:spacing w:line="276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Małgorzatę Mańka - Szulik</w:t>
      </w:r>
    </w:p>
    <w:p w:rsidR="004E604B" w:rsidRPr="0020332C" w:rsidRDefault="00044561" w:rsidP="002301E3">
      <w:pPr>
        <w:pStyle w:val="Tekstpodstawowywcity"/>
        <w:spacing w:line="276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</w:t>
      </w:r>
      <w:r w:rsidR="004C131D" w:rsidRPr="0020332C">
        <w:rPr>
          <w:rFonts w:ascii="Arial" w:hAnsi="Arial" w:cs="Arial"/>
          <w:sz w:val="20"/>
          <w:szCs w:val="20"/>
        </w:rPr>
        <w:t xml:space="preserve"> dalej Zamawiającym </w:t>
      </w:r>
    </w:p>
    <w:p w:rsidR="004E604B" w:rsidRPr="0020332C" w:rsidRDefault="004E604B" w:rsidP="002301E3">
      <w:pPr>
        <w:pStyle w:val="Tekstpodstawowywcity"/>
        <w:spacing w:line="276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 xml:space="preserve">a </w:t>
      </w:r>
    </w:p>
    <w:p w:rsidR="004E604B" w:rsidRPr="0020332C" w:rsidRDefault="009533C2" w:rsidP="002301E3">
      <w:pPr>
        <w:pStyle w:val="Tekstpodstawowywcity"/>
        <w:spacing w:line="276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:rsidR="004E604B" w:rsidRPr="006A6ACE" w:rsidRDefault="004E604B" w:rsidP="002301E3">
      <w:pPr>
        <w:pStyle w:val="Tekstpodstawowywcity"/>
        <w:spacing w:line="276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6A6ACE">
        <w:rPr>
          <w:rFonts w:ascii="Arial" w:hAnsi="Arial" w:cs="Arial"/>
          <w:sz w:val="20"/>
          <w:szCs w:val="20"/>
        </w:rPr>
        <w:t>z siedzibą w................................................................................................</w:t>
      </w:r>
      <w:r w:rsidR="008F3F76" w:rsidRPr="006A6ACE">
        <w:rPr>
          <w:rFonts w:ascii="Arial" w:hAnsi="Arial" w:cs="Arial"/>
          <w:sz w:val="20"/>
          <w:szCs w:val="20"/>
        </w:rPr>
        <w:t xml:space="preserve"> </w:t>
      </w:r>
      <w:r w:rsidRPr="006A6ACE">
        <w:rPr>
          <w:rFonts w:ascii="Arial" w:hAnsi="Arial" w:cs="Arial"/>
          <w:sz w:val="20"/>
          <w:szCs w:val="20"/>
        </w:rPr>
        <w:t>(NIP......................)</w:t>
      </w:r>
    </w:p>
    <w:p w:rsidR="004E604B" w:rsidRPr="006A6ACE" w:rsidRDefault="004E604B" w:rsidP="002301E3">
      <w:pPr>
        <w:pStyle w:val="Tekstpodstawowywcity"/>
        <w:spacing w:line="276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6A6ACE">
        <w:rPr>
          <w:rFonts w:ascii="Arial" w:hAnsi="Arial" w:cs="Arial"/>
          <w:sz w:val="20"/>
          <w:szCs w:val="20"/>
        </w:rPr>
        <w:t>reprezentowanym przez.............................................................................</w:t>
      </w:r>
    </w:p>
    <w:p w:rsidR="004E604B" w:rsidRPr="0020332C" w:rsidRDefault="004E604B" w:rsidP="002301E3">
      <w:pPr>
        <w:pStyle w:val="Tekstpodstawowywcity"/>
        <w:spacing w:line="276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zwanym dalej Wykonawcą</w:t>
      </w:r>
    </w:p>
    <w:p w:rsidR="004E604B" w:rsidRPr="0020332C" w:rsidRDefault="004E604B" w:rsidP="007054DB">
      <w:pPr>
        <w:pStyle w:val="Tekstpodstawowywcity"/>
        <w:spacing w:before="120" w:after="120" w:line="276" w:lineRule="auto"/>
        <w:ind w:left="0" w:right="-74" w:firstLine="709"/>
        <w:jc w:val="center"/>
        <w:rPr>
          <w:rFonts w:ascii="Arial" w:hAnsi="Arial" w:cs="Arial"/>
          <w:b/>
          <w:bCs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§1</w:t>
      </w:r>
    </w:p>
    <w:p w:rsidR="009D518A" w:rsidRPr="0020332C" w:rsidRDefault="009D518A" w:rsidP="00863E9E">
      <w:pPr>
        <w:pStyle w:val="Tekstpodstawowywcity"/>
        <w:spacing w:before="120" w:after="120" w:line="276" w:lineRule="auto"/>
        <w:ind w:left="0" w:right="-74"/>
        <w:jc w:val="both"/>
        <w:rPr>
          <w:rFonts w:ascii="Arial" w:hAnsi="Arial" w:cs="Arial"/>
          <w:b/>
          <w:bCs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Przedmiot umowy</w:t>
      </w:r>
    </w:p>
    <w:p w:rsidR="0002612C" w:rsidRPr="00BF4441" w:rsidRDefault="004E604B" w:rsidP="002301E3">
      <w:pPr>
        <w:pStyle w:val="Tekstpodstawowywcity"/>
        <w:numPr>
          <w:ilvl w:val="0"/>
          <w:numId w:val="17"/>
        </w:numPr>
        <w:spacing w:line="276" w:lineRule="auto"/>
        <w:ind w:right="-75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 xml:space="preserve">Zgodnie z wynikiem postępowania o udzielenie zamówienia </w:t>
      </w:r>
      <w:r w:rsidR="008F3F76" w:rsidRPr="00506814">
        <w:rPr>
          <w:rFonts w:ascii="Arial" w:hAnsi="Arial" w:cs="Arial"/>
          <w:sz w:val="20"/>
          <w:szCs w:val="20"/>
        </w:rPr>
        <w:t>publicznego w trybie przetargu nieograniczonego</w:t>
      </w:r>
      <w:r w:rsidRPr="00506814">
        <w:rPr>
          <w:rFonts w:ascii="Arial" w:hAnsi="Arial" w:cs="Arial"/>
          <w:sz w:val="20"/>
          <w:szCs w:val="20"/>
        </w:rPr>
        <w:t xml:space="preserve"> pismo BZP …………………z </w:t>
      </w:r>
      <w:r w:rsidR="008F3F76" w:rsidRPr="00506814">
        <w:rPr>
          <w:rFonts w:ascii="Arial" w:hAnsi="Arial" w:cs="Arial"/>
          <w:sz w:val="20"/>
          <w:szCs w:val="20"/>
        </w:rPr>
        <w:t>dnia ……………… Zamawiający zleca a </w:t>
      </w:r>
      <w:r w:rsidRPr="00506814">
        <w:rPr>
          <w:rFonts w:ascii="Arial" w:hAnsi="Arial" w:cs="Arial"/>
          <w:sz w:val="20"/>
          <w:szCs w:val="20"/>
        </w:rPr>
        <w:t xml:space="preserve">Wykonawca podejmuje się wykonania </w:t>
      </w:r>
      <w:r w:rsidRPr="00BF4441">
        <w:rPr>
          <w:rFonts w:ascii="Arial" w:hAnsi="Arial" w:cs="Arial"/>
          <w:sz w:val="20"/>
          <w:szCs w:val="20"/>
        </w:rPr>
        <w:t>zamówienia</w:t>
      </w:r>
      <w:r w:rsidR="00E43202" w:rsidRPr="00BF4441">
        <w:rPr>
          <w:rFonts w:ascii="Arial" w:hAnsi="Arial" w:cs="Arial"/>
          <w:sz w:val="20"/>
          <w:szCs w:val="20"/>
        </w:rPr>
        <w:t xml:space="preserve"> </w:t>
      </w:r>
      <w:r w:rsidR="0002612C" w:rsidRPr="00BF4441">
        <w:rPr>
          <w:rFonts w:ascii="Arial" w:hAnsi="Arial" w:cs="Arial"/>
          <w:sz w:val="20"/>
          <w:szCs w:val="20"/>
        </w:rPr>
        <w:t>pn:</w:t>
      </w:r>
    </w:p>
    <w:p w:rsidR="008601E4" w:rsidRPr="008601E4" w:rsidRDefault="00D1678C" w:rsidP="002301E3">
      <w:pPr>
        <w:pStyle w:val="Tekstpodstawowywcity"/>
        <w:spacing w:line="276" w:lineRule="auto"/>
        <w:ind w:left="426" w:right="-75"/>
        <w:jc w:val="both"/>
        <w:rPr>
          <w:rFonts w:ascii="Arial" w:hAnsi="Arial" w:cs="Arial"/>
          <w:i/>
          <w:sz w:val="20"/>
          <w:szCs w:val="20"/>
        </w:rPr>
      </w:pPr>
      <w:r w:rsidRPr="008601E4">
        <w:rPr>
          <w:rFonts w:ascii="Arial" w:hAnsi="Arial" w:cs="Arial"/>
          <w:i/>
          <w:w w:val="105"/>
          <w:sz w:val="20"/>
          <w:szCs w:val="20"/>
        </w:rPr>
        <w:t>„</w:t>
      </w:r>
      <w:r w:rsidR="008601E4" w:rsidRPr="008601E4">
        <w:rPr>
          <w:rFonts w:ascii="Arial" w:hAnsi="Arial" w:cs="Arial"/>
          <w:i/>
          <w:sz w:val="20"/>
          <w:szCs w:val="20"/>
        </w:rPr>
        <w:t xml:space="preserve">Lodowisko, </w:t>
      </w:r>
      <w:proofErr w:type="spellStart"/>
      <w:r w:rsidR="008601E4" w:rsidRPr="008601E4">
        <w:rPr>
          <w:rFonts w:ascii="Arial" w:hAnsi="Arial" w:cs="Arial"/>
          <w:i/>
          <w:sz w:val="20"/>
          <w:szCs w:val="20"/>
        </w:rPr>
        <w:t>rolkowisko</w:t>
      </w:r>
      <w:proofErr w:type="spellEnd"/>
      <w:r w:rsidR="008601E4" w:rsidRPr="008601E4">
        <w:rPr>
          <w:rFonts w:ascii="Arial" w:hAnsi="Arial" w:cs="Arial"/>
          <w:i/>
          <w:sz w:val="20"/>
          <w:szCs w:val="20"/>
        </w:rPr>
        <w:t>, muszla koncertowa - Zabrzańskie Centrum Kultury i Sportu przy basenie "</w:t>
      </w:r>
      <w:proofErr w:type="spellStart"/>
      <w:r w:rsidR="008601E4" w:rsidRPr="008601E4">
        <w:rPr>
          <w:rFonts w:ascii="Arial" w:hAnsi="Arial" w:cs="Arial"/>
          <w:i/>
          <w:sz w:val="20"/>
          <w:szCs w:val="20"/>
        </w:rPr>
        <w:t>Aquarius</w:t>
      </w:r>
      <w:proofErr w:type="spellEnd"/>
      <w:r w:rsidR="008601E4" w:rsidRPr="008601E4">
        <w:rPr>
          <w:rFonts w:ascii="Arial" w:hAnsi="Arial" w:cs="Arial"/>
          <w:i/>
          <w:sz w:val="20"/>
          <w:szCs w:val="20"/>
        </w:rPr>
        <w:t>" - Etap II</w:t>
      </w:r>
      <w:r w:rsidR="001871E0">
        <w:rPr>
          <w:rFonts w:ascii="Arial" w:hAnsi="Arial" w:cs="Arial"/>
          <w:i/>
          <w:sz w:val="20"/>
          <w:szCs w:val="20"/>
        </w:rPr>
        <w:t>- cześć drogowa</w:t>
      </w:r>
      <w:r w:rsidR="008601E4" w:rsidRPr="008601E4">
        <w:rPr>
          <w:rFonts w:ascii="Arial" w:hAnsi="Arial" w:cs="Arial"/>
          <w:i/>
          <w:sz w:val="20"/>
          <w:szCs w:val="20"/>
        </w:rPr>
        <w:t>"</w:t>
      </w:r>
    </w:p>
    <w:p w:rsidR="00E43202" w:rsidRDefault="00E43202" w:rsidP="002301E3">
      <w:pPr>
        <w:pStyle w:val="Tekstpodstawowywcity"/>
        <w:spacing w:line="276" w:lineRule="auto"/>
        <w:ind w:left="426" w:right="-75"/>
        <w:jc w:val="both"/>
        <w:rPr>
          <w:rFonts w:ascii="Arial" w:hAnsi="Arial" w:cs="Arial"/>
          <w:sz w:val="20"/>
          <w:szCs w:val="20"/>
        </w:rPr>
      </w:pPr>
      <w:r w:rsidRPr="00BF4441">
        <w:rPr>
          <w:rFonts w:ascii="Arial" w:hAnsi="Arial" w:cs="Arial"/>
          <w:sz w:val="20"/>
          <w:szCs w:val="20"/>
        </w:rPr>
        <w:t>zwanego dalej robotami lub przedmiotem umowy</w:t>
      </w:r>
      <w:r w:rsidR="001C1D19">
        <w:rPr>
          <w:rFonts w:ascii="Arial" w:hAnsi="Arial" w:cs="Arial"/>
          <w:sz w:val="20"/>
          <w:szCs w:val="20"/>
        </w:rPr>
        <w:t>.</w:t>
      </w:r>
    </w:p>
    <w:p w:rsidR="00F35255" w:rsidRPr="007361D7" w:rsidRDefault="003F7329" w:rsidP="002301E3">
      <w:pPr>
        <w:pStyle w:val="Tekstpodstawowywcity"/>
        <w:numPr>
          <w:ilvl w:val="0"/>
          <w:numId w:val="17"/>
        </w:numPr>
        <w:spacing w:line="276" w:lineRule="auto"/>
        <w:ind w:right="-74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>Inwestycja</w:t>
      </w:r>
      <w:r w:rsidR="008601E4">
        <w:rPr>
          <w:rFonts w:ascii="Arial" w:hAnsi="Arial" w:cs="Arial"/>
          <w:sz w:val="20"/>
          <w:szCs w:val="20"/>
        </w:rPr>
        <w:t xml:space="preserve"> zlokalizowana jest na działkach</w:t>
      </w:r>
      <w:r w:rsidR="00802BE5">
        <w:rPr>
          <w:rFonts w:ascii="Arial" w:hAnsi="Arial" w:cs="Arial"/>
          <w:sz w:val="20"/>
          <w:szCs w:val="20"/>
        </w:rPr>
        <w:t xml:space="preserve"> o </w:t>
      </w:r>
      <w:r w:rsidR="00802BE5" w:rsidRPr="00BF4441">
        <w:rPr>
          <w:rFonts w:ascii="Arial" w:hAnsi="Arial" w:cs="Arial"/>
          <w:sz w:val="20"/>
          <w:szCs w:val="20"/>
        </w:rPr>
        <w:t xml:space="preserve">nr </w:t>
      </w:r>
      <w:r w:rsidR="008601E4">
        <w:rPr>
          <w:rFonts w:ascii="Arial" w:hAnsi="Arial" w:cs="Arial"/>
          <w:sz w:val="20"/>
          <w:szCs w:val="20"/>
        </w:rPr>
        <w:t>1429/1,1783/1;1782/1</w:t>
      </w:r>
      <w:r w:rsidR="00D1678C" w:rsidRPr="00BF4441">
        <w:rPr>
          <w:rFonts w:ascii="Arial" w:hAnsi="Arial" w:cs="Arial"/>
          <w:sz w:val="20"/>
          <w:szCs w:val="20"/>
        </w:rPr>
        <w:t xml:space="preserve"> </w:t>
      </w:r>
      <w:r w:rsidRPr="00BF4441">
        <w:rPr>
          <w:rFonts w:ascii="Arial" w:hAnsi="Arial" w:cs="Arial"/>
          <w:sz w:val="20"/>
          <w:szCs w:val="20"/>
        </w:rPr>
        <w:t>w</w:t>
      </w:r>
      <w:r w:rsidRPr="00506814">
        <w:rPr>
          <w:rFonts w:ascii="Arial" w:hAnsi="Arial" w:cs="Arial"/>
          <w:sz w:val="20"/>
          <w:szCs w:val="20"/>
        </w:rPr>
        <w:t xml:space="preserve"> stosunku do któr</w:t>
      </w:r>
      <w:r w:rsidR="00833D8A">
        <w:rPr>
          <w:rFonts w:ascii="Arial" w:hAnsi="Arial" w:cs="Arial"/>
          <w:sz w:val="20"/>
          <w:szCs w:val="20"/>
        </w:rPr>
        <w:t>ej</w:t>
      </w:r>
      <w:r w:rsidRPr="00506814">
        <w:rPr>
          <w:rFonts w:ascii="Arial" w:hAnsi="Arial" w:cs="Arial"/>
          <w:sz w:val="20"/>
          <w:szCs w:val="20"/>
        </w:rPr>
        <w:t xml:space="preserve"> Zamawiający oświadcza, że dysponuje nieruchomością na cele budowlane.</w:t>
      </w:r>
    </w:p>
    <w:p w:rsidR="00AC42D7" w:rsidRPr="000C05B2" w:rsidRDefault="00053C58" w:rsidP="002301E3">
      <w:pPr>
        <w:pStyle w:val="Tekstpodstawowywcity"/>
        <w:numPr>
          <w:ilvl w:val="0"/>
          <w:numId w:val="17"/>
        </w:numPr>
        <w:spacing w:line="276" w:lineRule="auto"/>
        <w:ind w:right="-74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Szczegóło</w:t>
      </w:r>
      <w:r w:rsidR="008B7541" w:rsidRPr="00506814">
        <w:rPr>
          <w:rFonts w:ascii="Arial" w:hAnsi="Arial" w:cs="Arial"/>
          <w:sz w:val="20"/>
          <w:szCs w:val="22"/>
        </w:rPr>
        <w:t>wy opis przedmiotu umowy</w:t>
      </w:r>
      <w:r w:rsidRPr="00506814">
        <w:rPr>
          <w:rFonts w:ascii="Arial" w:hAnsi="Arial" w:cs="Arial"/>
          <w:sz w:val="20"/>
          <w:szCs w:val="22"/>
        </w:rPr>
        <w:t xml:space="preserve"> zawarty jest w dokumentacji projektowej</w:t>
      </w:r>
      <w:r w:rsidR="008859EB" w:rsidRPr="00506814">
        <w:rPr>
          <w:rFonts w:ascii="Arial" w:hAnsi="Arial" w:cs="Arial"/>
          <w:sz w:val="20"/>
          <w:szCs w:val="22"/>
        </w:rPr>
        <w:t xml:space="preserve"> op</w:t>
      </w:r>
      <w:r w:rsidR="00805734" w:rsidRPr="00506814">
        <w:rPr>
          <w:rFonts w:ascii="Arial" w:hAnsi="Arial" w:cs="Arial"/>
          <w:sz w:val="20"/>
          <w:szCs w:val="22"/>
        </w:rPr>
        <w:t>racowanej</w:t>
      </w:r>
      <w:r w:rsidR="003F7329" w:rsidRPr="00506814">
        <w:rPr>
          <w:rFonts w:ascii="Arial" w:hAnsi="Arial" w:cs="Arial"/>
          <w:sz w:val="20"/>
          <w:szCs w:val="22"/>
        </w:rPr>
        <w:t xml:space="preserve"> </w:t>
      </w:r>
      <w:r w:rsidR="003F7329" w:rsidRPr="00863E9E">
        <w:rPr>
          <w:rFonts w:ascii="Arial" w:hAnsi="Arial" w:cs="Arial"/>
          <w:sz w:val="20"/>
          <w:szCs w:val="22"/>
        </w:rPr>
        <w:t>przez</w:t>
      </w:r>
      <w:r w:rsidR="008601E4">
        <w:rPr>
          <w:rFonts w:ascii="Arial" w:hAnsi="Arial" w:cs="Arial"/>
          <w:sz w:val="20"/>
          <w:szCs w:val="22"/>
        </w:rPr>
        <w:t xml:space="preserve"> firmę PRB Consulting Jarosław </w:t>
      </w:r>
      <w:proofErr w:type="spellStart"/>
      <w:r w:rsidR="008601E4">
        <w:rPr>
          <w:rFonts w:ascii="Arial" w:hAnsi="Arial" w:cs="Arial"/>
          <w:sz w:val="20"/>
          <w:szCs w:val="22"/>
        </w:rPr>
        <w:t>Bąchorek</w:t>
      </w:r>
      <w:proofErr w:type="spellEnd"/>
      <w:r w:rsidR="008601E4">
        <w:rPr>
          <w:rFonts w:ascii="Arial" w:hAnsi="Arial" w:cs="Arial"/>
          <w:sz w:val="20"/>
          <w:szCs w:val="22"/>
        </w:rPr>
        <w:t xml:space="preserve"> </w:t>
      </w:r>
      <w:r w:rsidR="00397CD4" w:rsidRPr="000C05B2">
        <w:rPr>
          <w:rFonts w:ascii="Arial" w:hAnsi="Arial" w:cs="Arial"/>
          <w:sz w:val="20"/>
          <w:szCs w:val="22"/>
        </w:rPr>
        <w:t>,</w:t>
      </w:r>
      <w:r w:rsidR="005D2611" w:rsidRPr="000C05B2">
        <w:rPr>
          <w:rFonts w:ascii="Arial" w:hAnsi="Arial" w:cs="Arial"/>
          <w:sz w:val="20"/>
          <w:szCs w:val="22"/>
        </w:rPr>
        <w:t xml:space="preserve"> </w:t>
      </w:r>
      <w:r w:rsidR="008601E4">
        <w:rPr>
          <w:rFonts w:ascii="Arial" w:hAnsi="Arial" w:cs="Arial"/>
          <w:sz w:val="20"/>
          <w:szCs w:val="22"/>
        </w:rPr>
        <w:t>u</w:t>
      </w:r>
      <w:r w:rsidR="005D2611" w:rsidRPr="000C05B2">
        <w:rPr>
          <w:rFonts w:ascii="Arial" w:hAnsi="Arial" w:cs="Arial"/>
          <w:sz w:val="20"/>
          <w:szCs w:val="22"/>
        </w:rPr>
        <w:t xml:space="preserve">l. </w:t>
      </w:r>
      <w:r w:rsidR="008601E4">
        <w:rPr>
          <w:rFonts w:ascii="Arial" w:hAnsi="Arial" w:cs="Arial"/>
          <w:sz w:val="20"/>
          <w:szCs w:val="22"/>
        </w:rPr>
        <w:t>Sandomierska 26a, 27</w:t>
      </w:r>
      <w:r w:rsidR="005D2611" w:rsidRPr="000C05B2">
        <w:rPr>
          <w:rFonts w:ascii="Arial" w:hAnsi="Arial" w:cs="Arial"/>
          <w:sz w:val="20"/>
          <w:szCs w:val="22"/>
        </w:rPr>
        <w:t>-</w:t>
      </w:r>
      <w:r w:rsidR="008601E4">
        <w:rPr>
          <w:rFonts w:ascii="Arial" w:hAnsi="Arial" w:cs="Arial"/>
          <w:sz w:val="20"/>
          <w:szCs w:val="22"/>
        </w:rPr>
        <w:t>4</w:t>
      </w:r>
      <w:r w:rsidR="00C47977" w:rsidRPr="000C05B2">
        <w:rPr>
          <w:rFonts w:ascii="Arial" w:hAnsi="Arial" w:cs="Arial"/>
          <w:sz w:val="20"/>
          <w:szCs w:val="22"/>
        </w:rPr>
        <w:t>00</w:t>
      </w:r>
      <w:r w:rsidR="005D2611" w:rsidRPr="000C05B2">
        <w:rPr>
          <w:rFonts w:ascii="Arial" w:hAnsi="Arial" w:cs="Arial"/>
          <w:sz w:val="20"/>
          <w:szCs w:val="22"/>
        </w:rPr>
        <w:t xml:space="preserve"> </w:t>
      </w:r>
      <w:r w:rsidR="008601E4">
        <w:rPr>
          <w:rFonts w:ascii="Arial" w:hAnsi="Arial" w:cs="Arial"/>
          <w:sz w:val="20"/>
          <w:szCs w:val="22"/>
        </w:rPr>
        <w:t xml:space="preserve">Ostrowiec Św. </w:t>
      </w:r>
      <w:r w:rsidR="00002508" w:rsidRPr="000C05B2">
        <w:rPr>
          <w:rFonts w:ascii="Arial" w:hAnsi="Arial" w:cs="Arial"/>
          <w:sz w:val="20"/>
          <w:szCs w:val="22"/>
        </w:rPr>
        <w:t xml:space="preserve"> </w:t>
      </w:r>
      <w:r w:rsidR="003F7329" w:rsidRPr="000C05B2">
        <w:rPr>
          <w:rFonts w:ascii="Arial" w:hAnsi="Arial" w:cs="Arial"/>
          <w:sz w:val="20"/>
          <w:szCs w:val="22"/>
        </w:rPr>
        <w:t>obejmującej n/w pozycje:</w:t>
      </w:r>
    </w:p>
    <w:p w:rsidR="00002508" w:rsidRPr="000C05B2" w:rsidRDefault="00002508" w:rsidP="00AE7BA0">
      <w:pPr>
        <w:pStyle w:val="Tekstpodstawowy31"/>
        <w:numPr>
          <w:ilvl w:val="0"/>
          <w:numId w:val="44"/>
        </w:numPr>
        <w:tabs>
          <w:tab w:val="clear" w:pos="360"/>
          <w:tab w:val="num" w:pos="851"/>
        </w:tabs>
        <w:spacing w:line="276" w:lineRule="auto"/>
        <w:ind w:left="851" w:hanging="284"/>
      </w:pPr>
      <w:bookmarkStart w:id="0" w:name="_Hlk529865589"/>
      <w:bookmarkStart w:id="1" w:name="_Hlk497466359"/>
      <w:r w:rsidRPr="000C05B2">
        <w:t xml:space="preserve">Projekt </w:t>
      </w:r>
      <w:r w:rsidR="00862B51" w:rsidRPr="000C05B2">
        <w:rPr>
          <w:rFonts w:cs="Arial"/>
        </w:rPr>
        <w:t>B</w:t>
      </w:r>
      <w:r w:rsidRPr="000C05B2">
        <w:rPr>
          <w:rFonts w:cs="Arial"/>
        </w:rPr>
        <w:t>udowlan</w:t>
      </w:r>
      <w:r w:rsidR="00862B51" w:rsidRPr="000C05B2">
        <w:rPr>
          <w:rFonts w:cs="Arial"/>
        </w:rPr>
        <w:t>o-Wykonawczy</w:t>
      </w:r>
      <w:r w:rsidR="00863E9E" w:rsidRPr="000C05B2">
        <w:rPr>
          <w:rFonts w:cs="Arial"/>
        </w:rPr>
        <w:t xml:space="preserve"> d</w:t>
      </w:r>
      <w:r w:rsidRPr="000C05B2">
        <w:rPr>
          <w:rFonts w:cs="Arial"/>
        </w:rPr>
        <w:t xml:space="preserve">la zadania pn.: </w:t>
      </w:r>
      <w:r w:rsidRPr="008601E4">
        <w:rPr>
          <w:rFonts w:cs="Arial"/>
        </w:rPr>
        <w:t>„</w:t>
      </w:r>
      <w:bookmarkEnd w:id="0"/>
      <w:r w:rsidR="008601E4">
        <w:rPr>
          <w:rFonts w:cs="Arial"/>
        </w:rPr>
        <w:t xml:space="preserve"> Budowa Muszli Koncertowej w ramach zadania  - </w:t>
      </w:r>
      <w:r w:rsidR="008601E4" w:rsidRPr="008601E4">
        <w:rPr>
          <w:rFonts w:cs="Arial"/>
        </w:rPr>
        <w:t xml:space="preserve">Lodowisko, </w:t>
      </w:r>
      <w:proofErr w:type="spellStart"/>
      <w:r w:rsidR="008601E4" w:rsidRPr="008601E4">
        <w:rPr>
          <w:rFonts w:cs="Arial"/>
        </w:rPr>
        <w:t>rolkowisko</w:t>
      </w:r>
      <w:proofErr w:type="spellEnd"/>
      <w:r w:rsidR="008601E4" w:rsidRPr="008601E4">
        <w:rPr>
          <w:rFonts w:cs="Arial"/>
        </w:rPr>
        <w:t>, muszla koncertowa - Zabrzańskie Centrum Kultury i Sportu przy basenie "</w:t>
      </w:r>
      <w:proofErr w:type="spellStart"/>
      <w:r w:rsidR="008601E4" w:rsidRPr="008601E4">
        <w:rPr>
          <w:rFonts w:cs="Arial"/>
        </w:rPr>
        <w:t>Aquarius</w:t>
      </w:r>
      <w:proofErr w:type="spellEnd"/>
      <w:r w:rsidR="008601E4" w:rsidRPr="008601E4">
        <w:rPr>
          <w:rFonts w:cs="Arial"/>
        </w:rPr>
        <w:t>" - Etap II"</w:t>
      </w:r>
      <w:r w:rsidRPr="008601E4">
        <w:rPr>
          <w:rFonts w:cs="Arial"/>
        </w:rPr>
        <w:t>.</w:t>
      </w:r>
    </w:p>
    <w:p w:rsidR="00D6562A" w:rsidRPr="00244F86" w:rsidRDefault="00D6562A" w:rsidP="002301E3">
      <w:pPr>
        <w:pStyle w:val="Tekstpodstawowy31"/>
        <w:numPr>
          <w:ilvl w:val="0"/>
          <w:numId w:val="44"/>
        </w:numPr>
        <w:tabs>
          <w:tab w:val="clear" w:pos="360"/>
        </w:tabs>
        <w:spacing w:line="276" w:lineRule="auto"/>
        <w:ind w:left="851" w:hanging="284"/>
      </w:pPr>
      <w:r>
        <w:rPr>
          <w:rFonts w:cs="Arial"/>
        </w:rPr>
        <w:t>Projekt</w:t>
      </w:r>
      <w:r w:rsidR="00244F86">
        <w:rPr>
          <w:rFonts w:cs="Arial"/>
        </w:rPr>
        <w:t>y wykonawcze branżowe:</w:t>
      </w:r>
    </w:p>
    <w:p w:rsidR="00244F86" w:rsidRDefault="00244F86" w:rsidP="002301E3">
      <w:pPr>
        <w:pStyle w:val="Tekstpodstawowy31"/>
        <w:spacing w:line="276" w:lineRule="auto"/>
        <w:ind w:left="993"/>
      </w:pPr>
      <w:r>
        <w:t>•</w:t>
      </w:r>
      <w:r>
        <w:tab/>
        <w:t xml:space="preserve">część </w:t>
      </w:r>
      <w:r w:rsidR="008601E4">
        <w:t>drogowa</w:t>
      </w:r>
    </w:p>
    <w:p w:rsidR="00244F86" w:rsidRPr="00863E9E" w:rsidRDefault="00244F86" w:rsidP="002301E3">
      <w:pPr>
        <w:pStyle w:val="Tekstpodstawowy31"/>
        <w:spacing w:line="276" w:lineRule="auto"/>
        <w:ind w:left="993"/>
      </w:pPr>
      <w:r w:rsidRPr="00863E9E">
        <w:t>•</w:t>
      </w:r>
      <w:r w:rsidRPr="00863E9E">
        <w:tab/>
      </w:r>
      <w:r w:rsidR="008601E4">
        <w:t>instalacja elektryczna zewnętrzna</w:t>
      </w:r>
    </w:p>
    <w:p w:rsidR="00002508" w:rsidRDefault="00002508" w:rsidP="002301E3">
      <w:pPr>
        <w:pStyle w:val="Tekstpodstawowy31"/>
        <w:numPr>
          <w:ilvl w:val="0"/>
          <w:numId w:val="44"/>
        </w:numPr>
        <w:spacing w:line="276" w:lineRule="auto"/>
        <w:ind w:left="851" w:hanging="284"/>
      </w:pPr>
      <w:r>
        <w:t>Przedmiary robót,</w:t>
      </w:r>
    </w:p>
    <w:p w:rsidR="00002508" w:rsidRDefault="00002508" w:rsidP="002301E3">
      <w:pPr>
        <w:pStyle w:val="Tekstpodstawowy31"/>
        <w:numPr>
          <w:ilvl w:val="0"/>
          <w:numId w:val="44"/>
        </w:numPr>
        <w:spacing w:line="276" w:lineRule="auto"/>
        <w:ind w:left="851" w:hanging="284"/>
      </w:pPr>
      <w:r>
        <w:t xml:space="preserve">Specyfikacje </w:t>
      </w:r>
      <w:r w:rsidR="001836BA">
        <w:t>T</w:t>
      </w:r>
      <w:r>
        <w:t>echniczne</w:t>
      </w:r>
      <w:r w:rsidR="001836BA">
        <w:t xml:space="preserve"> Wykonania i Odbioru Robót</w:t>
      </w:r>
      <w:r w:rsidR="004D6F6F">
        <w:t xml:space="preserve"> Budowlanych</w:t>
      </w:r>
      <w:r w:rsidR="001836BA">
        <w:t>.</w:t>
      </w:r>
    </w:p>
    <w:bookmarkEnd w:id="1"/>
    <w:p w:rsidR="006969DF" w:rsidRPr="006F4760" w:rsidRDefault="006969DF" w:rsidP="00E21190">
      <w:pPr>
        <w:pStyle w:val="Tekstpodstawowywcity"/>
        <w:numPr>
          <w:ilvl w:val="0"/>
          <w:numId w:val="17"/>
        </w:numPr>
        <w:spacing w:line="276" w:lineRule="auto"/>
        <w:ind w:left="357" w:right="-74" w:hanging="357"/>
        <w:jc w:val="both"/>
        <w:rPr>
          <w:rFonts w:ascii="Arial" w:hAnsi="Arial" w:cs="Arial"/>
          <w:sz w:val="20"/>
        </w:rPr>
      </w:pPr>
      <w:r w:rsidRPr="006F4760">
        <w:rPr>
          <w:rFonts w:ascii="Arial" w:hAnsi="Arial" w:cs="Arial"/>
          <w:sz w:val="20"/>
        </w:rPr>
        <w:t xml:space="preserve">W ramach wynagrodzenia umownego </w:t>
      </w:r>
      <w:r w:rsidRPr="006F4760">
        <w:rPr>
          <w:rFonts w:ascii="Arial" w:hAnsi="Arial" w:cs="Arial"/>
          <w:b/>
          <w:sz w:val="20"/>
        </w:rPr>
        <w:t xml:space="preserve">(wynagrodzenie ryczałtowe) </w:t>
      </w:r>
      <w:r w:rsidRPr="006F4760">
        <w:rPr>
          <w:rFonts w:ascii="Arial" w:hAnsi="Arial" w:cs="Arial"/>
          <w:sz w:val="20"/>
        </w:rPr>
        <w:t xml:space="preserve">Wykonawca zobowiązuje się wykonać wszystkie opisane Dokumentacją projektową, </w:t>
      </w:r>
      <w:proofErr w:type="spellStart"/>
      <w:r w:rsidRPr="006F4760">
        <w:rPr>
          <w:rFonts w:ascii="Arial" w:hAnsi="Arial" w:cs="Arial"/>
          <w:sz w:val="20"/>
        </w:rPr>
        <w:t>STWiORB</w:t>
      </w:r>
      <w:proofErr w:type="spellEnd"/>
      <w:r w:rsidRPr="006F4760">
        <w:rPr>
          <w:rFonts w:ascii="Arial" w:hAnsi="Arial" w:cs="Arial"/>
          <w:sz w:val="20"/>
        </w:rPr>
        <w:t xml:space="preserve"> oraz materiałami załączonymi do ogłoszenia przetargu roboty budowlane, </w:t>
      </w:r>
      <w:r w:rsidRPr="008F152C">
        <w:rPr>
          <w:rFonts w:ascii="Arial" w:hAnsi="Arial" w:cs="Arial"/>
          <w:sz w:val="20"/>
        </w:rPr>
        <w:t>dostawy oraz usługi</w:t>
      </w:r>
      <w:r w:rsidRPr="006F4760">
        <w:rPr>
          <w:rFonts w:ascii="Arial" w:hAnsi="Arial" w:cs="Arial"/>
          <w:sz w:val="20"/>
        </w:rPr>
        <w:t xml:space="preserve"> niezbędne do realizacji przedmiotu Umowy.</w:t>
      </w:r>
    </w:p>
    <w:p w:rsidR="006969DF" w:rsidRPr="00F318F1" w:rsidRDefault="006969DF" w:rsidP="00E21190">
      <w:pPr>
        <w:pStyle w:val="Tekstpodstawowywcity"/>
        <w:numPr>
          <w:ilvl w:val="0"/>
          <w:numId w:val="17"/>
        </w:numPr>
        <w:spacing w:line="276" w:lineRule="auto"/>
        <w:ind w:left="357" w:right="-74" w:hanging="357"/>
        <w:jc w:val="both"/>
        <w:rPr>
          <w:rFonts w:ascii="Arial" w:hAnsi="Arial" w:cs="Arial"/>
          <w:bCs/>
          <w:sz w:val="20"/>
          <w:szCs w:val="20"/>
        </w:rPr>
      </w:pPr>
      <w:r w:rsidRPr="006F4760">
        <w:rPr>
          <w:rFonts w:ascii="Arial" w:hAnsi="Arial" w:cs="Arial"/>
          <w:sz w:val="20"/>
          <w:szCs w:val="20"/>
        </w:rPr>
        <w:t xml:space="preserve">Wykonawca zobowiązuje się wykonać dodatkowe roboty budowlane, dostawy oraz usługi, o których mowa w art. 144.1 pkt. 2 i 3 ustawy </w:t>
      </w:r>
      <w:proofErr w:type="spellStart"/>
      <w:r w:rsidRPr="006F4760">
        <w:rPr>
          <w:rFonts w:ascii="Arial" w:hAnsi="Arial" w:cs="Arial"/>
          <w:sz w:val="20"/>
          <w:szCs w:val="20"/>
        </w:rPr>
        <w:t>Pzp</w:t>
      </w:r>
      <w:proofErr w:type="spellEnd"/>
      <w:r w:rsidRPr="006F4760">
        <w:rPr>
          <w:rFonts w:ascii="Arial" w:hAnsi="Arial" w:cs="Arial"/>
          <w:sz w:val="20"/>
          <w:szCs w:val="20"/>
        </w:rPr>
        <w:t xml:space="preserve"> tj. takie, które nie zostały opisane Dokumentacją projektową  </w:t>
      </w:r>
      <w:proofErr w:type="spellStart"/>
      <w:r w:rsidRPr="006F4760">
        <w:rPr>
          <w:rFonts w:ascii="Arial" w:hAnsi="Arial" w:cs="Arial"/>
          <w:sz w:val="20"/>
          <w:szCs w:val="20"/>
        </w:rPr>
        <w:t>STWiORB</w:t>
      </w:r>
      <w:proofErr w:type="spellEnd"/>
      <w:r w:rsidRPr="006F4760">
        <w:rPr>
          <w:rFonts w:ascii="Arial" w:hAnsi="Arial" w:cs="Arial"/>
          <w:sz w:val="20"/>
          <w:szCs w:val="20"/>
        </w:rPr>
        <w:t xml:space="preserve"> oraz materiałami załączonymi do SIWZ (tj. wykraczające poza zakres zobowiązania umownego) a są konieczne do prawidłowego wykonania przedmiotu umowy zgodnie z projektem budowlanym, bez których nie można wykonać przedmiotu zamówienia lub których Zamawiający działający z należytą starannością nie mógł przewidzieć.</w:t>
      </w:r>
    </w:p>
    <w:p w:rsidR="00685239" w:rsidRPr="00685239" w:rsidRDefault="00685239" w:rsidP="00E21190">
      <w:pPr>
        <w:pStyle w:val="tyt"/>
        <w:keepNext w:val="0"/>
        <w:numPr>
          <w:ilvl w:val="0"/>
          <w:numId w:val="17"/>
        </w:numPr>
        <w:spacing w:before="0" w:after="0" w:line="276" w:lineRule="auto"/>
        <w:ind w:left="357" w:right="-75" w:hanging="357"/>
        <w:jc w:val="both"/>
        <w:rPr>
          <w:rFonts w:ascii="Arial" w:hAnsi="Arial" w:cs="Arial"/>
          <w:b w:val="0"/>
          <w:bCs/>
          <w:sz w:val="20"/>
        </w:rPr>
      </w:pPr>
      <w:r w:rsidRPr="00685239">
        <w:rPr>
          <w:rFonts w:ascii="Arial" w:hAnsi="Arial" w:cs="Arial"/>
          <w:b w:val="0"/>
          <w:bCs/>
          <w:sz w:val="20"/>
        </w:rPr>
        <w:t>Wykonawca zobowiązuje się do realizacji robót zamiennych w stosunku do robot budowlanych opisanych w projekcie budowlanym, jeżeli ich wykonanie jest konieczne dla realizacji Umowy zgodnie z zasadami wiedzy technicznej, na zasadach określonych w niniejszej umowie.</w:t>
      </w:r>
    </w:p>
    <w:p w:rsidR="00685239" w:rsidRPr="00685239" w:rsidRDefault="00685239" w:rsidP="00685239">
      <w:pPr>
        <w:pStyle w:val="Tekstpodstawowywcity"/>
        <w:numPr>
          <w:ilvl w:val="0"/>
          <w:numId w:val="17"/>
        </w:numPr>
        <w:spacing w:line="276" w:lineRule="auto"/>
        <w:ind w:left="357" w:right="-74" w:hanging="357"/>
        <w:jc w:val="both"/>
        <w:rPr>
          <w:rFonts w:ascii="Arial" w:hAnsi="Arial" w:cs="Arial"/>
          <w:bCs/>
          <w:sz w:val="20"/>
        </w:rPr>
      </w:pPr>
      <w:r w:rsidRPr="00685239">
        <w:rPr>
          <w:rFonts w:ascii="Arial" w:hAnsi="Arial" w:cs="Arial"/>
          <w:bCs/>
          <w:sz w:val="20"/>
        </w:rPr>
        <w:t>Zamawiający zleci wykonanie robót zamiennych, o ile zmiany te będą korzystne dla Zamawiającego, a w szczególności:</w:t>
      </w:r>
    </w:p>
    <w:p w:rsidR="00685239" w:rsidRPr="00685239" w:rsidRDefault="00685239" w:rsidP="00685239">
      <w:pPr>
        <w:pStyle w:val="tyt"/>
        <w:keepNext w:val="0"/>
        <w:numPr>
          <w:ilvl w:val="0"/>
          <w:numId w:val="45"/>
        </w:numPr>
        <w:spacing w:before="0" w:after="0" w:line="276" w:lineRule="auto"/>
        <w:ind w:left="567" w:right="-75" w:hanging="283"/>
        <w:jc w:val="both"/>
        <w:rPr>
          <w:rFonts w:ascii="Arial" w:hAnsi="Arial" w:cs="Arial"/>
          <w:b w:val="0"/>
          <w:bCs/>
          <w:sz w:val="20"/>
        </w:rPr>
      </w:pPr>
      <w:r w:rsidRPr="00685239">
        <w:rPr>
          <w:rFonts w:ascii="Arial" w:hAnsi="Arial" w:cs="Arial"/>
          <w:b w:val="0"/>
          <w:bCs/>
          <w:sz w:val="20"/>
        </w:rPr>
        <w:t>spowodują obniżenie kosztu realizacji, eksploatacji lub konserwacji przedmiotu umowy</w:t>
      </w:r>
      <w:r w:rsidR="0085793B">
        <w:rPr>
          <w:rFonts w:ascii="Arial" w:hAnsi="Arial" w:cs="Arial"/>
          <w:b w:val="0"/>
          <w:bCs/>
          <w:sz w:val="20"/>
        </w:rPr>
        <w:t>,</w:t>
      </w:r>
    </w:p>
    <w:p w:rsidR="00685239" w:rsidRPr="00685239" w:rsidRDefault="00685239" w:rsidP="00685239">
      <w:pPr>
        <w:pStyle w:val="tyt"/>
        <w:keepNext w:val="0"/>
        <w:numPr>
          <w:ilvl w:val="0"/>
          <w:numId w:val="45"/>
        </w:numPr>
        <w:spacing w:before="0" w:after="0" w:line="276" w:lineRule="auto"/>
        <w:ind w:left="567" w:right="-75" w:hanging="283"/>
        <w:jc w:val="both"/>
        <w:rPr>
          <w:rFonts w:ascii="Arial" w:hAnsi="Arial" w:cs="Arial"/>
          <w:b w:val="0"/>
          <w:bCs/>
          <w:sz w:val="20"/>
        </w:rPr>
      </w:pPr>
      <w:r w:rsidRPr="00685239">
        <w:rPr>
          <w:rFonts w:ascii="Arial" w:hAnsi="Arial" w:cs="Arial"/>
          <w:b w:val="0"/>
          <w:bCs/>
          <w:sz w:val="20"/>
        </w:rPr>
        <w:t>stały się konieczne na skutek wad w dokumentacji projektowej, czyli jej niezgodności z zasadami wiedzy, obowiązującymi przepisami prawa lub stanem faktycznym na budowie</w:t>
      </w:r>
      <w:r w:rsidR="0085793B">
        <w:rPr>
          <w:rFonts w:ascii="Arial" w:hAnsi="Arial" w:cs="Arial"/>
          <w:b w:val="0"/>
          <w:bCs/>
          <w:sz w:val="20"/>
        </w:rPr>
        <w:t>,</w:t>
      </w:r>
    </w:p>
    <w:p w:rsidR="00685239" w:rsidRPr="00685239" w:rsidRDefault="00685239" w:rsidP="00685239">
      <w:pPr>
        <w:pStyle w:val="tyt"/>
        <w:keepNext w:val="0"/>
        <w:numPr>
          <w:ilvl w:val="0"/>
          <w:numId w:val="45"/>
        </w:numPr>
        <w:spacing w:before="0" w:after="0" w:line="276" w:lineRule="auto"/>
        <w:ind w:left="567" w:right="-75" w:hanging="283"/>
        <w:jc w:val="both"/>
        <w:rPr>
          <w:rFonts w:ascii="Arial" w:hAnsi="Arial" w:cs="Arial"/>
          <w:b w:val="0"/>
          <w:bCs/>
          <w:sz w:val="20"/>
        </w:rPr>
      </w:pPr>
      <w:r w:rsidRPr="00685239">
        <w:rPr>
          <w:rFonts w:ascii="Arial" w:hAnsi="Arial" w:cs="Arial"/>
          <w:b w:val="0"/>
          <w:bCs/>
          <w:sz w:val="20"/>
        </w:rPr>
        <w:t>wystąpi niedostępność na rynku materiałów lub urz</w:t>
      </w:r>
      <w:r w:rsidR="0085793B">
        <w:rPr>
          <w:rFonts w:ascii="Arial" w:hAnsi="Arial" w:cs="Arial"/>
          <w:b w:val="0"/>
          <w:bCs/>
          <w:sz w:val="20"/>
        </w:rPr>
        <w:t>ądzeń wskazanych w dokumentacji,</w:t>
      </w:r>
    </w:p>
    <w:p w:rsidR="00685239" w:rsidRPr="00685239" w:rsidRDefault="00685239" w:rsidP="00685239">
      <w:pPr>
        <w:pStyle w:val="tyt"/>
        <w:keepNext w:val="0"/>
        <w:numPr>
          <w:ilvl w:val="0"/>
          <w:numId w:val="45"/>
        </w:numPr>
        <w:spacing w:before="0" w:after="0" w:line="276" w:lineRule="auto"/>
        <w:ind w:left="567" w:right="-75" w:hanging="283"/>
        <w:jc w:val="both"/>
        <w:rPr>
          <w:rFonts w:ascii="Arial" w:hAnsi="Arial" w:cs="Arial"/>
          <w:b w:val="0"/>
          <w:bCs/>
          <w:sz w:val="20"/>
        </w:rPr>
      </w:pPr>
      <w:r w:rsidRPr="00685239">
        <w:rPr>
          <w:rFonts w:ascii="Arial" w:hAnsi="Arial" w:cs="Arial"/>
          <w:b w:val="0"/>
          <w:bCs/>
          <w:sz w:val="20"/>
        </w:rPr>
        <w:lastRenderedPageBreak/>
        <w:t>wynikną z konieczności aktualizacji rozwiązań projektowych z uwagi na zmiany obowiązujących prze</w:t>
      </w:r>
      <w:r w:rsidR="0085793B">
        <w:rPr>
          <w:rFonts w:ascii="Arial" w:hAnsi="Arial" w:cs="Arial"/>
          <w:b w:val="0"/>
          <w:bCs/>
          <w:sz w:val="20"/>
        </w:rPr>
        <w:t>pisów lub postęp technologiczny.</w:t>
      </w:r>
    </w:p>
    <w:p w:rsidR="004B47C1" w:rsidRPr="007444A6" w:rsidRDefault="004B47C1" w:rsidP="004B47C1">
      <w:pPr>
        <w:pStyle w:val="Tekstpodstawowywcity"/>
        <w:numPr>
          <w:ilvl w:val="0"/>
          <w:numId w:val="17"/>
        </w:numPr>
        <w:spacing w:line="276" w:lineRule="auto"/>
        <w:ind w:left="357" w:right="-7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7444A6">
        <w:rPr>
          <w:rFonts w:ascii="Arial" w:hAnsi="Arial" w:cs="Arial"/>
          <w:bCs/>
          <w:sz w:val="20"/>
          <w:szCs w:val="20"/>
        </w:rPr>
        <w:t xml:space="preserve">Wynagrodzenie Wykonawcy za roboty dodatkowe i zamienne w rozumieniu ust. </w:t>
      </w:r>
      <w:r w:rsidR="004B1BB2" w:rsidRPr="007444A6">
        <w:rPr>
          <w:rFonts w:ascii="Arial" w:hAnsi="Arial" w:cs="Arial"/>
          <w:bCs/>
          <w:sz w:val="20"/>
          <w:szCs w:val="20"/>
        </w:rPr>
        <w:t>5 i 6</w:t>
      </w:r>
      <w:r w:rsidRPr="007444A6">
        <w:rPr>
          <w:rFonts w:ascii="Arial" w:hAnsi="Arial" w:cs="Arial"/>
          <w:bCs/>
          <w:sz w:val="20"/>
          <w:szCs w:val="20"/>
        </w:rPr>
        <w:t xml:space="preserve"> ma charakter kosztorysowy i będzie rozliczane zgodnie z zapisami opisanymi w </w:t>
      </w:r>
      <w:r w:rsidRPr="007444A6">
        <w:rPr>
          <w:rFonts w:ascii="Arial" w:hAnsi="Arial" w:cs="Arial"/>
          <w:b/>
          <w:bCs/>
          <w:sz w:val="20"/>
          <w:szCs w:val="20"/>
        </w:rPr>
        <w:t xml:space="preserve">§7 </w:t>
      </w:r>
      <w:r w:rsidRPr="007444A6">
        <w:rPr>
          <w:rFonts w:ascii="Arial" w:hAnsi="Arial" w:cs="Arial"/>
          <w:bCs/>
          <w:sz w:val="20"/>
          <w:szCs w:val="20"/>
        </w:rPr>
        <w:t>umowy.</w:t>
      </w:r>
    </w:p>
    <w:p w:rsidR="00B21530" w:rsidRDefault="00556669" w:rsidP="002301E3">
      <w:pPr>
        <w:pStyle w:val="Tekstpodstawowywcity"/>
        <w:numPr>
          <w:ilvl w:val="0"/>
          <w:numId w:val="17"/>
        </w:numPr>
        <w:spacing w:line="276" w:lineRule="auto"/>
        <w:ind w:right="-74"/>
        <w:jc w:val="both"/>
        <w:rPr>
          <w:rFonts w:ascii="Arial" w:hAnsi="Arial" w:cs="Arial"/>
          <w:b/>
          <w:bCs/>
          <w:sz w:val="20"/>
          <w:szCs w:val="20"/>
        </w:rPr>
      </w:pPr>
      <w:r w:rsidRPr="0087761E">
        <w:rPr>
          <w:rFonts w:ascii="Arial" w:hAnsi="Arial" w:cs="Arial"/>
          <w:b/>
          <w:bCs/>
          <w:sz w:val="20"/>
          <w:szCs w:val="20"/>
        </w:rPr>
        <w:t>Zakres robót obejmuje</w:t>
      </w:r>
      <w:r w:rsidR="008601E4">
        <w:rPr>
          <w:rFonts w:ascii="Arial" w:hAnsi="Arial" w:cs="Arial"/>
          <w:b/>
          <w:bCs/>
          <w:sz w:val="20"/>
          <w:szCs w:val="20"/>
        </w:rPr>
        <w:t xml:space="preserve"> budowę drogi dojazdowej do obiektu muszli koncertowej</w:t>
      </w:r>
      <w:r w:rsidR="005C5125">
        <w:rPr>
          <w:rFonts w:ascii="Arial" w:hAnsi="Arial" w:cs="Arial"/>
          <w:b/>
          <w:bCs/>
          <w:sz w:val="20"/>
          <w:szCs w:val="20"/>
        </w:rPr>
        <w:t xml:space="preserve"> w tym</w:t>
      </w:r>
      <w:r w:rsidR="00CF1647" w:rsidRPr="0087761E">
        <w:rPr>
          <w:rFonts w:ascii="Arial" w:hAnsi="Arial" w:cs="Arial"/>
          <w:b/>
          <w:bCs/>
          <w:sz w:val="20"/>
          <w:szCs w:val="20"/>
        </w:rPr>
        <w:t>:</w:t>
      </w:r>
    </w:p>
    <w:p w:rsidR="00002421" w:rsidRPr="008601E4" w:rsidRDefault="008601E4" w:rsidP="008601E4">
      <w:pPr>
        <w:pStyle w:val="Akapitzlist"/>
        <w:numPr>
          <w:ilvl w:val="1"/>
          <w:numId w:val="17"/>
        </w:numPr>
        <w:spacing w:line="276" w:lineRule="auto"/>
        <w:jc w:val="both"/>
        <w:rPr>
          <w:rFonts w:ascii="Arial" w:hAnsi="Arial" w:cs="Arial"/>
        </w:rPr>
      </w:pPr>
      <w:bookmarkStart w:id="2" w:name="_Hlk497464257"/>
      <w:r w:rsidRPr="008601E4">
        <w:rPr>
          <w:rFonts w:ascii="Arial" w:hAnsi="Arial" w:cs="Arial"/>
        </w:rPr>
        <w:t>budowa drogi dojazdowej z kostki brukowej;</w:t>
      </w:r>
    </w:p>
    <w:p w:rsidR="008601E4" w:rsidRDefault="008601E4" w:rsidP="008601E4">
      <w:pPr>
        <w:pStyle w:val="Akapitzlist"/>
        <w:numPr>
          <w:ilvl w:val="1"/>
          <w:numId w:val="17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wykonanie </w:t>
      </w:r>
      <w:r w:rsidR="00AA62DE">
        <w:rPr>
          <w:rFonts w:ascii="Arial" w:hAnsi="Arial" w:cs="Arial"/>
        </w:rPr>
        <w:t>instalacji elektrycznej zewnętrznej z przyłączem;</w:t>
      </w:r>
    </w:p>
    <w:p w:rsidR="00AA62DE" w:rsidRPr="008601E4" w:rsidRDefault="00AA62DE" w:rsidP="008601E4">
      <w:pPr>
        <w:pStyle w:val="Akapitzlist"/>
        <w:numPr>
          <w:ilvl w:val="1"/>
          <w:numId w:val="17"/>
        </w:numPr>
        <w:spacing w:line="276" w:lineRule="auto"/>
        <w:jc w:val="both"/>
        <w:rPr>
          <w:rFonts w:ascii="Arial" w:hAnsi="Arial" w:cs="Arial"/>
        </w:rPr>
      </w:pPr>
      <w:r w:rsidRPr="000C05B2">
        <w:rPr>
          <w:rFonts w:ascii="Arial" w:hAnsi="Arial" w:cs="Arial"/>
          <w:bCs/>
          <w:szCs w:val="22"/>
        </w:rPr>
        <w:t>wszelkie roboty towarzyszące powyższemu zakresowi niezbędnie do właściwej realizacji zadania.</w:t>
      </w:r>
    </w:p>
    <w:bookmarkEnd w:id="2"/>
    <w:p w:rsidR="00B21530" w:rsidRPr="0087761E" w:rsidRDefault="00B21530" w:rsidP="002301E3">
      <w:pPr>
        <w:pStyle w:val="Tekstpodstawowywcity"/>
        <w:numPr>
          <w:ilvl w:val="0"/>
          <w:numId w:val="17"/>
        </w:numPr>
        <w:spacing w:line="276" w:lineRule="auto"/>
        <w:ind w:left="357" w:right="23" w:hanging="357"/>
        <w:jc w:val="both"/>
        <w:rPr>
          <w:rFonts w:ascii="Arial" w:hAnsi="Arial" w:cs="Arial"/>
          <w:b/>
          <w:sz w:val="20"/>
          <w:szCs w:val="20"/>
        </w:rPr>
      </w:pPr>
      <w:r w:rsidRPr="000C05B2">
        <w:rPr>
          <w:rFonts w:ascii="Arial" w:hAnsi="Arial" w:cs="Arial"/>
          <w:b/>
          <w:sz w:val="20"/>
          <w:szCs w:val="20"/>
        </w:rPr>
        <w:t>Zakres zadania</w:t>
      </w:r>
      <w:r w:rsidRPr="0087761E">
        <w:rPr>
          <w:rFonts w:ascii="Arial" w:hAnsi="Arial" w:cs="Arial"/>
          <w:b/>
          <w:sz w:val="20"/>
          <w:szCs w:val="20"/>
        </w:rPr>
        <w:t xml:space="preserve"> obejmuje również: </w:t>
      </w:r>
    </w:p>
    <w:p w:rsidR="00AA4E0D" w:rsidRPr="00BF4441" w:rsidRDefault="00A24818" w:rsidP="002301E3">
      <w:pPr>
        <w:pStyle w:val="Nagwek"/>
        <w:numPr>
          <w:ilvl w:val="1"/>
          <w:numId w:val="17"/>
        </w:numPr>
        <w:tabs>
          <w:tab w:val="clear" w:pos="1080"/>
          <w:tab w:val="num" w:pos="567"/>
        </w:tabs>
        <w:spacing w:line="276" w:lineRule="auto"/>
        <w:ind w:left="568" w:right="23" w:hanging="284"/>
        <w:jc w:val="both"/>
        <w:rPr>
          <w:rFonts w:ascii="Arial" w:hAnsi="Arial" w:cs="Arial"/>
        </w:rPr>
      </w:pPr>
      <w:r w:rsidRPr="00BF4441">
        <w:rPr>
          <w:rFonts w:ascii="Arial" w:hAnsi="Arial" w:cs="Arial"/>
        </w:rPr>
        <w:t>organizację</w:t>
      </w:r>
      <w:r w:rsidR="009E1D4A" w:rsidRPr="00BF4441">
        <w:rPr>
          <w:rFonts w:ascii="Arial" w:hAnsi="Arial" w:cs="Arial"/>
        </w:rPr>
        <w:t xml:space="preserve"> placu i zaplecza budowy (</w:t>
      </w:r>
      <w:r w:rsidR="006B34D1" w:rsidRPr="00BF4441">
        <w:rPr>
          <w:rFonts w:ascii="Arial" w:hAnsi="Arial" w:cs="Arial"/>
        </w:rPr>
        <w:t xml:space="preserve">socjalnego </w:t>
      </w:r>
      <w:r w:rsidR="009E1D4A" w:rsidRPr="00BF4441">
        <w:rPr>
          <w:rFonts w:ascii="Arial" w:hAnsi="Arial" w:cs="Arial"/>
        </w:rPr>
        <w:t>i magazynowego</w:t>
      </w:r>
      <w:r w:rsidR="003F7329" w:rsidRPr="00BF4441">
        <w:rPr>
          <w:rFonts w:ascii="Arial" w:hAnsi="Arial" w:cs="Arial"/>
        </w:rPr>
        <w:t xml:space="preserve">), </w:t>
      </w:r>
    </w:p>
    <w:p w:rsidR="009F5CCE" w:rsidRPr="00BF4441" w:rsidRDefault="009F5CCE" w:rsidP="002301E3">
      <w:pPr>
        <w:pStyle w:val="Nagwek"/>
        <w:numPr>
          <w:ilvl w:val="1"/>
          <w:numId w:val="17"/>
        </w:numPr>
        <w:tabs>
          <w:tab w:val="clear" w:pos="1080"/>
          <w:tab w:val="num" w:pos="567"/>
        </w:tabs>
        <w:spacing w:line="276" w:lineRule="auto"/>
        <w:ind w:left="568" w:right="23" w:hanging="284"/>
        <w:jc w:val="both"/>
        <w:rPr>
          <w:rFonts w:ascii="Arial" w:hAnsi="Arial" w:cs="Arial"/>
        </w:rPr>
      </w:pPr>
      <w:r w:rsidRPr="00BF4441">
        <w:rPr>
          <w:rFonts w:ascii="Arial" w:hAnsi="Arial" w:cs="Arial"/>
        </w:rPr>
        <w:t>opracowanie Planu BIOZ,</w:t>
      </w:r>
    </w:p>
    <w:p w:rsidR="002808D8" w:rsidRPr="006A6ACE" w:rsidRDefault="002808D8" w:rsidP="002301E3">
      <w:pPr>
        <w:pStyle w:val="Nagwek"/>
        <w:numPr>
          <w:ilvl w:val="1"/>
          <w:numId w:val="17"/>
        </w:numPr>
        <w:tabs>
          <w:tab w:val="clear" w:pos="1080"/>
          <w:tab w:val="num" w:pos="567"/>
        </w:tabs>
        <w:spacing w:line="276" w:lineRule="auto"/>
        <w:ind w:left="568" w:right="23" w:hanging="284"/>
        <w:jc w:val="both"/>
        <w:rPr>
          <w:rFonts w:ascii="Arial" w:hAnsi="Arial" w:cs="Arial"/>
        </w:rPr>
      </w:pPr>
      <w:r w:rsidRPr="00BF4441">
        <w:rPr>
          <w:rFonts w:ascii="Arial" w:hAnsi="Arial" w:cs="Arial"/>
        </w:rPr>
        <w:t>zabezpieczenie terenu budowy i zapewnienie bezpieczeństwa osobom trzecim oraz dbanie o stan techniczny i prawidłowość oznakowania</w:t>
      </w:r>
      <w:r w:rsidRPr="006A6ACE">
        <w:rPr>
          <w:rFonts w:ascii="Arial" w:hAnsi="Arial" w:cs="Arial"/>
        </w:rPr>
        <w:t xml:space="preserve"> placu budowy przez cały czas trwania realizacji zadania,</w:t>
      </w:r>
    </w:p>
    <w:p w:rsidR="002808D8" w:rsidRPr="006A6ACE" w:rsidRDefault="002808D8" w:rsidP="002301E3">
      <w:pPr>
        <w:pStyle w:val="Tekstpodstawowywcity"/>
        <w:numPr>
          <w:ilvl w:val="1"/>
          <w:numId w:val="17"/>
        </w:numPr>
        <w:tabs>
          <w:tab w:val="clear" w:pos="1080"/>
          <w:tab w:val="num" w:pos="567"/>
        </w:tabs>
        <w:spacing w:line="276" w:lineRule="auto"/>
        <w:ind w:left="568" w:right="23" w:hanging="284"/>
        <w:jc w:val="both"/>
        <w:rPr>
          <w:rFonts w:ascii="Arial" w:hAnsi="Arial" w:cs="Arial"/>
          <w:sz w:val="20"/>
          <w:szCs w:val="20"/>
        </w:rPr>
      </w:pPr>
      <w:r w:rsidRPr="006A6ACE">
        <w:rPr>
          <w:rFonts w:ascii="Arial" w:hAnsi="Arial" w:cs="Arial"/>
          <w:sz w:val="20"/>
          <w:szCs w:val="20"/>
        </w:rPr>
        <w:t xml:space="preserve">posiadanie ważnej polisy ubezpieczeniowej od odpowiedzialności cywilnej w zakresie prowadzonej działalności związanej z przedmiotem zamówienia na kwotę nie mniejszą niż </w:t>
      </w:r>
      <w:r w:rsidR="00457E00" w:rsidRPr="0087761E">
        <w:rPr>
          <w:rFonts w:ascii="Arial" w:hAnsi="Arial" w:cs="Arial"/>
          <w:b/>
          <w:sz w:val="20"/>
          <w:szCs w:val="20"/>
        </w:rPr>
        <w:t>500.000</w:t>
      </w:r>
      <w:r w:rsidRPr="0087761E">
        <w:rPr>
          <w:rFonts w:ascii="Arial" w:hAnsi="Arial" w:cs="Arial"/>
          <w:b/>
          <w:sz w:val="20"/>
          <w:szCs w:val="20"/>
        </w:rPr>
        <w:t xml:space="preserve"> zł</w:t>
      </w:r>
      <w:r w:rsidR="00457E00">
        <w:rPr>
          <w:rFonts w:ascii="Arial" w:hAnsi="Arial" w:cs="Arial"/>
          <w:sz w:val="20"/>
          <w:szCs w:val="20"/>
        </w:rPr>
        <w:t xml:space="preserve"> na jedno i </w:t>
      </w:r>
      <w:r w:rsidRPr="006A6ACE">
        <w:rPr>
          <w:rFonts w:ascii="Arial" w:hAnsi="Arial" w:cs="Arial"/>
          <w:sz w:val="20"/>
          <w:szCs w:val="20"/>
        </w:rPr>
        <w:t>wszystkie zdarzenia przez cały okres realizacji zadania,</w:t>
      </w:r>
    </w:p>
    <w:p w:rsidR="003253D1" w:rsidRPr="00BF481B" w:rsidRDefault="00457E00" w:rsidP="002301E3">
      <w:pPr>
        <w:pStyle w:val="Tekstpodstawowywcity"/>
        <w:numPr>
          <w:ilvl w:val="1"/>
          <w:numId w:val="17"/>
        </w:numPr>
        <w:tabs>
          <w:tab w:val="clear" w:pos="108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b/>
          <w:sz w:val="20"/>
          <w:szCs w:val="20"/>
        </w:rPr>
      </w:pPr>
      <w:r w:rsidRPr="00BF481B">
        <w:rPr>
          <w:rFonts w:ascii="Arial" w:hAnsi="Arial" w:cs="Arial"/>
          <w:b/>
          <w:sz w:val="20"/>
          <w:szCs w:val="20"/>
        </w:rPr>
        <w:t xml:space="preserve">przed rozpoczęciem robót </w:t>
      </w:r>
      <w:r w:rsidR="00B21530" w:rsidRPr="00BF481B">
        <w:rPr>
          <w:rFonts w:ascii="Arial" w:hAnsi="Arial" w:cs="Arial"/>
          <w:b/>
          <w:sz w:val="20"/>
          <w:szCs w:val="20"/>
        </w:rPr>
        <w:t>uz</w:t>
      </w:r>
      <w:r w:rsidR="00044561" w:rsidRPr="00BF481B">
        <w:rPr>
          <w:rFonts w:ascii="Arial" w:hAnsi="Arial" w:cs="Arial"/>
          <w:b/>
          <w:sz w:val="20"/>
          <w:szCs w:val="20"/>
        </w:rPr>
        <w:t xml:space="preserve">godnienie z </w:t>
      </w:r>
      <w:r w:rsidR="00B34721">
        <w:rPr>
          <w:rFonts w:ascii="Arial" w:hAnsi="Arial" w:cs="Arial"/>
          <w:b/>
          <w:sz w:val="20"/>
          <w:szCs w:val="20"/>
        </w:rPr>
        <w:t>Inspektorem Nadzoru</w:t>
      </w:r>
      <w:r w:rsidR="00D14771" w:rsidRPr="00BF481B">
        <w:rPr>
          <w:rFonts w:ascii="Arial" w:hAnsi="Arial" w:cs="Arial"/>
          <w:b/>
          <w:sz w:val="20"/>
          <w:szCs w:val="20"/>
        </w:rPr>
        <w:t xml:space="preserve"> szczegółowego harmonogramu</w:t>
      </w:r>
      <w:r w:rsidR="00A73C0B" w:rsidRPr="00BF481B">
        <w:rPr>
          <w:rFonts w:ascii="Arial" w:hAnsi="Arial" w:cs="Arial"/>
          <w:b/>
          <w:sz w:val="20"/>
          <w:szCs w:val="20"/>
        </w:rPr>
        <w:t xml:space="preserve"> rzeczowo - finansowego</w:t>
      </w:r>
      <w:r w:rsidR="00D14771" w:rsidRPr="00BF481B">
        <w:rPr>
          <w:rFonts w:ascii="Arial" w:hAnsi="Arial" w:cs="Arial"/>
          <w:b/>
          <w:sz w:val="20"/>
          <w:szCs w:val="20"/>
        </w:rPr>
        <w:t xml:space="preserve"> robót</w:t>
      </w:r>
      <w:r w:rsidR="0085793B">
        <w:rPr>
          <w:rFonts w:ascii="Arial" w:hAnsi="Arial" w:cs="Arial"/>
          <w:b/>
          <w:sz w:val="20"/>
          <w:szCs w:val="20"/>
        </w:rPr>
        <w:t>,</w:t>
      </w:r>
    </w:p>
    <w:p w:rsidR="008730AC" w:rsidRDefault="006B34D1" w:rsidP="002301E3">
      <w:pPr>
        <w:pStyle w:val="Nagwek"/>
        <w:numPr>
          <w:ilvl w:val="1"/>
          <w:numId w:val="17"/>
        </w:numPr>
        <w:tabs>
          <w:tab w:val="clear" w:pos="1080"/>
          <w:tab w:val="num" w:pos="567"/>
        </w:tabs>
        <w:spacing w:line="276" w:lineRule="auto"/>
        <w:ind w:left="567" w:right="66" w:hanging="283"/>
        <w:jc w:val="both"/>
        <w:rPr>
          <w:rFonts w:ascii="Arial" w:hAnsi="Arial" w:cs="Arial"/>
        </w:rPr>
      </w:pPr>
      <w:r w:rsidRPr="006A6ACE">
        <w:rPr>
          <w:rFonts w:ascii="Arial" w:hAnsi="Arial" w:cs="Arial"/>
        </w:rPr>
        <w:t>uzyskanie wymaganych zezwoleń, przeprowadzenie wymaganych prób, badań i odbiorów wraz z dokonaniem stosownych opłat</w:t>
      </w:r>
      <w:r w:rsidR="0060729A" w:rsidRPr="006A6ACE">
        <w:rPr>
          <w:rFonts w:ascii="Arial" w:hAnsi="Arial" w:cs="Arial"/>
        </w:rPr>
        <w:t>,</w:t>
      </w:r>
      <w:r w:rsidRPr="006A6ACE">
        <w:rPr>
          <w:rFonts w:ascii="Arial" w:hAnsi="Arial" w:cs="Arial"/>
        </w:rPr>
        <w:t xml:space="preserve"> </w:t>
      </w:r>
    </w:p>
    <w:p w:rsidR="00D41F6D" w:rsidRDefault="00D41F6D" w:rsidP="002301E3">
      <w:pPr>
        <w:pStyle w:val="Nagwek"/>
        <w:numPr>
          <w:ilvl w:val="1"/>
          <w:numId w:val="17"/>
        </w:numPr>
        <w:tabs>
          <w:tab w:val="clear" w:pos="1080"/>
          <w:tab w:val="num" w:pos="567"/>
        </w:tabs>
        <w:spacing w:line="276" w:lineRule="auto"/>
        <w:ind w:left="567" w:right="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obsługa geodezyjna od pierwszego wytyczenia do wykonania o</w:t>
      </w:r>
      <w:r w:rsidR="00F318F1">
        <w:rPr>
          <w:rFonts w:ascii="Arial" w:hAnsi="Arial" w:cs="Arial"/>
        </w:rPr>
        <w:t>p</w:t>
      </w:r>
      <w:r>
        <w:rPr>
          <w:rFonts w:ascii="Arial" w:hAnsi="Arial" w:cs="Arial"/>
        </w:rPr>
        <w:t>eratu geodezyjnego powykonawczego z naniesieniem na mapy w zasobach geodezyjnych,</w:t>
      </w:r>
    </w:p>
    <w:p w:rsidR="00BF282E" w:rsidRDefault="006B34D1" w:rsidP="00BF282E">
      <w:pPr>
        <w:pStyle w:val="Nagwek"/>
        <w:numPr>
          <w:ilvl w:val="1"/>
          <w:numId w:val="17"/>
        </w:numPr>
        <w:tabs>
          <w:tab w:val="clear" w:pos="1080"/>
          <w:tab w:val="num" w:pos="567"/>
        </w:tabs>
        <w:ind w:left="567" w:right="22" w:hanging="283"/>
        <w:jc w:val="both"/>
        <w:rPr>
          <w:rFonts w:ascii="Arial" w:hAnsi="Arial" w:cs="Arial"/>
        </w:rPr>
      </w:pPr>
      <w:r w:rsidRPr="006C2DCF">
        <w:rPr>
          <w:rFonts w:ascii="Arial" w:hAnsi="Arial" w:cs="Arial"/>
        </w:rPr>
        <w:t xml:space="preserve">wywóz materiałów z rozbiórki do miejsca ich składowania i utylizacji </w:t>
      </w:r>
      <w:r w:rsidR="006C2DCF">
        <w:rPr>
          <w:rFonts w:ascii="Arial" w:hAnsi="Arial" w:cs="Arial"/>
        </w:rPr>
        <w:t>(</w:t>
      </w:r>
      <w:r w:rsidRPr="006C2DCF">
        <w:rPr>
          <w:rFonts w:ascii="Arial" w:hAnsi="Arial" w:cs="Arial"/>
        </w:rPr>
        <w:t>wraz z uiszczeniem wymaganych opłat</w:t>
      </w:r>
      <w:r w:rsidR="006C2DCF">
        <w:rPr>
          <w:rFonts w:ascii="Arial" w:hAnsi="Arial" w:cs="Arial"/>
        </w:rPr>
        <w:t>)</w:t>
      </w:r>
      <w:r w:rsidR="006C2DCF" w:rsidRPr="006C2DCF">
        <w:t xml:space="preserve"> </w:t>
      </w:r>
      <w:r w:rsidR="006C2DCF" w:rsidRPr="00E32CFE">
        <w:rPr>
          <w:rFonts w:ascii="Arial" w:hAnsi="Arial" w:cs="Arial"/>
        </w:rPr>
        <w:t xml:space="preserve">w rozumieniu przepisów ustawy z dnia 14 grudnia 2012 r. – o odpadach (Dz. U. z 2013.21 wraz </w:t>
      </w:r>
      <w:r w:rsidR="002B079E" w:rsidRPr="00E32CFE">
        <w:rPr>
          <w:rFonts w:ascii="Arial" w:hAnsi="Arial" w:cs="Arial"/>
        </w:rPr>
        <w:t xml:space="preserve">z </w:t>
      </w:r>
      <w:proofErr w:type="spellStart"/>
      <w:r w:rsidR="002B079E" w:rsidRPr="00E32CFE">
        <w:rPr>
          <w:rFonts w:ascii="Arial" w:hAnsi="Arial" w:cs="Arial"/>
        </w:rPr>
        <w:t>późn</w:t>
      </w:r>
      <w:proofErr w:type="spellEnd"/>
      <w:r w:rsidR="002B079E" w:rsidRPr="00E32CFE">
        <w:rPr>
          <w:rFonts w:ascii="Arial" w:hAnsi="Arial" w:cs="Arial"/>
        </w:rPr>
        <w:t>. zm.)</w:t>
      </w:r>
      <w:r w:rsidR="00BF282E" w:rsidRPr="00E32CFE">
        <w:rPr>
          <w:rFonts w:ascii="Arial" w:hAnsi="Arial" w:cs="Arial"/>
        </w:rPr>
        <w:t>. Dowód dokonania opłat lub dokument potwierdzający inny legalny</w:t>
      </w:r>
      <w:r w:rsidR="00BF282E" w:rsidRPr="00BF282E">
        <w:rPr>
          <w:rFonts w:ascii="Arial" w:hAnsi="Arial" w:cs="Arial"/>
        </w:rPr>
        <w:t xml:space="preserve"> sposób zagospodarowania w/w materiałów należy przedłożyć do protokołu odbioru danego zakresu robót.</w:t>
      </w:r>
      <w:r w:rsidR="0085793B">
        <w:rPr>
          <w:rFonts w:ascii="Arial" w:hAnsi="Arial" w:cs="Arial"/>
        </w:rPr>
        <w:t>,</w:t>
      </w:r>
    </w:p>
    <w:p w:rsidR="006E6369" w:rsidRDefault="006B34D1" w:rsidP="002301E3">
      <w:pPr>
        <w:pStyle w:val="Nagwek"/>
        <w:numPr>
          <w:ilvl w:val="1"/>
          <w:numId w:val="17"/>
        </w:numPr>
        <w:tabs>
          <w:tab w:val="clear" w:pos="108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</w:rPr>
      </w:pPr>
      <w:r w:rsidRPr="0093765E">
        <w:rPr>
          <w:rFonts w:ascii="Arial" w:hAnsi="Arial" w:cs="Arial"/>
        </w:rPr>
        <w:t>wykonanie dokumentacji zdjęciowej inwestycji od momentu przekazania placu budowy do dokonania odbioru końcowego zadania</w:t>
      </w:r>
      <w:r w:rsidR="00731071" w:rsidRPr="0093765E">
        <w:rPr>
          <w:rFonts w:ascii="Arial" w:hAnsi="Arial" w:cs="Arial"/>
        </w:rPr>
        <w:t>. Dokumentacja między innymi będzi</w:t>
      </w:r>
      <w:r w:rsidR="00096E30" w:rsidRPr="0093765E">
        <w:rPr>
          <w:rFonts w:ascii="Arial" w:hAnsi="Arial" w:cs="Arial"/>
        </w:rPr>
        <w:t>e stanowiła materiał dowodowy w </w:t>
      </w:r>
      <w:r w:rsidR="00731071" w:rsidRPr="0093765E">
        <w:rPr>
          <w:rFonts w:ascii="Arial" w:hAnsi="Arial" w:cs="Arial"/>
        </w:rPr>
        <w:t xml:space="preserve">przypadku zaistnienia sytuacji spornych w trakcie realizacji inwestycji </w:t>
      </w:r>
      <w:r w:rsidR="007E75D3" w:rsidRPr="0093765E">
        <w:rPr>
          <w:rFonts w:ascii="Arial" w:hAnsi="Arial" w:cs="Arial"/>
        </w:rPr>
        <w:t>i</w:t>
      </w:r>
      <w:r w:rsidR="008304DD" w:rsidRPr="0093765E">
        <w:rPr>
          <w:rFonts w:ascii="Arial" w:hAnsi="Arial" w:cs="Arial"/>
        </w:rPr>
        <w:t xml:space="preserve"> </w:t>
      </w:r>
      <w:r w:rsidR="00731071" w:rsidRPr="0093765E">
        <w:rPr>
          <w:rFonts w:ascii="Arial" w:hAnsi="Arial" w:cs="Arial"/>
        </w:rPr>
        <w:t>w okresie gwarancyjnym.</w:t>
      </w:r>
      <w:r w:rsidR="00B8467F" w:rsidRPr="0093765E">
        <w:rPr>
          <w:rFonts w:ascii="Arial" w:hAnsi="Arial" w:cs="Arial"/>
        </w:rPr>
        <w:t xml:space="preserve"> </w:t>
      </w:r>
      <w:r w:rsidR="00B8467F" w:rsidRPr="003376CA">
        <w:rPr>
          <w:rFonts w:ascii="Arial" w:hAnsi="Arial" w:cs="Arial"/>
        </w:rPr>
        <w:t>Dokumentacja zdjęciowa będzie dostępna na budowie przez cały okres realizacji i zostanie przekazana Zamawiającemu wraz z dokumentami do odbioru końcowego</w:t>
      </w:r>
      <w:r w:rsidR="002637D5">
        <w:rPr>
          <w:rFonts w:ascii="Arial" w:hAnsi="Arial" w:cs="Arial"/>
        </w:rPr>
        <w:t>.</w:t>
      </w:r>
      <w:r w:rsidR="0085793B">
        <w:rPr>
          <w:rFonts w:ascii="Arial" w:hAnsi="Arial" w:cs="Arial"/>
        </w:rPr>
        <w:t>,</w:t>
      </w:r>
    </w:p>
    <w:p w:rsidR="00074273" w:rsidRDefault="00074273" w:rsidP="007054DB">
      <w:pPr>
        <w:pStyle w:val="Tekstpodstawowywcity"/>
        <w:spacing w:before="120" w:after="120" w:line="276" w:lineRule="auto"/>
        <w:ind w:left="709" w:right="23" w:hanging="53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2</w:t>
      </w:r>
    </w:p>
    <w:p w:rsidR="00074273" w:rsidRDefault="00074273" w:rsidP="00D0478C">
      <w:pPr>
        <w:pStyle w:val="Tekstpodstawowywcity"/>
        <w:spacing w:before="120" w:after="120" w:line="276" w:lineRule="auto"/>
        <w:ind w:left="119" w:right="204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Podstawa realizacji</w:t>
      </w:r>
    </w:p>
    <w:p w:rsidR="009A0ED7" w:rsidRPr="00506814" w:rsidRDefault="009A0ED7" w:rsidP="002301E3">
      <w:pPr>
        <w:pStyle w:val="Tekstpodstawowywcity"/>
        <w:numPr>
          <w:ilvl w:val="0"/>
          <w:numId w:val="6"/>
        </w:numPr>
        <w:tabs>
          <w:tab w:val="clear" w:pos="1440"/>
          <w:tab w:val="num" w:pos="360"/>
        </w:tabs>
        <w:spacing w:line="276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zobowiązuje się zrealizować przedmiot umowy na zasadach określonych w dokumentach wymienionych poniżej według hierarchii ważności:</w:t>
      </w:r>
    </w:p>
    <w:p w:rsidR="009A0ED7" w:rsidRDefault="007210A2" w:rsidP="002301E3">
      <w:pPr>
        <w:pStyle w:val="Tekstpodstawowywcity"/>
        <w:numPr>
          <w:ilvl w:val="1"/>
          <w:numId w:val="1"/>
        </w:numPr>
        <w:tabs>
          <w:tab w:val="clear" w:pos="1260"/>
          <w:tab w:val="num" w:pos="720"/>
        </w:tabs>
        <w:spacing w:line="276" w:lineRule="auto"/>
        <w:ind w:left="1134" w:right="202" w:hanging="425"/>
        <w:jc w:val="both"/>
        <w:rPr>
          <w:rFonts w:ascii="Arial" w:hAnsi="Arial" w:cs="Arial"/>
          <w:sz w:val="20"/>
          <w:szCs w:val="22"/>
        </w:rPr>
      </w:pPr>
      <w:r w:rsidRPr="00E64E2F">
        <w:rPr>
          <w:rFonts w:ascii="Arial" w:hAnsi="Arial" w:cs="Arial"/>
          <w:sz w:val="20"/>
          <w:szCs w:val="22"/>
        </w:rPr>
        <w:t>U</w:t>
      </w:r>
      <w:r w:rsidR="009A0ED7" w:rsidRPr="00E64E2F">
        <w:rPr>
          <w:rFonts w:ascii="Arial" w:hAnsi="Arial" w:cs="Arial"/>
          <w:sz w:val="20"/>
          <w:szCs w:val="22"/>
        </w:rPr>
        <w:t>mowa</w:t>
      </w:r>
      <w:r w:rsidR="00751084">
        <w:rPr>
          <w:rFonts w:ascii="Arial" w:hAnsi="Arial" w:cs="Arial"/>
          <w:sz w:val="20"/>
          <w:szCs w:val="22"/>
        </w:rPr>
        <w:t>,</w:t>
      </w:r>
    </w:p>
    <w:p w:rsidR="006C2DCF" w:rsidRPr="00D0478C" w:rsidRDefault="006C2DCF" w:rsidP="002301E3">
      <w:pPr>
        <w:pStyle w:val="Tekstpodstawowywcity"/>
        <w:numPr>
          <w:ilvl w:val="1"/>
          <w:numId w:val="1"/>
        </w:numPr>
        <w:tabs>
          <w:tab w:val="clear" w:pos="1260"/>
          <w:tab w:val="num" w:pos="720"/>
        </w:tabs>
        <w:spacing w:line="276" w:lineRule="auto"/>
        <w:ind w:left="1134" w:right="202" w:hanging="425"/>
        <w:jc w:val="both"/>
        <w:rPr>
          <w:rFonts w:ascii="Arial" w:hAnsi="Arial" w:cs="Arial"/>
          <w:sz w:val="20"/>
          <w:szCs w:val="22"/>
        </w:rPr>
      </w:pPr>
      <w:r w:rsidRPr="00D0478C">
        <w:rPr>
          <w:rFonts w:ascii="Arial" w:hAnsi="Arial" w:cs="Arial"/>
          <w:sz w:val="20"/>
          <w:szCs w:val="22"/>
        </w:rPr>
        <w:t>Projekt Budowlano-Wykonawczy dla zadania pn.:</w:t>
      </w:r>
      <w:r w:rsidR="00AA62DE">
        <w:rPr>
          <w:rFonts w:ascii="Arial" w:hAnsi="Arial" w:cs="Arial"/>
          <w:sz w:val="20"/>
          <w:szCs w:val="22"/>
        </w:rPr>
        <w:t xml:space="preserve"> „</w:t>
      </w:r>
      <w:r w:rsidR="00AA62DE" w:rsidRPr="00AA62DE">
        <w:rPr>
          <w:rFonts w:ascii="Arial" w:hAnsi="Arial" w:cs="Arial"/>
          <w:sz w:val="20"/>
          <w:szCs w:val="20"/>
        </w:rPr>
        <w:t xml:space="preserve">Budowa Muszli Koncertowej w ramach zadania  - Lodowisko, </w:t>
      </w:r>
      <w:proofErr w:type="spellStart"/>
      <w:r w:rsidR="00AA62DE" w:rsidRPr="00AA62DE">
        <w:rPr>
          <w:rFonts w:ascii="Arial" w:hAnsi="Arial" w:cs="Arial"/>
          <w:sz w:val="20"/>
          <w:szCs w:val="20"/>
        </w:rPr>
        <w:t>rolkowisko</w:t>
      </w:r>
      <w:proofErr w:type="spellEnd"/>
      <w:r w:rsidR="00AA62DE" w:rsidRPr="00AA62DE">
        <w:rPr>
          <w:rFonts w:ascii="Arial" w:hAnsi="Arial" w:cs="Arial"/>
          <w:sz w:val="20"/>
          <w:szCs w:val="20"/>
        </w:rPr>
        <w:t>, muszla koncertowa - Zabrzańskie Centrum Kultury i Sportu przy basenie "</w:t>
      </w:r>
      <w:proofErr w:type="spellStart"/>
      <w:r w:rsidR="00AA62DE" w:rsidRPr="00AA62DE">
        <w:rPr>
          <w:rFonts w:ascii="Arial" w:hAnsi="Arial" w:cs="Arial"/>
          <w:sz w:val="20"/>
          <w:szCs w:val="20"/>
        </w:rPr>
        <w:t>Aquarius</w:t>
      </w:r>
      <w:proofErr w:type="spellEnd"/>
      <w:r w:rsidR="00AA62DE" w:rsidRPr="00AA62DE">
        <w:rPr>
          <w:rFonts w:ascii="Arial" w:hAnsi="Arial" w:cs="Arial"/>
          <w:sz w:val="20"/>
          <w:szCs w:val="20"/>
        </w:rPr>
        <w:t>" - Etap II".</w:t>
      </w:r>
    </w:p>
    <w:p w:rsidR="007210A2" w:rsidRDefault="007210A2" w:rsidP="002301E3">
      <w:pPr>
        <w:pStyle w:val="Tekstpodstawowywcity"/>
        <w:numPr>
          <w:ilvl w:val="1"/>
          <w:numId w:val="1"/>
        </w:numPr>
        <w:tabs>
          <w:tab w:val="clear" w:pos="1260"/>
          <w:tab w:val="num" w:pos="720"/>
        </w:tabs>
        <w:spacing w:line="276" w:lineRule="auto"/>
        <w:ind w:left="1134" w:right="202" w:hanging="425"/>
        <w:jc w:val="both"/>
        <w:rPr>
          <w:rFonts w:ascii="Arial" w:hAnsi="Arial" w:cs="Arial"/>
          <w:sz w:val="20"/>
          <w:szCs w:val="22"/>
        </w:rPr>
      </w:pPr>
      <w:r w:rsidRPr="00491BE2">
        <w:rPr>
          <w:rFonts w:ascii="Arial" w:hAnsi="Arial" w:cs="Arial"/>
          <w:sz w:val="20"/>
          <w:szCs w:val="22"/>
        </w:rPr>
        <w:t>Projekt</w:t>
      </w:r>
      <w:r w:rsidR="00751084" w:rsidRPr="00491BE2">
        <w:rPr>
          <w:rFonts w:ascii="Arial" w:hAnsi="Arial" w:cs="Arial"/>
          <w:sz w:val="20"/>
          <w:szCs w:val="22"/>
        </w:rPr>
        <w:t>y wykonawcze branżowe,</w:t>
      </w:r>
    </w:p>
    <w:p w:rsidR="00532883" w:rsidRPr="00491BE2" w:rsidRDefault="00532883" w:rsidP="002301E3">
      <w:pPr>
        <w:pStyle w:val="Tekstpodstawowywcity"/>
        <w:numPr>
          <w:ilvl w:val="1"/>
          <w:numId w:val="1"/>
        </w:numPr>
        <w:tabs>
          <w:tab w:val="clear" w:pos="1260"/>
          <w:tab w:val="num" w:pos="720"/>
        </w:tabs>
        <w:spacing w:line="276" w:lineRule="auto"/>
        <w:ind w:left="1134" w:right="202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Decyzja pozwolenia na budowę nr 683/2019 z dnia 30.07.2019.</w:t>
      </w:r>
    </w:p>
    <w:p w:rsidR="008A0FEB" w:rsidRPr="00E64E2F" w:rsidRDefault="008A0FEB" w:rsidP="002301E3">
      <w:pPr>
        <w:numPr>
          <w:ilvl w:val="1"/>
          <w:numId w:val="1"/>
        </w:numPr>
        <w:tabs>
          <w:tab w:val="clear" w:pos="1260"/>
          <w:tab w:val="num" w:pos="1134"/>
        </w:tabs>
        <w:spacing w:line="276" w:lineRule="auto"/>
        <w:ind w:left="1134" w:hanging="425"/>
        <w:jc w:val="both"/>
        <w:rPr>
          <w:rFonts w:ascii="Arial" w:hAnsi="Arial" w:cs="Arial"/>
          <w:szCs w:val="22"/>
        </w:rPr>
      </w:pPr>
      <w:proofErr w:type="spellStart"/>
      <w:r w:rsidRPr="00E64E2F">
        <w:rPr>
          <w:rFonts w:ascii="Arial" w:hAnsi="Arial" w:cs="Arial"/>
          <w:szCs w:val="22"/>
        </w:rPr>
        <w:t>STWiOR</w:t>
      </w:r>
      <w:r w:rsidR="00E95363">
        <w:rPr>
          <w:rFonts w:ascii="Arial" w:hAnsi="Arial" w:cs="Arial"/>
          <w:szCs w:val="22"/>
        </w:rPr>
        <w:t>B</w:t>
      </w:r>
      <w:proofErr w:type="spellEnd"/>
      <w:r w:rsidR="00E95363">
        <w:rPr>
          <w:rFonts w:ascii="Arial" w:hAnsi="Arial" w:cs="Arial"/>
          <w:szCs w:val="22"/>
        </w:rPr>
        <w:t>,</w:t>
      </w:r>
    </w:p>
    <w:p w:rsidR="008A0FEB" w:rsidRPr="00E64E2F" w:rsidRDefault="008A0FEB" w:rsidP="002301E3">
      <w:pPr>
        <w:numPr>
          <w:ilvl w:val="1"/>
          <w:numId w:val="1"/>
        </w:numPr>
        <w:tabs>
          <w:tab w:val="clear" w:pos="1260"/>
          <w:tab w:val="num" w:pos="1134"/>
        </w:tabs>
        <w:spacing w:line="276" w:lineRule="auto"/>
        <w:ind w:left="1134" w:hanging="425"/>
        <w:jc w:val="both"/>
        <w:rPr>
          <w:rFonts w:ascii="Arial" w:hAnsi="Arial" w:cs="Arial"/>
          <w:szCs w:val="22"/>
        </w:rPr>
      </w:pPr>
      <w:r w:rsidRPr="00E64E2F">
        <w:rPr>
          <w:rFonts w:ascii="Arial" w:hAnsi="Arial" w:cs="Arial"/>
          <w:szCs w:val="22"/>
        </w:rPr>
        <w:t>Przedmiar</w:t>
      </w:r>
      <w:r w:rsidR="007210A2">
        <w:rPr>
          <w:rFonts w:ascii="Arial" w:hAnsi="Arial" w:cs="Arial"/>
          <w:szCs w:val="22"/>
        </w:rPr>
        <w:t>y</w:t>
      </w:r>
      <w:r w:rsidRPr="00E64E2F">
        <w:rPr>
          <w:rFonts w:ascii="Arial" w:hAnsi="Arial" w:cs="Arial"/>
          <w:szCs w:val="22"/>
        </w:rPr>
        <w:t xml:space="preserve"> robót</w:t>
      </w:r>
      <w:r w:rsidR="00E95363">
        <w:rPr>
          <w:rFonts w:ascii="Arial" w:hAnsi="Arial" w:cs="Arial"/>
          <w:szCs w:val="22"/>
        </w:rPr>
        <w:t>,</w:t>
      </w:r>
    </w:p>
    <w:p w:rsidR="009A0ED7" w:rsidRPr="00506814" w:rsidRDefault="009A0ED7" w:rsidP="002301E3">
      <w:pPr>
        <w:numPr>
          <w:ilvl w:val="1"/>
          <w:numId w:val="1"/>
        </w:numPr>
        <w:tabs>
          <w:tab w:val="clear" w:pos="1260"/>
          <w:tab w:val="num" w:pos="709"/>
        </w:tabs>
        <w:spacing w:line="276" w:lineRule="auto"/>
        <w:ind w:left="1134" w:hanging="425"/>
        <w:jc w:val="both"/>
        <w:rPr>
          <w:rFonts w:ascii="Arial" w:hAnsi="Arial" w:cs="Arial"/>
          <w:szCs w:val="22"/>
        </w:rPr>
      </w:pPr>
      <w:r w:rsidRPr="00506814">
        <w:rPr>
          <w:rFonts w:ascii="Arial" w:hAnsi="Arial" w:cs="Arial"/>
          <w:szCs w:val="22"/>
        </w:rPr>
        <w:t>Specyfikacja Istotnych Warunków Zamówienia wraz z wszelkimi wyjaśnieniami Zamawiającego na etapie postępowania przetargowego</w:t>
      </w:r>
      <w:r w:rsidR="00494450">
        <w:rPr>
          <w:rFonts w:ascii="Arial" w:hAnsi="Arial" w:cs="Arial"/>
          <w:szCs w:val="22"/>
        </w:rPr>
        <w:t>,</w:t>
      </w:r>
    </w:p>
    <w:p w:rsidR="009A0ED7" w:rsidRPr="00491BE2" w:rsidRDefault="009A0ED7" w:rsidP="002301E3">
      <w:pPr>
        <w:numPr>
          <w:ilvl w:val="1"/>
          <w:numId w:val="1"/>
        </w:numPr>
        <w:tabs>
          <w:tab w:val="clear" w:pos="1260"/>
          <w:tab w:val="num" w:pos="1134"/>
        </w:tabs>
        <w:spacing w:line="276" w:lineRule="auto"/>
        <w:ind w:left="1134" w:hanging="425"/>
        <w:jc w:val="both"/>
        <w:rPr>
          <w:rFonts w:ascii="Arial" w:hAnsi="Arial" w:cs="Arial"/>
          <w:strike/>
          <w:color w:val="FF0000"/>
          <w:szCs w:val="22"/>
        </w:rPr>
      </w:pPr>
      <w:r w:rsidRPr="00506814">
        <w:rPr>
          <w:rFonts w:ascii="Arial" w:hAnsi="Arial" w:cs="Arial"/>
          <w:szCs w:val="22"/>
        </w:rPr>
        <w:t>Oferta Wykonawcy wraz ze stanowiącym jej integralną część Kosztorysem ofertowy</w:t>
      </w:r>
      <w:r w:rsidR="00BF4441">
        <w:rPr>
          <w:rFonts w:ascii="Arial" w:hAnsi="Arial" w:cs="Arial"/>
          <w:szCs w:val="22"/>
        </w:rPr>
        <w:t>m.</w:t>
      </w:r>
    </w:p>
    <w:p w:rsidR="009A0ED7" w:rsidRPr="00506814" w:rsidRDefault="009A0ED7" w:rsidP="002301E3">
      <w:pPr>
        <w:pStyle w:val="Tekstpodstawowywcity"/>
        <w:numPr>
          <w:ilvl w:val="0"/>
          <w:numId w:val="6"/>
        </w:numPr>
        <w:tabs>
          <w:tab w:val="clear" w:pos="1440"/>
          <w:tab w:val="num" w:pos="360"/>
        </w:tabs>
        <w:spacing w:line="276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 celu wyeliminowania stwierdzonych rozbieżności pomiędzy dokumentami, o których mowa w ust.1 Zamawiający jest zobowiązany przekazać informację na piśmie występują</w:t>
      </w:r>
      <w:r w:rsidR="00494450">
        <w:rPr>
          <w:rFonts w:ascii="Arial" w:hAnsi="Arial" w:cs="Arial"/>
          <w:sz w:val="20"/>
          <w:szCs w:val="22"/>
        </w:rPr>
        <w:t>cemu o wyjaśnienie rozbieżności</w:t>
      </w:r>
      <w:r w:rsidRPr="00506814">
        <w:rPr>
          <w:rFonts w:ascii="Arial" w:hAnsi="Arial" w:cs="Arial"/>
          <w:sz w:val="20"/>
          <w:szCs w:val="22"/>
        </w:rPr>
        <w:t xml:space="preserve"> z zachowaniem w/w zasady pierw</w:t>
      </w:r>
      <w:r w:rsidR="00494450">
        <w:rPr>
          <w:rFonts w:ascii="Arial" w:hAnsi="Arial" w:cs="Arial"/>
          <w:sz w:val="20"/>
          <w:szCs w:val="22"/>
        </w:rPr>
        <w:t>szeństwa kolejności dokumentów.</w:t>
      </w:r>
    </w:p>
    <w:p w:rsidR="009A0ED7" w:rsidRPr="004563D9" w:rsidRDefault="009A0ED7" w:rsidP="002301E3">
      <w:pPr>
        <w:pStyle w:val="Tekstpodstawowywcity"/>
        <w:numPr>
          <w:ilvl w:val="0"/>
          <w:numId w:val="6"/>
        </w:numPr>
        <w:tabs>
          <w:tab w:val="clear" w:pos="1440"/>
          <w:tab w:val="num" w:pos="360"/>
        </w:tabs>
        <w:spacing w:line="276" w:lineRule="auto"/>
        <w:ind w:left="360" w:right="202"/>
        <w:jc w:val="both"/>
        <w:rPr>
          <w:rFonts w:ascii="Arial" w:hAnsi="Arial" w:cs="Arial"/>
          <w:iCs/>
          <w:sz w:val="20"/>
          <w:szCs w:val="20"/>
        </w:rPr>
      </w:pPr>
      <w:r w:rsidRPr="00506814">
        <w:rPr>
          <w:rFonts w:ascii="Arial" w:hAnsi="Arial" w:cs="Arial"/>
          <w:iCs/>
          <w:sz w:val="20"/>
          <w:szCs w:val="20"/>
        </w:rPr>
        <w:t>Wykonawca obowiązany jest realizować roboty zgodnie z:</w:t>
      </w:r>
    </w:p>
    <w:p w:rsidR="009A0ED7" w:rsidRPr="00506814" w:rsidRDefault="009A0ED7" w:rsidP="002301E3">
      <w:pPr>
        <w:pStyle w:val="Tekstpodstawowywcity"/>
        <w:numPr>
          <w:ilvl w:val="0"/>
          <w:numId w:val="34"/>
        </w:numPr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warunkami wynikającymi z obowiązujących przepisów technicznych  i </w:t>
      </w:r>
      <w:r w:rsidR="00494450" w:rsidRPr="00491BE2">
        <w:rPr>
          <w:rFonts w:ascii="Arial" w:hAnsi="Arial" w:cs="Arial"/>
          <w:sz w:val="20"/>
          <w:szCs w:val="22"/>
        </w:rPr>
        <w:t xml:space="preserve">Ustawą </w:t>
      </w:r>
      <w:r w:rsidRPr="00491BE2">
        <w:rPr>
          <w:rFonts w:ascii="Arial" w:hAnsi="Arial" w:cs="Arial"/>
          <w:sz w:val="20"/>
          <w:szCs w:val="22"/>
        </w:rPr>
        <w:t>Praw</w:t>
      </w:r>
      <w:r w:rsidR="00494450" w:rsidRPr="00491BE2">
        <w:rPr>
          <w:rFonts w:ascii="Arial" w:hAnsi="Arial" w:cs="Arial"/>
          <w:sz w:val="20"/>
          <w:szCs w:val="22"/>
        </w:rPr>
        <w:t>o</w:t>
      </w:r>
      <w:r w:rsidRPr="00491BE2">
        <w:rPr>
          <w:rFonts w:ascii="Arial" w:hAnsi="Arial" w:cs="Arial"/>
          <w:sz w:val="20"/>
          <w:szCs w:val="22"/>
        </w:rPr>
        <w:t xml:space="preserve"> budowlane</w:t>
      </w:r>
      <w:r w:rsidR="00494450">
        <w:rPr>
          <w:rFonts w:ascii="Arial" w:hAnsi="Arial" w:cs="Arial"/>
          <w:sz w:val="20"/>
          <w:szCs w:val="22"/>
        </w:rPr>
        <w:t>,</w:t>
      </w:r>
    </w:p>
    <w:p w:rsidR="009A0ED7" w:rsidRPr="00506814" w:rsidRDefault="009A0ED7" w:rsidP="002301E3">
      <w:pPr>
        <w:pStyle w:val="Tekstpodstawowywcity"/>
        <w:numPr>
          <w:ilvl w:val="0"/>
          <w:numId w:val="34"/>
        </w:numPr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wymaganiami wynikającymi z obowiązujących przepisów prawa, Norm i aprobat technicznych</w:t>
      </w:r>
      <w:r w:rsidR="00494450">
        <w:rPr>
          <w:rFonts w:ascii="Arial" w:hAnsi="Arial" w:cs="Arial"/>
          <w:sz w:val="20"/>
          <w:szCs w:val="22"/>
        </w:rPr>
        <w:t>,</w:t>
      </w:r>
    </w:p>
    <w:p w:rsidR="009A0ED7" w:rsidRPr="00506814" w:rsidRDefault="009A0ED7" w:rsidP="002301E3">
      <w:pPr>
        <w:pStyle w:val="Tekstpodstawowywcity"/>
        <w:numPr>
          <w:ilvl w:val="0"/>
          <w:numId w:val="34"/>
        </w:numPr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zasadami rzetelnej wiedzy technicznej i ustalonymi zwyczajami</w:t>
      </w:r>
      <w:r w:rsidR="00494450">
        <w:rPr>
          <w:rFonts w:ascii="Arial" w:hAnsi="Arial" w:cs="Arial"/>
          <w:sz w:val="20"/>
          <w:szCs w:val="22"/>
        </w:rPr>
        <w:t>,</w:t>
      </w:r>
    </w:p>
    <w:p w:rsidR="009A0ED7" w:rsidRPr="00506814" w:rsidRDefault="009A0ED7" w:rsidP="002301E3">
      <w:pPr>
        <w:pStyle w:val="Tekstpodstawowywcity"/>
        <w:numPr>
          <w:ilvl w:val="0"/>
          <w:numId w:val="34"/>
        </w:numPr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lastRenderedPageBreak/>
        <w:t xml:space="preserve">standardem </w:t>
      </w:r>
      <w:r w:rsidR="00E9279B" w:rsidRPr="00506814">
        <w:rPr>
          <w:rFonts w:ascii="Arial" w:hAnsi="Arial" w:cs="Arial"/>
          <w:sz w:val="20"/>
          <w:szCs w:val="22"/>
        </w:rPr>
        <w:t>przyjętym dla tego typu obiektów a wynikającym</w:t>
      </w:r>
      <w:r w:rsidRPr="00506814">
        <w:rPr>
          <w:rFonts w:ascii="Arial" w:hAnsi="Arial" w:cs="Arial"/>
          <w:sz w:val="20"/>
          <w:szCs w:val="22"/>
        </w:rPr>
        <w:t xml:space="preserve"> z obecnej wiedzy i dostępnych technologii</w:t>
      </w:r>
      <w:r w:rsidR="00494450">
        <w:rPr>
          <w:rFonts w:ascii="Arial" w:hAnsi="Arial" w:cs="Arial"/>
          <w:sz w:val="20"/>
          <w:szCs w:val="22"/>
        </w:rPr>
        <w:t>,</w:t>
      </w:r>
    </w:p>
    <w:p w:rsidR="009A0ED7" w:rsidRDefault="009A0ED7" w:rsidP="002301E3">
      <w:pPr>
        <w:pStyle w:val="Tekstpodstawowywcity"/>
        <w:numPr>
          <w:ilvl w:val="0"/>
          <w:numId w:val="6"/>
        </w:numPr>
        <w:tabs>
          <w:tab w:val="clear" w:pos="1440"/>
          <w:tab w:val="num" w:pos="360"/>
        </w:tabs>
        <w:spacing w:line="276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Przy realizacji przedmiotu umowy Wykonawca zobowiązuje się stosować wyroby dopuszczone </w:t>
      </w:r>
      <w:r w:rsidR="00494450">
        <w:rPr>
          <w:rFonts w:ascii="Arial" w:hAnsi="Arial" w:cs="Arial"/>
          <w:sz w:val="20"/>
          <w:szCs w:val="22"/>
        </w:rPr>
        <w:t xml:space="preserve">                       </w:t>
      </w:r>
      <w:r w:rsidRPr="00506814">
        <w:rPr>
          <w:rFonts w:ascii="Arial" w:hAnsi="Arial" w:cs="Arial"/>
          <w:sz w:val="20"/>
          <w:szCs w:val="22"/>
        </w:rPr>
        <w:t>do używania w budownictwie w rozumieniu przepisów Prawa budowlanego.</w:t>
      </w:r>
      <w:r w:rsidR="001D3CA8" w:rsidRPr="00506814">
        <w:rPr>
          <w:rFonts w:ascii="Arial" w:hAnsi="Arial" w:cs="Arial"/>
          <w:sz w:val="20"/>
          <w:szCs w:val="22"/>
        </w:rPr>
        <w:t xml:space="preserve"> Wszystkie materiały muszą być </w:t>
      </w:r>
      <w:r w:rsidR="00B11925" w:rsidRPr="00506814">
        <w:rPr>
          <w:rFonts w:ascii="Arial" w:hAnsi="Arial" w:cs="Arial"/>
          <w:sz w:val="20"/>
          <w:szCs w:val="22"/>
        </w:rPr>
        <w:t xml:space="preserve">fabrycznie nowe i </w:t>
      </w:r>
      <w:proofErr w:type="spellStart"/>
      <w:r w:rsidR="001D3CA8" w:rsidRPr="00506814">
        <w:rPr>
          <w:rFonts w:ascii="Arial" w:hAnsi="Arial" w:cs="Arial"/>
          <w:sz w:val="20"/>
          <w:szCs w:val="22"/>
        </w:rPr>
        <w:t>I</w:t>
      </w:r>
      <w:proofErr w:type="spellEnd"/>
      <w:r w:rsidR="001D3CA8" w:rsidRPr="00506814">
        <w:rPr>
          <w:rFonts w:ascii="Arial" w:hAnsi="Arial" w:cs="Arial"/>
          <w:sz w:val="20"/>
          <w:szCs w:val="22"/>
        </w:rPr>
        <w:t xml:space="preserve"> gatunku.</w:t>
      </w:r>
    </w:p>
    <w:p w:rsidR="00D41F6D" w:rsidRPr="00506814" w:rsidRDefault="00D41F6D" w:rsidP="00D41F6D">
      <w:pPr>
        <w:pStyle w:val="Tekstpodstawowywcity"/>
        <w:spacing w:line="276" w:lineRule="auto"/>
        <w:ind w:left="360" w:right="202"/>
        <w:jc w:val="both"/>
        <w:rPr>
          <w:rFonts w:ascii="Arial" w:hAnsi="Arial" w:cs="Arial"/>
          <w:sz w:val="20"/>
          <w:szCs w:val="22"/>
        </w:rPr>
      </w:pPr>
    </w:p>
    <w:p w:rsidR="00074273" w:rsidRPr="00506814" w:rsidRDefault="00074273" w:rsidP="007054DB">
      <w:pPr>
        <w:pStyle w:val="Tekstpodstawowywcity"/>
        <w:spacing w:before="120" w:after="120" w:line="276" w:lineRule="auto"/>
        <w:ind w:left="357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506814">
        <w:rPr>
          <w:rFonts w:ascii="Arial" w:hAnsi="Arial" w:cs="Arial"/>
          <w:b/>
          <w:bCs/>
          <w:sz w:val="20"/>
          <w:szCs w:val="22"/>
        </w:rPr>
        <w:t>§ 3</w:t>
      </w:r>
    </w:p>
    <w:p w:rsidR="00FF7495" w:rsidRPr="00506814" w:rsidRDefault="00353AEA" w:rsidP="00491BE2">
      <w:pPr>
        <w:pStyle w:val="Tekstpodstawowywcity"/>
        <w:spacing w:before="120" w:after="120" w:line="276" w:lineRule="auto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 w:rsidRPr="00506814">
        <w:rPr>
          <w:rFonts w:ascii="Arial" w:hAnsi="Arial" w:cs="Arial"/>
          <w:b/>
          <w:bCs/>
          <w:sz w:val="20"/>
          <w:szCs w:val="22"/>
        </w:rPr>
        <w:t>Warunki realizacji:</w:t>
      </w:r>
    </w:p>
    <w:p w:rsidR="00085E60" w:rsidRDefault="00085E60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zobowiązany jest do zatrudnienia na podstawie umowy o pracę osób wykonujących czynności w zakresie realizacji zamówienia</w:t>
      </w:r>
      <w:r w:rsidR="00506814">
        <w:rPr>
          <w:rFonts w:ascii="Arial" w:hAnsi="Arial" w:cs="Arial"/>
          <w:sz w:val="20"/>
          <w:szCs w:val="22"/>
        </w:rPr>
        <w:t>.</w:t>
      </w:r>
    </w:p>
    <w:p w:rsidR="009166E0" w:rsidRPr="004563D9" w:rsidRDefault="009166E0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color w:val="000000"/>
          <w:sz w:val="20"/>
          <w:szCs w:val="22"/>
        </w:rPr>
      </w:pPr>
      <w:r w:rsidRPr="004563D9">
        <w:rPr>
          <w:rFonts w:ascii="Arial" w:hAnsi="Arial"/>
          <w:sz w:val="20"/>
          <w:szCs w:val="22"/>
        </w:rPr>
        <w:t xml:space="preserve">Zamówienie będzie świadczone przez osoby wymienione w </w:t>
      </w:r>
      <w:r w:rsidR="004563D9" w:rsidRPr="004563D9">
        <w:rPr>
          <w:rFonts w:ascii="Arial" w:hAnsi="Arial"/>
          <w:sz w:val="20"/>
          <w:szCs w:val="22"/>
        </w:rPr>
        <w:t>Załączniku nr 2</w:t>
      </w:r>
      <w:r w:rsidRPr="004563D9">
        <w:rPr>
          <w:rFonts w:ascii="Arial" w:hAnsi="Arial"/>
          <w:sz w:val="20"/>
          <w:szCs w:val="22"/>
        </w:rPr>
        <w:t xml:space="preserve"> do Umowy pn. „Wykaz Pracowników</w:t>
      </w:r>
      <w:r w:rsidR="004563D9" w:rsidRPr="004563D9">
        <w:rPr>
          <w:rFonts w:ascii="Arial" w:hAnsi="Arial"/>
          <w:sz w:val="20"/>
          <w:szCs w:val="22"/>
        </w:rPr>
        <w:t xml:space="preserve"> </w:t>
      </w:r>
      <w:r w:rsidRPr="004563D9">
        <w:rPr>
          <w:rFonts w:ascii="Arial" w:hAnsi="Arial"/>
          <w:color w:val="000000"/>
          <w:sz w:val="20"/>
          <w:szCs w:val="22"/>
        </w:rPr>
        <w:t>skierowanych do realizacji zamówienia”,</w:t>
      </w:r>
      <w:r w:rsidRPr="004563D9">
        <w:rPr>
          <w:rFonts w:ascii="Arial" w:hAnsi="Arial"/>
          <w:sz w:val="20"/>
          <w:szCs w:val="22"/>
        </w:rPr>
        <w:t xml:space="preserve"> które zostały wskazane przez Wykonawcę, zwane dalej „Pracownikami </w:t>
      </w:r>
      <w:r w:rsidRPr="004563D9">
        <w:rPr>
          <w:rFonts w:ascii="Arial" w:hAnsi="Arial"/>
          <w:color w:val="000000"/>
          <w:sz w:val="20"/>
          <w:szCs w:val="22"/>
        </w:rPr>
        <w:t>realizującymi zamówienie”.</w:t>
      </w:r>
    </w:p>
    <w:p w:rsidR="009166E0" w:rsidRPr="00B738A6" w:rsidRDefault="009166E0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/>
          <w:sz w:val="20"/>
          <w:szCs w:val="22"/>
        </w:rPr>
        <w:t xml:space="preserve">Wykonawca zobowiązuje się, że Pracownicy </w:t>
      </w:r>
      <w:r w:rsidRPr="004563D9">
        <w:rPr>
          <w:rFonts w:ascii="Arial" w:hAnsi="Arial"/>
          <w:color w:val="000000"/>
          <w:sz w:val="20"/>
          <w:szCs w:val="22"/>
        </w:rPr>
        <w:t>skierowani do realizacji zamówienia</w:t>
      </w:r>
      <w:r>
        <w:rPr>
          <w:rFonts w:ascii="Arial" w:hAnsi="Arial"/>
          <w:color w:val="FF0000"/>
          <w:sz w:val="20"/>
          <w:szCs w:val="22"/>
        </w:rPr>
        <w:t xml:space="preserve"> </w:t>
      </w:r>
      <w:r>
        <w:rPr>
          <w:rFonts w:ascii="Arial" w:hAnsi="Arial"/>
          <w:sz w:val="20"/>
          <w:szCs w:val="22"/>
        </w:rPr>
        <w:t>będą w </w:t>
      </w:r>
      <w:r w:rsidRPr="00506814">
        <w:rPr>
          <w:rFonts w:ascii="Arial" w:hAnsi="Arial"/>
          <w:sz w:val="20"/>
          <w:szCs w:val="22"/>
        </w:rPr>
        <w:t>okresie realizacji umowy zatrudnieni na podstawie umowy o pracę w rozumieniu przepisów u</w:t>
      </w:r>
      <w:r>
        <w:rPr>
          <w:rFonts w:ascii="Arial" w:hAnsi="Arial"/>
          <w:sz w:val="20"/>
          <w:szCs w:val="22"/>
        </w:rPr>
        <w:t xml:space="preserve">stawy z dnia 26 czerwca 1974 r. </w:t>
      </w:r>
      <w:r w:rsidR="00B738A6">
        <w:rPr>
          <w:rFonts w:ascii="Arial" w:hAnsi="Arial"/>
          <w:sz w:val="20"/>
          <w:szCs w:val="22"/>
        </w:rPr>
        <w:t xml:space="preserve">- Kodeks pracy </w:t>
      </w:r>
      <w:r w:rsidR="00B738A6" w:rsidRPr="00B738A6">
        <w:rPr>
          <w:rFonts w:ascii="Arial" w:hAnsi="Arial"/>
          <w:sz w:val="20"/>
          <w:szCs w:val="22"/>
        </w:rPr>
        <w:t>(Dz. U. z 201</w:t>
      </w:r>
      <w:r w:rsidR="00D56471">
        <w:rPr>
          <w:rFonts w:ascii="Arial" w:hAnsi="Arial"/>
          <w:sz w:val="20"/>
          <w:szCs w:val="22"/>
        </w:rPr>
        <w:t>8</w:t>
      </w:r>
      <w:r w:rsidR="00B738A6" w:rsidRPr="00B738A6">
        <w:rPr>
          <w:rFonts w:ascii="Arial" w:hAnsi="Arial"/>
          <w:sz w:val="20"/>
          <w:szCs w:val="22"/>
        </w:rPr>
        <w:t>.</w:t>
      </w:r>
      <w:r w:rsidR="00D56471">
        <w:rPr>
          <w:rFonts w:ascii="Arial" w:hAnsi="Arial"/>
          <w:sz w:val="20"/>
          <w:szCs w:val="22"/>
        </w:rPr>
        <w:t>917</w:t>
      </w:r>
      <w:r w:rsidR="00B738A6" w:rsidRPr="00B738A6">
        <w:rPr>
          <w:rFonts w:ascii="Arial" w:hAnsi="Arial"/>
          <w:sz w:val="20"/>
          <w:szCs w:val="22"/>
        </w:rPr>
        <w:t xml:space="preserve"> z </w:t>
      </w:r>
      <w:proofErr w:type="spellStart"/>
      <w:r w:rsidR="00B738A6" w:rsidRPr="00B738A6">
        <w:rPr>
          <w:rFonts w:ascii="Arial" w:hAnsi="Arial"/>
          <w:sz w:val="20"/>
          <w:szCs w:val="22"/>
        </w:rPr>
        <w:t>późn</w:t>
      </w:r>
      <w:proofErr w:type="spellEnd"/>
      <w:r w:rsidR="00B738A6" w:rsidRPr="00B738A6">
        <w:rPr>
          <w:rFonts w:ascii="Arial" w:hAnsi="Arial"/>
          <w:sz w:val="20"/>
          <w:szCs w:val="22"/>
        </w:rPr>
        <w:t>. zm.).</w:t>
      </w:r>
    </w:p>
    <w:p w:rsidR="00085E60" w:rsidRPr="004563D9" w:rsidRDefault="00085E60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273BB3">
        <w:rPr>
          <w:rFonts w:ascii="Arial" w:hAnsi="Arial" w:cs="Arial"/>
          <w:sz w:val="20"/>
          <w:szCs w:val="22"/>
        </w:rPr>
        <w:t>Za zgodą Zamawiającego dopuszcza się wyjątki od ust. 1 w zakresie z</w:t>
      </w:r>
      <w:r w:rsidR="00627400" w:rsidRPr="00273BB3">
        <w:rPr>
          <w:rFonts w:ascii="Arial" w:hAnsi="Arial" w:cs="Arial"/>
          <w:sz w:val="20"/>
          <w:szCs w:val="22"/>
        </w:rPr>
        <w:t>atrudnienia</w:t>
      </w:r>
      <w:r w:rsidR="006E6EE1">
        <w:rPr>
          <w:rFonts w:ascii="Arial" w:hAnsi="Arial" w:cs="Arial"/>
          <w:sz w:val="20"/>
          <w:szCs w:val="22"/>
        </w:rPr>
        <w:t xml:space="preserve"> </w:t>
      </w:r>
      <w:r w:rsidR="0024659F">
        <w:rPr>
          <w:rFonts w:ascii="Arial" w:hAnsi="Arial" w:cs="Arial"/>
          <w:sz w:val="20"/>
          <w:szCs w:val="22"/>
        </w:rPr>
        <w:t>Kierowników</w:t>
      </w:r>
      <w:r w:rsidR="004E6CF8" w:rsidRPr="009529BA">
        <w:rPr>
          <w:rFonts w:ascii="Arial" w:hAnsi="Arial" w:cs="Arial"/>
          <w:sz w:val="20"/>
          <w:szCs w:val="22"/>
        </w:rPr>
        <w:t xml:space="preserve"> </w:t>
      </w:r>
      <w:r w:rsidR="00353901">
        <w:rPr>
          <w:rFonts w:ascii="Arial" w:hAnsi="Arial" w:cs="Arial"/>
          <w:sz w:val="20"/>
          <w:szCs w:val="22"/>
        </w:rPr>
        <w:t>R</w:t>
      </w:r>
      <w:r w:rsidR="006E6EE1" w:rsidRPr="009529BA">
        <w:rPr>
          <w:rFonts w:ascii="Arial" w:hAnsi="Arial" w:cs="Arial"/>
          <w:sz w:val="20"/>
          <w:szCs w:val="22"/>
        </w:rPr>
        <w:t>obót</w:t>
      </w:r>
      <w:r w:rsidR="00273BB3" w:rsidRPr="009529BA">
        <w:rPr>
          <w:rFonts w:ascii="Arial" w:hAnsi="Arial" w:cs="Arial"/>
          <w:sz w:val="20"/>
          <w:szCs w:val="22"/>
        </w:rPr>
        <w:t xml:space="preserve"> </w:t>
      </w:r>
      <w:r w:rsidR="00273BB3" w:rsidRPr="004563D9">
        <w:rPr>
          <w:rFonts w:ascii="Arial" w:hAnsi="Arial" w:cs="Arial"/>
          <w:sz w:val="20"/>
          <w:szCs w:val="22"/>
        </w:rPr>
        <w:t>tj. osób pełniących samodzielne funkcje techniczne w budownictwie oraz osób posiadających uprawnienia wydane na podstawie inny</w:t>
      </w:r>
      <w:r w:rsidR="0024659F">
        <w:rPr>
          <w:rFonts w:ascii="Arial" w:hAnsi="Arial" w:cs="Arial"/>
          <w:sz w:val="20"/>
          <w:szCs w:val="22"/>
        </w:rPr>
        <w:t>ch przepisów, które upoważniają</w:t>
      </w:r>
      <w:r w:rsidR="004F32FE">
        <w:rPr>
          <w:rFonts w:ascii="Arial" w:hAnsi="Arial" w:cs="Arial"/>
          <w:sz w:val="20"/>
          <w:szCs w:val="22"/>
        </w:rPr>
        <w:t xml:space="preserve"> </w:t>
      </w:r>
      <w:r w:rsidR="00273BB3" w:rsidRPr="004563D9">
        <w:rPr>
          <w:rFonts w:ascii="Arial" w:hAnsi="Arial" w:cs="Arial"/>
          <w:sz w:val="20"/>
          <w:szCs w:val="22"/>
        </w:rPr>
        <w:t>do samodzielnego wykonywania prac bez nadzoru.</w:t>
      </w:r>
    </w:p>
    <w:p w:rsidR="00085E60" w:rsidRDefault="00085E60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ma obowiązek każdorazowo przedstawić Zamawiającemu oświadczenie o ewentualnych zmianach osób zatrudnionych na umowę o pracę realizujących przedmiot zamówienia. </w:t>
      </w:r>
    </w:p>
    <w:p w:rsidR="00F61237" w:rsidRPr="000258B0" w:rsidRDefault="00F61237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0258B0">
        <w:rPr>
          <w:rFonts w:ascii="Arial" w:hAnsi="Arial" w:cs="Arial"/>
          <w:sz w:val="20"/>
          <w:szCs w:val="22"/>
        </w:rPr>
        <w:t>W przypadku stwierdzenia, że Wykonawca nie wypełnia obowiązku zatrudnienia wymaganych w w/w wykazie osób na umowę o pracę lub stwierdzenia, że zadanie realizowane jest przez osoby nie wymienione w w/w wykazie, Zamawiający zgłosi taki przypadek do Państwowej Inspekcji Pracy.</w:t>
      </w:r>
    </w:p>
    <w:p w:rsidR="00F61237" w:rsidRPr="00DD0EDA" w:rsidRDefault="00F61237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/>
          <w:sz w:val="20"/>
          <w:szCs w:val="22"/>
        </w:rPr>
        <w:t xml:space="preserve">Nieprzedłożenie przez </w:t>
      </w:r>
      <w:r w:rsidRPr="004563D9">
        <w:rPr>
          <w:rFonts w:ascii="Arial" w:hAnsi="Arial"/>
          <w:sz w:val="20"/>
          <w:szCs w:val="22"/>
        </w:rPr>
        <w:t>Wykonawcę zaktualizowanego oświadczenia o którym mowa wyżej lub uchylanie się od jego przedstawienia na żądanie Zamawiającego</w:t>
      </w:r>
      <w:r w:rsidR="004563D9">
        <w:rPr>
          <w:rFonts w:ascii="Arial" w:hAnsi="Arial"/>
          <w:sz w:val="20"/>
          <w:szCs w:val="22"/>
        </w:rPr>
        <w:t xml:space="preserve"> </w:t>
      </w:r>
      <w:r w:rsidRPr="007659AC">
        <w:rPr>
          <w:rFonts w:ascii="Arial" w:hAnsi="Arial"/>
          <w:sz w:val="20"/>
          <w:szCs w:val="22"/>
        </w:rPr>
        <w:t>będzie</w:t>
      </w:r>
      <w:r w:rsidRPr="00506814">
        <w:rPr>
          <w:rFonts w:ascii="Arial" w:hAnsi="Arial"/>
          <w:sz w:val="20"/>
          <w:szCs w:val="22"/>
        </w:rPr>
        <w:t xml:space="preserve"> traktowane jako niewypełnienie obowiązku zatrudnienia Pracowników </w:t>
      </w:r>
      <w:r w:rsidRPr="001F6AD2">
        <w:rPr>
          <w:rFonts w:ascii="Arial" w:hAnsi="Arial"/>
          <w:color w:val="000000"/>
          <w:sz w:val="20"/>
          <w:szCs w:val="22"/>
        </w:rPr>
        <w:t>skierowanych do realizacji zamówienia</w:t>
      </w:r>
      <w:r w:rsidRPr="00506814">
        <w:rPr>
          <w:rFonts w:ascii="Arial" w:hAnsi="Arial"/>
          <w:sz w:val="20"/>
          <w:szCs w:val="22"/>
        </w:rPr>
        <w:t xml:space="preserve"> na podstawie umowy</w:t>
      </w:r>
      <w:r w:rsidR="00BF4441">
        <w:rPr>
          <w:rFonts w:ascii="Arial" w:hAnsi="Arial"/>
          <w:sz w:val="20"/>
          <w:szCs w:val="22"/>
        </w:rPr>
        <w:t xml:space="preserve"> </w:t>
      </w:r>
      <w:r w:rsidRPr="00506814">
        <w:rPr>
          <w:rFonts w:ascii="Arial" w:hAnsi="Arial"/>
          <w:sz w:val="20"/>
          <w:szCs w:val="22"/>
        </w:rPr>
        <w:t>o pracę.</w:t>
      </w:r>
    </w:p>
    <w:p w:rsidR="00AA4E0D" w:rsidRPr="00A703A3" w:rsidRDefault="00D96A72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Po przyjęciu terenu budowy</w:t>
      </w:r>
      <w:r w:rsidR="00FF7495" w:rsidRPr="00330627">
        <w:rPr>
          <w:rFonts w:ascii="Arial" w:hAnsi="Arial" w:cs="Arial"/>
          <w:sz w:val="20"/>
          <w:szCs w:val="22"/>
        </w:rPr>
        <w:t xml:space="preserve"> Wykonawca ponosi pełną odpowiedzialność za przejęty teren budowy oraz zaplecze budowy.</w:t>
      </w:r>
    </w:p>
    <w:p w:rsidR="00FF7495" w:rsidRPr="004563D9" w:rsidRDefault="00FF7495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357" w:right="22" w:hanging="357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Wykonawca zobowiązany jest we własnym zakresie zorganizować zaplecze budowy (pomieszczenia socjalne, pomieszczenia magazynowe) w miejscu uzgodnionym z Zam</w:t>
      </w:r>
      <w:r w:rsidR="00D45D34">
        <w:rPr>
          <w:rFonts w:ascii="Arial" w:hAnsi="Arial" w:cs="Arial"/>
          <w:sz w:val="20"/>
          <w:szCs w:val="22"/>
        </w:rPr>
        <w:t xml:space="preserve">awiającym </w:t>
      </w:r>
    </w:p>
    <w:p w:rsidR="00BF282E" w:rsidRPr="00BF282E" w:rsidRDefault="00BF282E" w:rsidP="00BF282E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357" w:right="22" w:hanging="357"/>
        <w:jc w:val="both"/>
        <w:rPr>
          <w:rFonts w:ascii="Arial" w:hAnsi="Arial" w:cs="Arial"/>
          <w:sz w:val="20"/>
          <w:szCs w:val="22"/>
        </w:rPr>
      </w:pPr>
      <w:r w:rsidRPr="00BF282E">
        <w:rPr>
          <w:rFonts w:ascii="Arial" w:hAnsi="Arial" w:cs="Arial"/>
          <w:sz w:val="20"/>
          <w:szCs w:val="22"/>
        </w:rPr>
        <w:t xml:space="preserve">Wykonawca obowiązany jest na własny koszt zapewnić dojazd do terenu budowy wraz z uzyskaniem wymaganych uzgodnień z zarządcą drogi / właścicielami terenu, po których ma przebiegać trasa dojazdu do terenu budowy. </w:t>
      </w:r>
    </w:p>
    <w:p w:rsidR="00CF20CC" w:rsidRDefault="00FF7495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CF20CC">
        <w:rPr>
          <w:rFonts w:ascii="Arial" w:hAnsi="Arial" w:cs="Arial"/>
          <w:sz w:val="20"/>
          <w:szCs w:val="22"/>
        </w:rPr>
        <w:t>Wykonawca zobowiązuje się umożliwić Zamawiającemu w każdym czasie przeprowadzenie kontroli terenu budowy, realizowanych robót budowlanych, stosowanych w ich toku wyrobów oraz wszelkich okoliczności dotyczących bezpośrednie</w:t>
      </w:r>
      <w:r w:rsidR="007E0A88" w:rsidRPr="00CF20CC">
        <w:rPr>
          <w:rFonts w:ascii="Arial" w:hAnsi="Arial" w:cs="Arial"/>
          <w:sz w:val="20"/>
          <w:szCs w:val="22"/>
        </w:rPr>
        <w:t xml:space="preserve">j </w:t>
      </w:r>
      <w:r w:rsidRPr="00CF20CC">
        <w:rPr>
          <w:rFonts w:ascii="Arial" w:hAnsi="Arial" w:cs="Arial"/>
          <w:sz w:val="20"/>
          <w:szCs w:val="22"/>
        </w:rPr>
        <w:t xml:space="preserve"> realizacji robót będących przedmiotem umowy.</w:t>
      </w:r>
    </w:p>
    <w:p w:rsidR="00CF20CC" w:rsidRPr="00CF20CC" w:rsidRDefault="00CF20CC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ma obowiązek prowadzenia na bieżąco i prze</w:t>
      </w:r>
      <w:r w:rsidR="004C677A">
        <w:rPr>
          <w:rFonts w:ascii="Arial" w:hAnsi="Arial" w:cs="Arial"/>
          <w:sz w:val="20"/>
          <w:szCs w:val="22"/>
        </w:rPr>
        <w:t>chowywania dokumentów zgodnie z </w:t>
      </w:r>
      <w:r w:rsidR="00494450">
        <w:rPr>
          <w:rFonts w:ascii="Arial" w:hAnsi="Arial" w:cs="Arial"/>
          <w:sz w:val="20"/>
          <w:szCs w:val="22"/>
        </w:rPr>
        <w:t xml:space="preserve">Ustawą </w:t>
      </w:r>
      <w:r>
        <w:rPr>
          <w:rFonts w:ascii="Arial" w:hAnsi="Arial" w:cs="Arial"/>
          <w:sz w:val="20"/>
          <w:szCs w:val="22"/>
        </w:rPr>
        <w:t>Praw</w:t>
      </w:r>
      <w:r w:rsidR="00494450">
        <w:rPr>
          <w:rFonts w:ascii="Arial" w:hAnsi="Arial" w:cs="Arial"/>
          <w:sz w:val="20"/>
          <w:szCs w:val="22"/>
        </w:rPr>
        <w:t>o</w:t>
      </w:r>
      <w:r>
        <w:rPr>
          <w:rFonts w:ascii="Arial" w:hAnsi="Arial" w:cs="Arial"/>
          <w:sz w:val="20"/>
          <w:szCs w:val="22"/>
        </w:rPr>
        <w:t xml:space="preserve"> budowlan</w:t>
      </w:r>
      <w:r w:rsidR="00494450">
        <w:rPr>
          <w:rFonts w:ascii="Arial" w:hAnsi="Arial" w:cs="Arial"/>
          <w:sz w:val="20"/>
          <w:szCs w:val="22"/>
        </w:rPr>
        <w:t>e.</w:t>
      </w:r>
    </w:p>
    <w:p w:rsidR="00BF282E" w:rsidRPr="00BF282E" w:rsidRDefault="00BF282E" w:rsidP="00BF282E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BF282E">
        <w:rPr>
          <w:rFonts w:ascii="Arial" w:hAnsi="Arial" w:cs="Arial"/>
          <w:sz w:val="20"/>
          <w:szCs w:val="22"/>
        </w:rPr>
        <w:t xml:space="preserve">Wykonawca ma obowiązek przedłożenia Inspektorowi Nadzoru materiały dokumentujące zgodność z przepisami i parametrami technicznymi określonymi w dokumentacji projektowej oraz </w:t>
      </w:r>
      <w:proofErr w:type="spellStart"/>
      <w:r w:rsidRPr="00BF282E">
        <w:rPr>
          <w:rFonts w:ascii="Arial" w:hAnsi="Arial" w:cs="Arial"/>
          <w:sz w:val="20"/>
          <w:szCs w:val="22"/>
        </w:rPr>
        <w:t>STWiOR</w:t>
      </w:r>
      <w:r w:rsidR="004D6F6F">
        <w:rPr>
          <w:rFonts w:ascii="Arial" w:hAnsi="Arial" w:cs="Arial"/>
          <w:sz w:val="20"/>
          <w:szCs w:val="22"/>
        </w:rPr>
        <w:t>B</w:t>
      </w:r>
      <w:proofErr w:type="spellEnd"/>
      <w:r w:rsidRPr="00BF282E">
        <w:rPr>
          <w:rFonts w:ascii="Arial" w:hAnsi="Arial" w:cs="Arial"/>
          <w:sz w:val="20"/>
          <w:szCs w:val="22"/>
        </w:rPr>
        <w:t xml:space="preserve"> wszelkich wyrobów budowlanych, materiałów i urządzeń przed ich wbudowaniem, a następnie materiały umożliwiające odbiór danego zakresu w tym wyniki oraz protokoły badań i prób.</w:t>
      </w:r>
    </w:p>
    <w:p w:rsidR="0046221C" w:rsidRPr="00506814" w:rsidRDefault="0046221C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Badania określone w </w:t>
      </w:r>
      <w:proofErr w:type="spellStart"/>
      <w:r w:rsidRPr="00506814">
        <w:rPr>
          <w:rFonts w:ascii="Arial" w:hAnsi="Arial" w:cs="Arial"/>
          <w:sz w:val="20"/>
          <w:szCs w:val="22"/>
        </w:rPr>
        <w:t>STWiORB</w:t>
      </w:r>
      <w:proofErr w:type="spellEnd"/>
      <w:r w:rsidRPr="00506814">
        <w:rPr>
          <w:rFonts w:ascii="Arial" w:hAnsi="Arial" w:cs="Arial"/>
          <w:sz w:val="20"/>
          <w:szCs w:val="22"/>
        </w:rPr>
        <w:t>, Dokumentacji projektowej i S</w:t>
      </w:r>
      <w:r w:rsidR="006A44D6" w:rsidRPr="00506814">
        <w:rPr>
          <w:rFonts w:ascii="Arial" w:hAnsi="Arial" w:cs="Arial"/>
          <w:sz w:val="20"/>
          <w:szCs w:val="22"/>
        </w:rPr>
        <w:t>IWZ</w:t>
      </w:r>
      <w:r w:rsidRPr="00506814">
        <w:rPr>
          <w:rFonts w:ascii="Arial" w:hAnsi="Arial" w:cs="Arial"/>
          <w:sz w:val="20"/>
          <w:szCs w:val="22"/>
        </w:rPr>
        <w:t xml:space="preserve"> Wykonawca jest zobowiązany przeprowadzać na własny koszt.</w:t>
      </w:r>
    </w:p>
    <w:p w:rsidR="0046221C" w:rsidRPr="00506814" w:rsidRDefault="0046221C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Bież</w:t>
      </w:r>
      <w:r w:rsidR="00B11925" w:rsidRPr="00506814">
        <w:rPr>
          <w:rFonts w:ascii="Arial" w:hAnsi="Arial" w:cs="Arial"/>
          <w:sz w:val="20"/>
          <w:szCs w:val="22"/>
        </w:rPr>
        <w:t>ące pomiary i badania m</w:t>
      </w:r>
      <w:r w:rsidRPr="00506814">
        <w:rPr>
          <w:rFonts w:ascii="Arial" w:hAnsi="Arial" w:cs="Arial"/>
          <w:sz w:val="20"/>
          <w:szCs w:val="22"/>
        </w:rPr>
        <w:t>ateriałów oraz robót budowlanych powinny być prowa</w:t>
      </w:r>
      <w:r w:rsidR="00B11925" w:rsidRPr="00506814">
        <w:rPr>
          <w:rFonts w:ascii="Arial" w:hAnsi="Arial" w:cs="Arial"/>
          <w:sz w:val="20"/>
          <w:szCs w:val="22"/>
        </w:rPr>
        <w:t>dzone w miejscu wyprodukowania materiałów lub na t</w:t>
      </w:r>
      <w:r w:rsidRPr="00506814">
        <w:rPr>
          <w:rFonts w:ascii="Arial" w:hAnsi="Arial" w:cs="Arial"/>
          <w:sz w:val="20"/>
          <w:szCs w:val="22"/>
        </w:rPr>
        <w:t>erenie budowy.</w:t>
      </w:r>
    </w:p>
    <w:p w:rsidR="0046221C" w:rsidRPr="00506814" w:rsidRDefault="0046221C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zobowiązany jest zapewnić odpowiedni system kontroli oraz instrumenty, urządzenia, personel i materiały potrzebn</w:t>
      </w:r>
      <w:r w:rsidR="00B11925" w:rsidRPr="00506814">
        <w:rPr>
          <w:rFonts w:ascii="Arial" w:hAnsi="Arial" w:cs="Arial"/>
          <w:sz w:val="20"/>
          <w:szCs w:val="22"/>
        </w:rPr>
        <w:t>e do zbadania jakości i ilości m</w:t>
      </w:r>
      <w:r w:rsidRPr="00506814">
        <w:rPr>
          <w:rFonts w:ascii="Arial" w:hAnsi="Arial" w:cs="Arial"/>
          <w:sz w:val="20"/>
          <w:szCs w:val="22"/>
        </w:rPr>
        <w:t xml:space="preserve">ateriałów i robót budowlanych oraz dostarczyć na własny koszt Inspektorowi </w:t>
      </w:r>
      <w:r w:rsidR="002D03F9">
        <w:rPr>
          <w:rFonts w:ascii="Arial" w:hAnsi="Arial" w:cs="Arial"/>
          <w:sz w:val="20"/>
          <w:szCs w:val="22"/>
        </w:rPr>
        <w:t>N</w:t>
      </w:r>
      <w:r w:rsidRPr="00506814">
        <w:rPr>
          <w:rFonts w:ascii="Arial" w:hAnsi="Arial" w:cs="Arial"/>
          <w:sz w:val="20"/>
          <w:szCs w:val="22"/>
        </w:rPr>
        <w:t xml:space="preserve">adzoru </w:t>
      </w:r>
      <w:r w:rsidR="002D03F9">
        <w:rPr>
          <w:rFonts w:ascii="Arial" w:hAnsi="Arial" w:cs="Arial"/>
          <w:sz w:val="20"/>
          <w:szCs w:val="22"/>
        </w:rPr>
        <w:t>I</w:t>
      </w:r>
      <w:r w:rsidRPr="00506814">
        <w:rPr>
          <w:rFonts w:ascii="Arial" w:hAnsi="Arial" w:cs="Arial"/>
          <w:sz w:val="20"/>
          <w:szCs w:val="22"/>
        </w:rPr>
        <w:t>nwestorskiego wymagane próbki materiałów przed ich wykorzystaniem.</w:t>
      </w:r>
    </w:p>
    <w:p w:rsidR="0046221C" w:rsidRPr="00506814" w:rsidRDefault="00B11925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Badania m</w:t>
      </w:r>
      <w:r w:rsidR="0046221C" w:rsidRPr="00506814">
        <w:rPr>
          <w:rFonts w:ascii="Arial" w:hAnsi="Arial" w:cs="Arial"/>
          <w:sz w:val="20"/>
          <w:szCs w:val="22"/>
        </w:rPr>
        <w:t>ateriałów mogą być przeprowadzone na wniosek i koszt Wykonawcy p</w:t>
      </w:r>
      <w:r w:rsidRPr="00506814">
        <w:rPr>
          <w:rFonts w:ascii="Arial" w:hAnsi="Arial" w:cs="Arial"/>
          <w:sz w:val="20"/>
          <w:szCs w:val="22"/>
        </w:rPr>
        <w:t xml:space="preserve">oza miejscem </w:t>
      </w:r>
      <w:r w:rsidRPr="00506814">
        <w:rPr>
          <w:rFonts w:ascii="Arial" w:hAnsi="Arial" w:cs="Arial"/>
          <w:sz w:val="20"/>
          <w:szCs w:val="22"/>
        </w:rPr>
        <w:br/>
        <w:t>wyprodukowania i t</w:t>
      </w:r>
      <w:r w:rsidR="0046221C" w:rsidRPr="00506814">
        <w:rPr>
          <w:rFonts w:ascii="Arial" w:hAnsi="Arial" w:cs="Arial"/>
          <w:sz w:val="20"/>
          <w:szCs w:val="22"/>
        </w:rPr>
        <w:t>erenem budowy w zaakceptowanej przez Zamawiającego placówce badawczej.</w:t>
      </w:r>
    </w:p>
    <w:p w:rsidR="0046221C" w:rsidRPr="00506814" w:rsidRDefault="00050B21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lastRenderedPageBreak/>
        <w:t>Inspektor N</w:t>
      </w:r>
      <w:r w:rsidR="0046221C" w:rsidRPr="00506814">
        <w:rPr>
          <w:rFonts w:ascii="Arial" w:hAnsi="Arial" w:cs="Arial"/>
          <w:sz w:val="20"/>
          <w:szCs w:val="22"/>
        </w:rPr>
        <w:t xml:space="preserve">adzoru </w:t>
      </w:r>
      <w:r w:rsidR="002D03F9">
        <w:rPr>
          <w:rFonts w:ascii="Arial" w:hAnsi="Arial" w:cs="Arial"/>
          <w:sz w:val="20"/>
          <w:szCs w:val="22"/>
        </w:rPr>
        <w:t>I</w:t>
      </w:r>
      <w:r w:rsidR="0046221C" w:rsidRPr="00506814">
        <w:rPr>
          <w:rFonts w:ascii="Arial" w:hAnsi="Arial" w:cs="Arial"/>
          <w:sz w:val="20"/>
          <w:szCs w:val="22"/>
        </w:rPr>
        <w:t>nwestorskiego</w:t>
      </w:r>
      <w:r w:rsidR="00DD5E39" w:rsidRPr="00506814">
        <w:rPr>
          <w:rFonts w:ascii="Arial" w:hAnsi="Arial" w:cs="Arial"/>
          <w:sz w:val="20"/>
          <w:szCs w:val="22"/>
        </w:rPr>
        <w:t xml:space="preserve">, za zgodą Zamawiającego, </w:t>
      </w:r>
      <w:r w:rsidR="0046221C" w:rsidRPr="00506814">
        <w:rPr>
          <w:rFonts w:ascii="Arial" w:hAnsi="Arial" w:cs="Arial"/>
          <w:sz w:val="20"/>
          <w:szCs w:val="22"/>
        </w:rPr>
        <w:t xml:space="preserve">może zażądać od Wykonawcy wykonania badań dodatkowych, innych niż wymagane w </w:t>
      </w:r>
      <w:proofErr w:type="spellStart"/>
      <w:r w:rsidR="0046221C" w:rsidRPr="00506814">
        <w:rPr>
          <w:rFonts w:ascii="Arial" w:hAnsi="Arial" w:cs="Arial"/>
          <w:sz w:val="20"/>
          <w:szCs w:val="22"/>
        </w:rPr>
        <w:t>STWiORB</w:t>
      </w:r>
      <w:proofErr w:type="spellEnd"/>
      <w:r w:rsidR="0046221C" w:rsidRPr="00506814">
        <w:rPr>
          <w:rFonts w:ascii="Arial" w:hAnsi="Arial" w:cs="Arial"/>
          <w:sz w:val="20"/>
          <w:szCs w:val="22"/>
        </w:rPr>
        <w:t>, lub wykonania dodatkowych badań po</w:t>
      </w:r>
      <w:r w:rsidR="00B11925" w:rsidRPr="00506814">
        <w:rPr>
          <w:rFonts w:ascii="Arial" w:hAnsi="Arial" w:cs="Arial"/>
          <w:sz w:val="20"/>
          <w:szCs w:val="22"/>
        </w:rPr>
        <w:t>za miejscem wyprodukowania lub terenem budowy dotyczących m</w:t>
      </w:r>
      <w:r w:rsidR="0046221C" w:rsidRPr="00506814">
        <w:rPr>
          <w:rFonts w:ascii="Arial" w:hAnsi="Arial" w:cs="Arial"/>
          <w:sz w:val="20"/>
          <w:szCs w:val="22"/>
        </w:rPr>
        <w:t xml:space="preserve">ateriałów lub robót budowlanych, które budzą uzasadnione wątpliwości, co do ich jakości. </w:t>
      </w:r>
      <w:r w:rsidR="00DD5E39" w:rsidRPr="00506814">
        <w:rPr>
          <w:rFonts w:ascii="Arial" w:hAnsi="Arial" w:cs="Arial"/>
          <w:sz w:val="20"/>
          <w:szCs w:val="22"/>
        </w:rPr>
        <w:t>W/w badania Zamawiający może zlecić również niezależnej instytucji.</w:t>
      </w:r>
    </w:p>
    <w:p w:rsidR="0046221C" w:rsidRPr="00506814" w:rsidRDefault="00472DBF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Jeżeli wyniki badań wykażą, </w:t>
      </w:r>
      <w:r w:rsidRPr="004563D9">
        <w:rPr>
          <w:rFonts w:ascii="Arial" w:hAnsi="Arial" w:cs="Arial"/>
          <w:sz w:val="20"/>
          <w:szCs w:val="22"/>
        </w:rPr>
        <w:t>że m</w:t>
      </w:r>
      <w:r w:rsidR="0046221C" w:rsidRPr="004563D9">
        <w:rPr>
          <w:rFonts w:ascii="Arial" w:hAnsi="Arial" w:cs="Arial"/>
          <w:sz w:val="20"/>
          <w:szCs w:val="22"/>
        </w:rPr>
        <w:t>ateriały</w:t>
      </w:r>
      <w:r w:rsidR="0046221C" w:rsidRPr="00506814">
        <w:rPr>
          <w:rFonts w:ascii="Arial" w:hAnsi="Arial" w:cs="Arial"/>
          <w:sz w:val="20"/>
          <w:szCs w:val="22"/>
        </w:rPr>
        <w:t xml:space="preserve"> bądź roboty budowlane nie są zgodne z wymaganiami   </w:t>
      </w:r>
      <w:proofErr w:type="spellStart"/>
      <w:r w:rsidR="0046221C" w:rsidRPr="00506814">
        <w:rPr>
          <w:rFonts w:ascii="Arial" w:hAnsi="Arial" w:cs="Arial"/>
          <w:sz w:val="20"/>
          <w:szCs w:val="22"/>
        </w:rPr>
        <w:t>STWiORB</w:t>
      </w:r>
      <w:proofErr w:type="spellEnd"/>
      <w:r w:rsidR="0046221C" w:rsidRPr="00506814">
        <w:rPr>
          <w:rFonts w:ascii="Arial" w:hAnsi="Arial" w:cs="Arial"/>
          <w:sz w:val="20"/>
          <w:szCs w:val="22"/>
        </w:rPr>
        <w:t xml:space="preserve"> oraz odpowiednimi normami i nie mają odpowiednich aprobat, koszty tych badań ponosić będzie Wykonawca,  jeś</w:t>
      </w:r>
      <w:r w:rsidR="005D6E79" w:rsidRPr="00506814">
        <w:rPr>
          <w:rFonts w:ascii="Arial" w:hAnsi="Arial" w:cs="Arial"/>
          <w:sz w:val="20"/>
          <w:szCs w:val="22"/>
        </w:rPr>
        <w:t>li zaś wyniki badań wykażą, że m</w:t>
      </w:r>
      <w:r w:rsidR="0046221C" w:rsidRPr="00506814">
        <w:rPr>
          <w:rFonts w:ascii="Arial" w:hAnsi="Arial" w:cs="Arial"/>
          <w:sz w:val="20"/>
          <w:szCs w:val="22"/>
        </w:rPr>
        <w:t>a</w:t>
      </w:r>
      <w:r w:rsidR="00B14D61" w:rsidRPr="00506814">
        <w:rPr>
          <w:rFonts w:ascii="Arial" w:hAnsi="Arial" w:cs="Arial"/>
          <w:sz w:val="20"/>
          <w:szCs w:val="22"/>
        </w:rPr>
        <w:t>teriały bądź roboty są zgodne z </w:t>
      </w:r>
      <w:r w:rsidR="0046221C" w:rsidRPr="00506814">
        <w:rPr>
          <w:rFonts w:ascii="Arial" w:hAnsi="Arial" w:cs="Arial"/>
          <w:sz w:val="20"/>
          <w:szCs w:val="22"/>
        </w:rPr>
        <w:t xml:space="preserve">wymaganiami </w:t>
      </w:r>
      <w:proofErr w:type="spellStart"/>
      <w:r w:rsidR="0046221C" w:rsidRPr="00506814">
        <w:rPr>
          <w:rFonts w:ascii="Arial" w:hAnsi="Arial" w:cs="Arial"/>
          <w:sz w:val="20"/>
          <w:szCs w:val="22"/>
        </w:rPr>
        <w:t>STWiORB</w:t>
      </w:r>
      <w:proofErr w:type="spellEnd"/>
      <w:r w:rsidR="0046221C" w:rsidRPr="00506814">
        <w:rPr>
          <w:rFonts w:ascii="Arial" w:hAnsi="Arial" w:cs="Arial"/>
          <w:sz w:val="20"/>
          <w:szCs w:val="22"/>
        </w:rPr>
        <w:t xml:space="preserve"> oraz odpowiednimi normami i posiadają odpowiednie aprobaty, koszty tych badań obciążą Zamawiającego.</w:t>
      </w:r>
    </w:p>
    <w:p w:rsidR="00FF7495" w:rsidRPr="00506814" w:rsidRDefault="00FF7495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 przypadku, gdy wynik badania nie potwierdzi wyników przedstawionych przez Wykonawcę poniesie on koszty tych badań, na podstawie </w:t>
      </w:r>
      <w:r w:rsidR="00DD5E39" w:rsidRPr="00506814">
        <w:rPr>
          <w:rFonts w:ascii="Arial" w:hAnsi="Arial" w:cs="Arial"/>
          <w:sz w:val="20"/>
          <w:szCs w:val="22"/>
        </w:rPr>
        <w:t>refaktury/ noty księgowej</w:t>
      </w:r>
      <w:r w:rsidRPr="00506814">
        <w:rPr>
          <w:rFonts w:ascii="Arial" w:hAnsi="Arial" w:cs="Arial"/>
          <w:sz w:val="20"/>
          <w:szCs w:val="22"/>
        </w:rPr>
        <w:t>.</w:t>
      </w:r>
    </w:p>
    <w:p w:rsidR="00160C98" w:rsidRPr="00506814" w:rsidRDefault="00160C98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ma obowiązek zabezpieczenia instalacji, urządzeń i obiektów na terenie robót i w jej bezpośrednim otoczeniu, przed ich zniszczeniem lub uszkodzeniem w trakcie wykonywania robót</w:t>
      </w:r>
      <w:r w:rsidR="005D6E79" w:rsidRPr="00506814">
        <w:rPr>
          <w:rFonts w:ascii="Arial" w:hAnsi="Arial" w:cs="Arial"/>
          <w:sz w:val="20"/>
          <w:szCs w:val="22"/>
        </w:rPr>
        <w:t>. W przypadku ich uszkodzenia obowiązany jest na własny koszt do ich naprawy.</w:t>
      </w:r>
    </w:p>
    <w:p w:rsidR="00A007B4" w:rsidRPr="00506814" w:rsidRDefault="00A007B4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jest odpowiedzialny za ochronę punktów pomiarowych i wysokościowych, a w przypadku ich uszkodzenia do</w:t>
      </w:r>
      <w:r w:rsidR="007818CA">
        <w:rPr>
          <w:rFonts w:ascii="Arial" w:hAnsi="Arial" w:cs="Arial"/>
          <w:sz w:val="20"/>
          <w:szCs w:val="22"/>
        </w:rPr>
        <w:t xml:space="preserve"> ich odnowienia na własny koszt</w:t>
      </w:r>
      <w:r w:rsidRPr="00506814">
        <w:rPr>
          <w:rFonts w:ascii="Arial" w:hAnsi="Arial" w:cs="Arial"/>
          <w:sz w:val="20"/>
          <w:szCs w:val="22"/>
        </w:rPr>
        <w:t>.</w:t>
      </w:r>
    </w:p>
    <w:p w:rsidR="00BE0835" w:rsidRDefault="00B14D61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ponosi pełną</w:t>
      </w:r>
      <w:r w:rsidR="00BE0835">
        <w:rPr>
          <w:rFonts w:ascii="Arial" w:hAnsi="Arial" w:cs="Arial"/>
          <w:sz w:val="20"/>
          <w:szCs w:val="22"/>
        </w:rPr>
        <w:t xml:space="preserve"> odpowiedzialność za stan i przestrzeganie </w:t>
      </w:r>
      <w:r w:rsidR="00096E30">
        <w:rPr>
          <w:rFonts w:ascii="Arial" w:hAnsi="Arial" w:cs="Arial"/>
          <w:sz w:val="20"/>
          <w:szCs w:val="22"/>
        </w:rPr>
        <w:t xml:space="preserve">przepisów bhp, ochronę p. </w:t>
      </w:r>
      <w:proofErr w:type="spellStart"/>
      <w:r w:rsidR="00096E30">
        <w:rPr>
          <w:rFonts w:ascii="Arial" w:hAnsi="Arial" w:cs="Arial"/>
          <w:sz w:val="20"/>
          <w:szCs w:val="22"/>
        </w:rPr>
        <w:t>poż</w:t>
      </w:r>
      <w:proofErr w:type="spellEnd"/>
      <w:r w:rsidR="00096E30">
        <w:rPr>
          <w:rFonts w:ascii="Arial" w:hAnsi="Arial" w:cs="Arial"/>
          <w:sz w:val="20"/>
          <w:szCs w:val="22"/>
        </w:rPr>
        <w:t>. i</w:t>
      </w:r>
      <w:r w:rsidR="00BE0835">
        <w:rPr>
          <w:rFonts w:ascii="Arial" w:hAnsi="Arial" w:cs="Arial"/>
          <w:sz w:val="20"/>
          <w:szCs w:val="22"/>
        </w:rPr>
        <w:t> dozór mienia na terenie robót, jak i za wszelkie szkody po</w:t>
      </w:r>
      <w:r w:rsidR="00160C98">
        <w:rPr>
          <w:rFonts w:ascii="Arial" w:hAnsi="Arial" w:cs="Arial"/>
          <w:sz w:val="20"/>
          <w:szCs w:val="22"/>
        </w:rPr>
        <w:t xml:space="preserve">wstałe w trakcie trwania robót </w:t>
      </w:r>
      <w:r w:rsidR="00BE0835">
        <w:rPr>
          <w:rFonts w:ascii="Arial" w:hAnsi="Arial" w:cs="Arial"/>
          <w:sz w:val="20"/>
          <w:szCs w:val="22"/>
        </w:rPr>
        <w:t xml:space="preserve">lub </w:t>
      </w:r>
      <w:r w:rsidR="00160C98">
        <w:rPr>
          <w:rFonts w:ascii="Arial" w:hAnsi="Arial" w:cs="Arial"/>
          <w:sz w:val="20"/>
          <w:szCs w:val="22"/>
        </w:rPr>
        <w:t>mające</w:t>
      </w:r>
      <w:r w:rsidR="00BE0835">
        <w:rPr>
          <w:rFonts w:ascii="Arial" w:hAnsi="Arial" w:cs="Arial"/>
          <w:sz w:val="20"/>
          <w:szCs w:val="22"/>
        </w:rPr>
        <w:t xml:space="preserve"> związek z prowadzonymi robotami.</w:t>
      </w:r>
    </w:p>
    <w:p w:rsidR="00720CEB" w:rsidRDefault="00720CEB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ponosi pełną odpowiedzialność za szkody oraz następstwa nieszczęśliwych wypadków pracowników i osób trzecich, powstałe w związku z prowadzonymi robotami, w tym także ruchem pojazdów.</w:t>
      </w:r>
    </w:p>
    <w:p w:rsidR="005E24C0" w:rsidRDefault="005E24C0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ponosi wyłączną odpowiedzialność za wszelkie szkody będące następstwem niewykonania lub nienależytego wykonania przedmiotu umowy, które to szkody Wykonawca zobowiązuje się pokryć w pełnej wysokości. Zamawiający nie będzie ponosił odpowiedzialności za materiały i sprzęt Wykonawcy pozostawiony na terenie placu budowy lub jego sąsiedztwie.</w:t>
      </w:r>
    </w:p>
    <w:p w:rsidR="005E24C0" w:rsidRDefault="00195635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5" w:right="68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obowiązany jest do pisemnego informowania Zamawiającego (Inspektora </w:t>
      </w:r>
      <w:r w:rsidR="002D03F9">
        <w:rPr>
          <w:rFonts w:ascii="Arial" w:hAnsi="Arial" w:cs="Arial"/>
          <w:sz w:val="20"/>
          <w:szCs w:val="22"/>
        </w:rPr>
        <w:t>N</w:t>
      </w:r>
      <w:r>
        <w:rPr>
          <w:rFonts w:ascii="Arial" w:hAnsi="Arial" w:cs="Arial"/>
          <w:sz w:val="20"/>
          <w:szCs w:val="22"/>
        </w:rPr>
        <w:t xml:space="preserve">adzoru </w:t>
      </w:r>
      <w:r w:rsidR="002D03F9">
        <w:rPr>
          <w:rFonts w:ascii="Arial" w:hAnsi="Arial" w:cs="Arial"/>
          <w:sz w:val="20"/>
          <w:szCs w:val="22"/>
        </w:rPr>
        <w:t>I</w:t>
      </w:r>
      <w:r>
        <w:rPr>
          <w:rFonts w:ascii="Arial" w:hAnsi="Arial" w:cs="Arial"/>
          <w:sz w:val="20"/>
          <w:szCs w:val="22"/>
        </w:rPr>
        <w:t>nwestorskiego) o problemach technicznych lub okolicznościach, które mogą wpłynąć na jakość robót lub termin zakończenia robót.</w:t>
      </w:r>
    </w:p>
    <w:p w:rsidR="002808D8" w:rsidRDefault="002808D8" w:rsidP="002301E3">
      <w:pPr>
        <w:pStyle w:val="Styl"/>
        <w:numPr>
          <w:ilvl w:val="0"/>
          <w:numId w:val="8"/>
        </w:numPr>
        <w:tabs>
          <w:tab w:val="left" w:pos="372"/>
          <w:tab w:val="num" w:pos="426"/>
        </w:tabs>
        <w:spacing w:line="276" w:lineRule="auto"/>
        <w:ind w:right="11" w:hanging="720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5D6E79">
        <w:rPr>
          <w:rFonts w:ascii="Arial" w:eastAsia="Times New Roman" w:hAnsi="Arial" w:cs="Arial"/>
          <w:sz w:val="20"/>
          <w:szCs w:val="22"/>
          <w:lang w:eastAsia="pl-PL"/>
        </w:rPr>
        <w:t>Wykonawca nie może umieszczać żadnych reklam na terenie budowy bez zgody Zamawiającego.</w:t>
      </w:r>
    </w:p>
    <w:p w:rsidR="003441B7" w:rsidRPr="00276D60" w:rsidRDefault="00276D60" w:rsidP="002301E3">
      <w:pPr>
        <w:pStyle w:val="Styl"/>
        <w:numPr>
          <w:ilvl w:val="0"/>
          <w:numId w:val="8"/>
        </w:numPr>
        <w:tabs>
          <w:tab w:val="left" w:pos="372"/>
          <w:tab w:val="num" w:pos="426"/>
        </w:tabs>
        <w:spacing w:line="276" w:lineRule="auto"/>
        <w:ind w:left="646" w:right="11"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F68AE">
        <w:rPr>
          <w:rFonts w:ascii="Arial" w:hAnsi="Arial" w:cs="Arial"/>
          <w:sz w:val="20"/>
          <w:szCs w:val="20"/>
        </w:rPr>
        <w:t xml:space="preserve">W </w:t>
      </w:r>
      <w:r w:rsidR="004E6CF8" w:rsidRPr="004F68AE">
        <w:rPr>
          <w:rFonts w:ascii="Arial" w:hAnsi="Arial" w:cs="Arial"/>
          <w:sz w:val="20"/>
          <w:szCs w:val="20"/>
        </w:rPr>
        <w:t>związku z</w:t>
      </w:r>
      <w:r w:rsidR="00AA62DE">
        <w:rPr>
          <w:rFonts w:ascii="Arial" w:hAnsi="Arial" w:cs="Arial"/>
          <w:sz w:val="20"/>
          <w:szCs w:val="20"/>
        </w:rPr>
        <w:t xml:space="preserve"> możliwością  finansowania</w:t>
      </w:r>
      <w:r w:rsidRPr="00276D60">
        <w:rPr>
          <w:rFonts w:ascii="Arial" w:hAnsi="Arial" w:cs="Arial"/>
          <w:sz w:val="20"/>
          <w:szCs w:val="20"/>
        </w:rPr>
        <w:t xml:space="preserve"> przedmiotu umowy, ze środków pozyskanych z kredytu Europejskiego Banku Inwestycyjnego</w:t>
      </w:r>
      <w:r w:rsidRPr="00276D6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3441B7" w:rsidRPr="00276D60">
        <w:rPr>
          <w:rFonts w:ascii="Arial" w:eastAsia="Times New Roman" w:hAnsi="Arial" w:cs="Arial"/>
          <w:sz w:val="20"/>
          <w:szCs w:val="20"/>
          <w:lang w:eastAsia="pl-PL"/>
        </w:rPr>
        <w:t>Wykonawca obowiązany jest do stosowania Prawa audytu integralności zgodnie z dyrektywami Unii Europejskiej w zakresie:</w:t>
      </w:r>
    </w:p>
    <w:p w:rsidR="00276D60" w:rsidRPr="00276D60" w:rsidRDefault="00276D60" w:rsidP="002301E3">
      <w:pPr>
        <w:pStyle w:val="NoIndentEIB"/>
        <w:numPr>
          <w:ilvl w:val="0"/>
          <w:numId w:val="39"/>
        </w:numPr>
        <w:spacing w:after="0" w:line="276" w:lineRule="auto"/>
        <w:rPr>
          <w:rFonts w:eastAsia="Times New Roman"/>
          <w:color w:val="auto"/>
        </w:rPr>
      </w:pPr>
      <w:r w:rsidRPr="00276D60">
        <w:rPr>
          <w:rFonts w:eastAsia="Times New Roman"/>
          <w:color w:val="auto"/>
        </w:rPr>
        <w:t>wymogu niezwłocznego informowania Europejskiego Banku Inwestycyjnego, z siedzibą w Luksemburgu, o każdym realnym zarzucie, skardze lub informacji odnoszącej się do Przestępstw</w:t>
      </w:r>
      <w:r w:rsidRPr="00276D60">
        <w:rPr>
          <w:color w:val="auto"/>
        </w:rPr>
        <w:t xml:space="preserve"> (tzn.: oszustwo finansowe, korupcja, stosowanie przymusu, zmowa, utrudnianie postępowania karnego, pranie pieniędzy i finansowanie terroryzmu, zgodnie z definicją oraz interpretacją takich terminów w prawie Rzeczpospolitej Polskiej)</w:t>
      </w:r>
      <w:r w:rsidR="007818CA">
        <w:rPr>
          <w:rFonts w:eastAsia="Times New Roman"/>
          <w:color w:val="auto"/>
        </w:rPr>
        <w:t xml:space="preserve"> związanych z zadaniem,</w:t>
      </w:r>
    </w:p>
    <w:p w:rsidR="00276D60" w:rsidRPr="00276D60" w:rsidRDefault="00276D60" w:rsidP="002301E3">
      <w:pPr>
        <w:pStyle w:val="NoIndentEIB"/>
        <w:numPr>
          <w:ilvl w:val="0"/>
          <w:numId w:val="39"/>
        </w:numPr>
        <w:spacing w:after="0" w:line="276" w:lineRule="auto"/>
        <w:rPr>
          <w:rFonts w:eastAsia="Times New Roman"/>
          <w:color w:val="auto"/>
        </w:rPr>
      </w:pPr>
      <w:r w:rsidRPr="00276D60">
        <w:rPr>
          <w:rFonts w:eastAsia="Times New Roman"/>
          <w:color w:val="auto"/>
        </w:rPr>
        <w:t>wymogu prowadzenia ksiąg rachunkowych i zapisów wszystkich transakcji finansowych i wydatków w związku z  zadaniem</w:t>
      </w:r>
      <w:r w:rsidR="007818CA">
        <w:rPr>
          <w:rFonts w:eastAsia="Times New Roman"/>
          <w:color w:val="auto"/>
        </w:rPr>
        <w:t>,</w:t>
      </w:r>
    </w:p>
    <w:p w:rsidR="00276D60" w:rsidRPr="00276D60" w:rsidRDefault="00276D60" w:rsidP="002301E3">
      <w:pPr>
        <w:pStyle w:val="NoIndentEIB"/>
        <w:numPr>
          <w:ilvl w:val="0"/>
          <w:numId w:val="39"/>
        </w:numPr>
        <w:spacing w:after="0" w:line="276" w:lineRule="auto"/>
        <w:rPr>
          <w:rFonts w:eastAsia="Times New Roman"/>
          <w:color w:val="auto"/>
        </w:rPr>
      </w:pPr>
      <w:r w:rsidRPr="00276D60">
        <w:rPr>
          <w:rFonts w:eastAsia="Times New Roman"/>
          <w:color w:val="auto"/>
        </w:rPr>
        <w:t>prawa Banku do zapoznania się z księgami rachunkowymi i zapisami prowadzonymi przez Wykonawcę w odniesieniu do zadania oraz wykonania kopii dokumentów, w zakresie dozwolonym przez prawo</w:t>
      </w:r>
      <w:r w:rsidR="007818CA">
        <w:rPr>
          <w:rFonts w:eastAsia="Times New Roman"/>
          <w:color w:val="auto"/>
        </w:rPr>
        <w:t>.</w:t>
      </w:r>
    </w:p>
    <w:p w:rsidR="00276D60" w:rsidRPr="00276D60" w:rsidRDefault="00276D60" w:rsidP="002301E3">
      <w:pPr>
        <w:pStyle w:val="Styl"/>
        <w:numPr>
          <w:ilvl w:val="0"/>
          <w:numId w:val="8"/>
        </w:numPr>
        <w:tabs>
          <w:tab w:val="clear" w:pos="644"/>
          <w:tab w:val="num" w:pos="426"/>
        </w:tabs>
        <w:spacing w:line="276" w:lineRule="auto"/>
        <w:ind w:left="426" w:right="11" w:hanging="568"/>
        <w:jc w:val="both"/>
        <w:rPr>
          <w:rFonts w:ascii="Arial" w:hAnsi="Arial" w:cs="Arial"/>
          <w:sz w:val="20"/>
          <w:szCs w:val="20"/>
        </w:rPr>
      </w:pPr>
      <w:r w:rsidRPr="00276D60">
        <w:rPr>
          <w:rFonts w:ascii="Arial" w:hAnsi="Arial" w:cs="Arial"/>
          <w:sz w:val="20"/>
          <w:szCs w:val="20"/>
        </w:rPr>
        <w:t xml:space="preserve">Postanowienia, o których mowa w ust. </w:t>
      </w:r>
      <w:r w:rsidRPr="009C5EE6">
        <w:rPr>
          <w:rFonts w:ascii="Arial" w:hAnsi="Arial" w:cs="Arial"/>
          <w:sz w:val="20"/>
          <w:szCs w:val="20"/>
        </w:rPr>
        <w:t>2</w:t>
      </w:r>
      <w:r w:rsidR="009C5EE6" w:rsidRPr="009C5EE6">
        <w:rPr>
          <w:rFonts w:ascii="Arial" w:hAnsi="Arial" w:cs="Arial"/>
          <w:sz w:val="20"/>
          <w:szCs w:val="20"/>
        </w:rPr>
        <w:t>8</w:t>
      </w:r>
      <w:r w:rsidRPr="009C5EE6">
        <w:rPr>
          <w:rFonts w:ascii="Arial" w:hAnsi="Arial" w:cs="Arial"/>
          <w:sz w:val="20"/>
          <w:szCs w:val="20"/>
        </w:rPr>
        <w:t xml:space="preserve"> pkt</w:t>
      </w:r>
      <w:r w:rsidRPr="00276D60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276D60">
        <w:rPr>
          <w:rFonts w:ascii="Arial" w:hAnsi="Arial" w:cs="Arial"/>
          <w:sz w:val="20"/>
          <w:szCs w:val="20"/>
        </w:rPr>
        <w:t>a,b,c</w:t>
      </w:r>
      <w:proofErr w:type="spellEnd"/>
      <w:r w:rsidRPr="00276D60">
        <w:rPr>
          <w:rFonts w:ascii="Arial" w:hAnsi="Arial" w:cs="Arial"/>
          <w:sz w:val="20"/>
          <w:szCs w:val="20"/>
        </w:rPr>
        <w:t xml:space="preserve"> mają zastosowanie także do Podwykonawców.</w:t>
      </w:r>
    </w:p>
    <w:p w:rsidR="00BF4441" w:rsidRDefault="00BF4441" w:rsidP="007054DB">
      <w:pPr>
        <w:pStyle w:val="Tekstpodstawowywcity"/>
        <w:spacing w:before="120" w:after="120" w:line="276" w:lineRule="auto"/>
        <w:ind w:left="357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FF7495" w:rsidRDefault="00FF7495" w:rsidP="007054DB">
      <w:pPr>
        <w:pStyle w:val="Tekstpodstawowywcity"/>
        <w:spacing w:before="120" w:after="120" w:line="276" w:lineRule="auto"/>
        <w:ind w:left="357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4</w:t>
      </w:r>
    </w:p>
    <w:p w:rsidR="00FF7495" w:rsidRPr="00330627" w:rsidRDefault="00FF7495" w:rsidP="00491BE2">
      <w:pPr>
        <w:pStyle w:val="Tekstpodstawowywcity"/>
        <w:spacing w:before="120" w:after="120" w:line="276" w:lineRule="auto"/>
        <w:ind w:left="0" w:right="386"/>
        <w:jc w:val="both"/>
        <w:rPr>
          <w:rFonts w:ascii="Arial" w:hAnsi="Arial" w:cs="Arial"/>
          <w:b/>
          <w:bCs/>
          <w:sz w:val="20"/>
          <w:szCs w:val="22"/>
        </w:rPr>
      </w:pPr>
      <w:r w:rsidRPr="00330627">
        <w:rPr>
          <w:rFonts w:ascii="Arial" w:hAnsi="Arial" w:cs="Arial"/>
          <w:b/>
          <w:bCs/>
          <w:sz w:val="20"/>
          <w:szCs w:val="22"/>
        </w:rPr>
        <w:t>Podwykonawcy</w:t>
      </w:r>
    </w:p>
    <w:p w:rsidR="00FF7495" w:rsidRPr="00330627" w:rsidRDefault="00FF7495" w:rsidP="002301E3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2"/>
        </w:rPr>
        <w:t>Wykonawca będzie realizował przedmiot umowy wyłącznie siłami własnymi</w:t>
      </w:r>
      <w:r w:rsidRPr="00330627">
        <w:rPr>
          <w:rFonts w:ascii="Arial" w:hAnsi="Arial" w:cs="Arial"/>
          <w:sz w:val="20"/>
          <w:szCs w:val="20"/>
        </w:rPr>
        <w:t xml:space="preserve"> chyba, że uzyska pisemną zgodę Zamawiającego na wykonanie umowy przy pomocy osób trzecich</w:t>
      </w:r>
      <w:r w:rsidRPr="00330627">
        <w:rPr>
          <w:rFonts w:ascii="Arial" w:hAnsi="Arial" w:cs="Arial"/>
          <w:sz w:val="20"/>
          <w:szCs w:val="22"/>
        </w:rPr>
        <w:t xml:space="preserve"> / powierzy n/w podwykonawcom wykonanie części przedmiotu umowy w  następującym zakresie rzeczowym i finansowym:</w:t>
      </w:r>
      <w:r w:rsidRPr="00330627">
        <w:rPr>
          <w:rFonts w:ascii="Arial" w:hAnsi="Arial" w:cs="Arial"/>
          <w:sz w:val="20"/>
          <w:szCs w:val="20"/>
        </w:rPr>
        <w:t xml:space="preserve">  </w:t>
      </w:r>
      <w:r w:rsidRPr="00330627">
        <w:rPr>
          <w:rFonts w:ascii="Arial" w:hAnsi="Arial" w:cs="Arial"/>
          <w:sz w:val="20"/>
          <w:szCs w:val="22"/>
        </w:rPr>
        <w:t>.......................................................................................................................</w:t>
      </w:r>
    </w:p>
    <w:p w:rsidR="00FF7495" w:rsidRDefault="00FF7495" w:rsidP="002301E3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Wykonawca ponosi odpowiedzialność za wszelkie zachowania  osób trzecich , którymi się posługuje przy wykonywaniu umowy, tak jak za swoje własne działania lub zaniechania.</w:t>
      </w:r>
    </w:p>
    <w:p w:rsidR="00C84D3D" w:rsidRPr="002808D8" w:rsidRDefault="004F67F9" w:rsidP="002301E3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color w:val="000000"/>
          <w:sz w:val="20"/>
          <w:szCs w:val="22"/>
        </w:rPr>
      </w:pPr>
      <w:r w:rsidRPr="002808D8">
        <w:rPr>
          <w:rFonts w:ascii="Arial" w:hAnsi="Arial" w:cs="Arial"/>
          <w:color w:val="000000"/>
          <w:sz w:val="20"/>
          <w:szCs w:val="22"/>
        </w:rPr>
        <w:lastRenderedPageBreak/>
        <w:t xml:space="preserve">W przypadku </w:t>
      </w:r>
      <w:r w:rsidR="00C84D3D" w:rsidRPr="002808D8">
        <w:rPr>
          <w:rFonts w:ascii="Arial" w:hAnsi="Arial" w:cs="Arial"/>
          <w:color w:val="000000"/>
          <w:sz w:val="20"/>
          <w:szCs w:val="22"/>
        </w:rPr>
        <w:t xml:space="preserve">zmiany lub rezygnacji z Podwykonawcy, a jest to podmiot, na którego zasoby powoływał się Wykonawca na zasadach określonych w art. </w:t>
      </w:r>
      <w:r w:rsidR="001E221F" w:rsidRPr="00506814">
        <w:rPr>
          <w:rFonts w:ascii="Arial" w:hAnsi="Arial" w:cs="Arial"/>
          <w:color w:val="000000"/>
          <w:sz w:val="20"/>
          <w:szCs w:val="22"/>
        </w:rPr>
        <w:t>22a</w:t>
      </w:r>
      <w:r w:rsidR="00C84D3D" w:rsidRPr="00506814">
        <w:rPr>
          <w:rFonts w:ascii="Arial" w:hAnsi="Arial" w:cs="Arial"/>
          <w:color w:val="000000"/>
          <w:sz w:val="20"/>
          <w:szCs w:val="22"/>
        </w:rPr>
        <w:t xml:space="preserve"> </w:t>
      </w:r>
      <w:proofErr w:type="spellStart"/>
      <w:r w:rsidR="00C84D3D" w:rsidRPr="00506814">
        <w:rPr>
          <w:rFonts w:ascii="Arial" w:hAnsi="Arial" w:cs="Arial"/>
          <w:color w:val="000000"/>
          <w:sz w:val="20"/>
          <w:szCs w:val="22"/>
        </w:rPr>
        <w:t>p.z.p</w:t>
      </w:r>
      <w:proofErr w:type="spellEnd"/>
      <w:r w:rsidR="00C84D3D" w:rsidRPr="00506814">
        <w:rPr>
          <w:rFonts w:ascii="Arial" w:hAnsi="Arial" w:cs="Arial"/>
          <w:color w:val="000000"/>
          <w:sz w:val="20"/>
          <w:szCs w:val="22"/>
        </w:rPr>
        <w:t>.</w:t>
      </w:r>
      <w:r w:rsidR="00C84D3D" w:rsidRPr="002808D8">
        <w:rPr>
          <w:rFonts w:ascii="Arial" w:hAnsi="Arial" w:cs="Arial"/>
          <w:color w:val="000000"/>
          <w:sz w:val="20"/>
          <w:szCs w:val="22"/>
        </w:rPr>
        <w:t xml:space="preserve"> w celu wykazania spełniania warunków udziału w postępowaniu, o których mowa w art. 22 ust. 1 </w:t>
      </w:r>
      <w:proofErr w:type="spellStart"/>
      <w:r w:rsidR="00C84D3D" w:rsidRPr="002808D8">
        <w:rPr>
          <w:rFonts w:ascii="Arial" w:hAnsi="Arial" w:cs="Arial"/>
          <w:color w:val="000000"/>
          <w:sz w:val="20"/>
          <w:szCs w:val="22"/>
        </w:rPr>
        <w:t>p.z.p</w:t>
      </w:r>
      <w:proofErr w:type="spellEnd"/>
      <w:r w:rsidR="00C84D3D" w:rsidRPr="002808D8">
        <w:rPr>
          <w:rFonts w:ascii="Arial" w:hAnsi="Arial" w:cs="Arial"/>
          <w:color w:val="000000"/>
          <w:sz w:val="20"/>
          <w:szCs w:val="22"/>
        </w:rPr>
        <w:t>., Wykonawca jest zobowiązany wykazać Zamawiającemu, iż proponowany Podwykonawca lub Wykonawca samodzielnie spełnia je w stopniu nie mniejszym niż wymagany w </w:t>
      </w:r>
      <w:r w:rsidRPr="002808D8">
        <w:rPr>
          <w:rFonts w:ascii="Arial" w:hAnsi="Arial" w:cs="Arial"/>
          <w:color w:val="000000"/>
          <w:sz w:val="20"/>
          <w:szCs w:val="22"/>
        </w:rPr>
        <w:t>trakcie postępowania o </w:t>
      </w:r>
      <w:r w:rsidR="00C84D3D" w:rsidRPr="002808D8">
        <w:rPr>
          <w:rFonts w:ascii="Arial" w:hAnsi="Arial" w:cs="Arial"/>
          <w:color w:val="000000"/>
          <w:sz w:val="20"/>
          <w:szCs w:val="22"/>
        </w:rPr>
        <w:t>udzielenie zamówienia.</w:t>
      </w:r>
    </w:p>
    <w:p w:rsidR="00BC7749" w:rsidRPr="003C4A66" w:rsidRDefault="00FF7495" w:rsidP="002301E3">
      <w:pPr>
        <w:pStyle w:val="Tekstpodstawowywcity"/>
        <w:numPr>
          <w:ilvl w:val="0"/>
          <w:numId w:val="18"/>
        </w:numPr>
        <w:tabs>
          <w:tab w:val="clear" w:pos="644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 xml:space="preserve">Powierzenie przez Wykonawcę wykonania części umowy Podwykonawcy </w:t>
      </w:r>
      <w:r w:rsidR="008234E0">
        <w:rPr>
          <w:rFonts w:ascii="Arial" w:hAnsi="Arial" w:cs="Arial"/>
          <w:sz w:val="20"/>
          <w:szCs w:val="20"/>
        </w:rPr>
        <w:t xml:space="preserve">lub 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>dalszemu Podwykonawcy</w:t>
      </w:r>
      <w:r w:rsidR="008234E0">
        <w:rPr>
          <w:rFonts w:ascii="Arial" w:hAnsi="Arial" w:cs="Arial"/>
          <w:sz w:val="20"/>
          <w:szCs w:val="20"/>
        </w:rPr>
        <w:t xml:space="preserve"> </w:t>
      </w:r>
      <w:r w:rsidRPr="00330627">
        <w:rPr>
          <w:rFonts w:ascii="Arial" w:hAnsi="Arial" w:cs="Arial"/>
          <w:sz w:val="20"/>
          <w:szCs w:val="20"/>
        </w:rPr>
        <w:t xml:space="preserve">nastąpi zgodnie z art. 647 </w:t>
      </w:r>
      <w:r w:rsidRPr="00330627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330627">
        <w:rPr>
          <w:rFonts w:ascii="Arial" w:hAnsi="Arial" w:cs="Arial"/>
          <w:sz w:val="20"/>
          <w:szCs w:val="20"/>
        </w:rPr>
        <w:t xml:space="preserve">Kodeksu Cywilnego </w:t>
      </w:r>
      <w:r w:rsidRPr="00330627">
        <w:rPr>
          <w:rFonts w:ascii="Arial" w:hAnsi="Arial" w:cs="Arial"/>
          <w:bCs/>
          <w:sz w:val="20"/>
          <w:szCs w:val="20"/>
        </w:rPr>
        <w:t>§ 1-4.</w:t>
      </w:r>
    </w:p>
    <w:p w:rsidR="00FF7495" w:rsidRPr="0084343D" w:rsidRDefault="00FF7495" w:rsidP="002301E3">
      <w:pPr>
        <w:pStyle w:val="Tekstpodstawowywcity"/>
        <w:numPr>
          <w:ilvl w:val="0"/>
          <w:numId w:val="18"/>
        </w:numPr>
        <w:tabs>
          <w:tab w:val="clear" w:pos="644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84343D">
        <w:rPr>
          <w:rFonts w:ascii="Arial" w:hAnsi="Arial" w:cs="Arial"/>
          <w:bCs/>
          <w:sz w:val="20"/>
          <w:szCs w:val="20"/>
        </w:rPr>
        <w:t>W celu uzyskania zgody Zamawiającego na wykonanie umowy przy pomocy osób trzecich Wykonawca jest obowiązany przedłożyć Zamawiającemu:</w:t>
      </w:r>
    </w:p>
    <w:p w:rsidR="0067176A" w:rsidRPr="002808D8" w:rsidRDefault="00FF7495" w:rsidP="002301E3">
      <w:pPr>
        <w:pStyle w:val="Tekstpodstawowywcity"/>
        <w:numPr>
          <w:ilvl w:val="0"/>
          <w:numId w:val="19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84343D">
        <w:rPr>
          <w:rFonts w:ascii="Arial" w:hAnsi="Arial" w:cs="Arial"/>
          <w:sz w:val="20"/>
          <w:szCs w:val="20"/>
        </w:rPr>
        <w:t>Projekt umowy między Wykonawcą a Podwykonawcą</w:t>
      </w:r>
      <w:r w:rsidR="008234E0">
        <w:rPr>
          <w:rFonts w:ascii="Arial" w:hAnsi="Arial" w:cs="Arial"/>
          <w:color w:val="00B050"/>
          <w:sz w:val="20"/>
          <w:szCs w:val="20"/>
        </w:rPr>
        <w:t xml:space="preserve"> 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 xml:space="preserve">lub 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 xml:space="preserve">Podwykonawcą a 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>dalszym Podwykonawcą</w:t>
      </w:r>
      <w:r w:rsidRPr="002808D8">
        <w:rPr>
          <w:rFonts w:ascii="Arial" w:hAnsi="Arial" w:cs="Arial"/>
          <w:color w:val="000000"/>
          <w:sz w:val="20"/>
          <w:szCs w:val="20"/>
        </w:rPr>
        <w:t>, którego zapisy nie mogą naruszać postanowień umowy zawartej między Wykonawcą a Zamawiającym.</w:t>
      </w:r>
      <w:r w:rsidR="0067176A" w:rsidRPr="002808D8">
        <w:rPr>
          <w:rFonts w:ascii="Arial" w:hAnsi="Arial" w:cs="Arial"/>
          <w:color w:val="000000"/>
          <w:sz w:val="20"/>
          <w:szCs w:val="20"/>
        </w:rPr>
        <w:t xml:space="preserve"> Zamawiający, w terminie dwóch tygodni od momentu przedłożenia zgłasza pisemne zastrzeżenia do projektu umowy o podwykonawstwo. </w:t>
      </w:r>
      <w:r w:rsidR="0067176A" w:rsidRPr="002808D8">
        <w:rPr>
          <w:rFonts w:ascii="Arial" w:hAnsi="Arial" w:cs="Arial"/>
          <w:bCs/>
          <w:color w:val="000000"/>
          <w:sz w:val="20"/>
          <w:szCs w:val="20"/>
        </w:rPr>
        <w:t>Niezgłoszenie pisemnych zastrzeżeń do przedłożonego projektu umowy o podwykonawstwo, której przedmiotem są roboty budowlane, w terminie określonym wyżej, uważa się za akceptację projektu umowy przez Zamawiającego.</w:t>
      </w:r>
    </w:p>
    <w:p w:rsidR="00FF7495" w:rsidRPr="002808D8" w:rsidRDefault="00FF7495" w:rsidP="002301E3">
      <w:pPr>
        <w:pStyle w:val="Tekstpodstawowywcity"/>
        <w:numPr>
          <w:ilvl w:val="0"/>
          <w:numId w:val="19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Zakres powierzony Podwykonawcy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 xml:space="preserve"> lub dalszemu Podwykonawcy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 opisany jednoznacznie wyciągiem z dokumentacji projektowej i pozycjami przedmiarowymi w odniesieniu do pozycji kosztorysu ofertowego Wykonawcy.</w:t>
      </w:r>
    </w:p>
    <w:p w:rsidR="001E3E9A" w:rsidRDefault="00FF7495" w:rsidP="002301E3">
      <w:pPr>
        <w:pStyle w:val="Tekstpodstawowywcity"/>
        <w:numPr>
          <w:ilvl w:val="0"/>
          <w:numId w:val="19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Umowę przelewu wierzytelności pieniężnej w części należnej Podwykonawcy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 xml:space="preserve"> lub dalszemu Podwykonawcy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, zawartą </w:t>
      </w:r>
      <w:r w:rsidR="00B70DA1" w:rsidRPr="002808D8">
        <w:rPr>
          <w:rFonts w:ascii="Arial" w:hAnsi="Arial" w:cs="Arial"/>
          <w:color w:val="000000"/>
          <w:sz w:val="20"/>
          <w:szCs w:val="20"/>
        </w:rPr>
        <w:t>między Wykonawcą a Podwykonawcą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 xml:space="preserve">, a w przypadku dalszego Podwykonawcy dodatkowo umowę zawartą </w:t>
      </w:r>
      <w:r w:rsidR="00096E30" w:rsidRPr="002808D8">
        <w:rPr>
          <w:rFonts w:ascii="Arial" w:hAnsi="Arial" w:cs="Arial"/>
          <w:color w:val="000000"/>
          <w:sz w:val="20"/>
          <w:szCs w:val="20"/>
        </w:rPr>
        <w:t>pomiędzy</w:t>
      </w:r>
      <w:r w:rsidR="00B70DA1" w:rsidRPr="002808D8">
        <w:rPr>
          <w:rFonts w:ascii="Arial" w:hAnsi="Arial" w:cs="Arial"/>
          <w:color w:val="000000"/>
          <w:sz w:val="20"/>
          <w:szCs w:val="20"/>
        </w:rPr>
        <w:t xml:space="preserve"> 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 xml:space="preserve">Podwykonawcą i </w:t>
      </w:r>
      <w:r w:rsidR="00B70DA1" w:rsidRPr="002808D8">
        <w:rPr>
          <w:rFonts w:ascii="Arial" w:hAnsi="Arial" w:cs="Arial"/>
          <w:color w:val="000000"/>
          <w:sz w:val="20"/>
          <w:szCs w:val="20"/>
        </w:rPr>
        <w:t>dalszym Podwykonawcą.</w:t>
      </w:r>
    </w:p>
    <w:p w:rsidR="001E221F" w:rsidRPr="00506814" w:rsidRDefault="001E221F" w:rsidP="002301E3">
      <w:pPr>
        <w:pStyle w:val="Tekstpodstawowywcity"/>
        <w:numPr>
          <w:ilvl w:val="0"/>
          <w:numId w:val="19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06814">
        <w:rPr>
          <w:rFonts w:ascii="Arial" w:hAnsi="Arial" w:cs="Arial"/>
          <w:color w:val="000000"/>
          <w:sz w:val="20"/>
          <w:szCs w:val="20"/>
        </w:rPr>
        <w:t xml:space="preserve">Oświadczenie, o którym mowa w art. 25a lub oświadczenia lub dokumenty potwierdzające brak podstaw wykluczenia wobec tego Podwykonawcy (zgodnie z art. 36ba ustawy </w:t>
      </w:r>
      <w:proofErr w:type="spellStart"/>
      <w:r w:rsidRPr="00506814">
        <w:rPr>
          <w:rFonts w:ascii="Arial" w:hAnsi="Arial" w:cs="Arial"/>
          <w:color w:val="000000"/>
          <w:sz w:val="20"/>
          <w:szCs w:val="20"/>
        </w:rPr>
        <w:t>p.z.p</w:t>
      </w:r>
      <w:proofErr w:type="spellEnd"/>
      <w:r w:rsidRPr="00506814">
        <w:rPr>
          <w:rFonts w:ascii="Arial" w:hAnsi="Arial" w:cs="Arial"/>
          <w:color w:val="000000"/>
          <w:sz w:val="20"/>
          <w:szCs w:val="20"/>
        </w:rPr>
        <w:t>.)</w:t>
      </w:r>
      <w:r w:rsidR="0090573C">
        <w:rPr>
          <w:rFonts w:ascii="Arial" w:hAnsi="Arial" w:cs="Arial"/>
          <w:color w:val="000000"/>
          <w:sz w:val="20"/>
          <w:szCs w:val="20"/>
        </w:rPr>
        <w:t>.</w:t>
      </w:r>
    </w:p>
    <w:p w:rsidR="002F3ED6" w:rsidRPr="00506814" w:rsidRDefault="002F3ED6" w:rsidP="002301E3">
      <w:pPr>
        <w:pStyle w:val="Tekstpodstawowywcity"/>
        <w:numPr>
          <w:ilvl w:val="0"/>
          <w:numId w:val="19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06814">
        <w:rPr>
          <w:rFonts w:ascii="Arial" w:hAnsi="Arial" w:cs="Arial"/>
          <w:color w:val="000000"/>
          <w:sz w:val="20"/>
          <w:szCs w:val="20"/>
        </w:rPr>
        <w:t xml:space="preserve">Podwykonawca zobowiązany jest do realizacji zadania zgodnie z postanowieniami niniejszej umowy, w szczególności w zakresie </w:t>
      </w:r>
      <w:r w:rsidRPr="00506814">
        <w:rPr>
          <w:rFonts w:ascii="Arial" w:hAnsi="Arial" w:cs="Arial"/>
          <w:bCs/>
          <w:sz w:val="20"/>
          <w:szCs w:val="22"/>
        </w:rPr>
        <w:t>§ 3</w:t>
      </w:r>
      <w:r w:rsidR="0011200E" w:rsidRPr="00506814">
        <w:rPr>
          <w:rFonts w:ascii="Arial" w:hAnsi="Arial" w:cs="Arial"/>
          <w:bCs/>
          <w:sz w:val="20"/>
          <w:szCs w:val="22"/>
        </w:rPr>
        <w:t xml:space="preserve"> </w:t>
      </w:r>
      <w:r w:rsidR="00506814" w:rsidRPr="00506814">
        <w:rPr>
          <w:rFonts w:ascii="Arial" w:hAnsi="Arial" w:cs="Arial"/>
          <w:bCs/>
          <w:sz w:val="20"/>
          <w:szCs w:val="22"/>
        </w:rPr>
        <w:t>dotyczącym</w:t>
      </w:r>
      <w:r w:rsidRPr="00506814">
        <w:rPr>
          <w:rFonts w:ascii="Arial" w:hAnsi="Arial" w:cs="Arial"/>
          <w:bCs/>
          <w:sz w:val="20"/>
          <w:szCs w:val="22"/>
        </w:rPr>
        <w:t xml:space="preserve"> zatrudniania pracowników.</w:t>
      </w:r>
    </w:p>
    <w:p w:rsidR="0067176A" w:rsidRPr="002808D8" w:rsidRDefault="00FF7495" w:rsidP="002301E3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 xml:space="preserve">Warunkiem dopuszczenia Podwykonawcy </w:t>
      </w:r>
      <w:r w:rsidR="00B70DA1" w:rsidRPr="002808D8">
        <w:rPr>
          <w:rFonts w:ascii="Arial" w:hAnsi="Arial" w:cs="Arial"/>
          <w:color w:val="000000"/>
          <w:sz w:val="20"/>
          <w:szCs w:val="20"/>
        </w:rPr>
        <w:t xml:space="preserve">lub dalszego Podwykonawcy 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do realizacji umowy jest </w:t>
      </w:r>
      <w:r w:rsidR="00C43583" w:rsidRPr="002808D8">
        <w:rPr>
          <w:rFonts w:ascii="Arial" w:hAnsi="Arial" w:cs="Arial"/>
          <w:color w:val="000000"/>
          <w:sz w:val="20"/>
          <w:szCs w:val="20"/>
        </w:rPr>
        <w:t>przekazanie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 Zamawiającemu  </w:t>
      </w:r>
      <w:r w:rsidR="0067176A" w:rsidRPr="002808D8">
        <w:rPr>
          <w:rFonts w:ascii="Arial" w:hAnsi="Arial" w:cs="Arial"/>
          <w:color w:val="000000"/>
          <w:sz w:val="20"/>
          <w:szCs w:val="20"/>
        </w:rPr>
        <w:t>poświadczonej za zgodność z oryginałem kopii zawartej</w:t>
      </w:r>
      <w:r w:rsidR="0067176A" w:rsidRPr="002808D8">
        <w:rPr>
          <w:rFonts w:ascii="Arial" w:hAnsi="Arial" w:cs="Arial"/>
          <w:color w:val="000000"/>
        </w:rPr>
        <w:t xml:space="preserve"> </w:t>
      </w:r>
      <w:r w:rsidR="00C43583" w:rsidRPr="002808D8">
        <w:rPr>
          <w:rFonts w:ascii="Arial" w:hAnsi="Arial" w:cs="Arial"/>
          <w:color w:val="000000"/>
          <w:sz w:val="20"/>
          <w:szCs w:val="20"/>
        </w:rPr>
        <w:t xml:space="preserve">umowy </w:t>
      </w:r>
      <w:r w:rsidR="00096E30">
        <w:rPr>
          <w:rFonts w:ascii="Arial" w:hAnsi="Arial" w:cs="Arial"/>
          <w:color w:val="000000"/>
          <w:sz w:val="20"/>
          <w:szCs w:val="20"/>
        </w:rPr>
        <w:t>o </w:t>
      </w:r>
      <w:r w:rsidR="0067176A" w:rsidRPr="002808D8">
        <w:rPr>
          <w:rFonts w:ascii="Arial" w:hAnsi="Arial" w:cs="Arial"/>
          <w:color w:val="000000"/>
          <w:sz w:val="20"/>
          <w:szCs w:val="20"/>
        </w:rPr>
        <w:t>podwykonawstwo</w:t>
      </w:r>
      <w:r w:rsidR="00096E30">
        <w:rPr>
          <w:rFonts w:ascii="Arial" w:hAnsi="Arial" w:cs="Arial"/>
          <w:color w:val="000000"/>
          <w:sz w:val="20"/>
          <w:szCs w:val="20"/>
        </w:rPr>
        <w:t xml:space="preserve"> (</w:t>
      </w:r>
      <w:r w:rsidR="00C43583" w:rsidRPr="002808D8">
        <w:rPr>
          <w:rFonts w:ascii="Arial" w:hAnsi="Arial" w:cs="Arial"/>
          <w:color w:val="000000"/>
          <w:sz w:val="20"/>
          <w:szCs w:val="20"/>
        </w:rPr>
        <w:t>zgodnej z</w:t>
      </w:r>
      <w:r w:rsidR="004B32BB" w:rsidRPr="002808D8">
        <w:rPr>
          <w:rFonts w:ascii="Arial" w:hAnsi="Arial" w:cs="Arial"/>
          <w:color w:val="000000"/>
          <w:sz w:val="20"/>
          <w:szCs w:val="20"/>
        </w:rPr>
        <w:t> </w:t>
      </w:r>
      <w:r w:rsidR="00C43583" w:rsidRPr="002808D8">
        <w:rPr>
          <w:rFonts w:ascii="Arial" w:hAnsi="Arial" w:cs="Arial"/>
          <w:color w:val="000000"/>
          <w:sz w:val="20"/>
          <w:szCs w:val="20"/>
        </w:rPr>
        <w:t>zatwierdzonym przez Zamawiającego projektem umowy)</w:t>
      </w:r>
      <w:r w:rsidR="0067176A" w:rsidRPr="002808D8">
        <w:rPr>
          <w:rFonts w:ascii="Arial" w:hAnsi="Arial" w:cs="Arial"/>
          <w:color w:val="000000"/>
          <w:sz w:val="20"/>
          <w:szCs w:val="20"/>
        </w:rPr>
        <w:t>, której przedmiotem są roboty budowlane,</w:t>
      </w:r>
      <w:r w:rsidR="004B32BB" w:rsidRPr="002808D8">
        <w:rPr>
          <w:rFonts w:ascii="Arial" w:hAnsi="Arial" w:cs="Arial"/>
          <w:color w:val="000000"/>
          <w:sz w:val="20"/>
          <w:szCs w:val="20"/>
        </w:rPr>
        <w:t xml:space="preserve"> w </w:t>
      </w:r>
      <w:r w:rsidR="0067176A" w:rsidRPr="002808D8">
        <w:rPr>
          <w:rFonts w:ascii="Arial" w:hAnsi="Arial" w:cs="Arial"/>
          <w:color w:val="000000"/>
          <w:sz w:val="20"/>
          <w:szCs w:val="20"/>
        </w:rPr>
        <w:t>terminie 7 dni od dnia  jej zawarcia</w:t>
      </w:r>
      <w:r w:rsidR="00C43583" w:rsidRPr="002808D8">
        <w:rPr>
          <w:rFonts w:ascii="Arial" w:hAnsi="Arial" w:cs="Arial"/>
          <w:color w:val="000000"/>
        </w:rPr>
        <w:t xml:space="preserve"> </w:t>
      </w:r>
      <w:r w:rsidR="00C43583" w:rsidRPr="002808D8">
        <w:rPr>
          <w:rFonts w:ascii="Arial" w:hAnsi="Arial" w:cs="Arial"/>
          <w:color w:val="000000"/>
          <w:sz w:val="20"/>
          <w:szCs w:val="20"/>
        </w:rPr>
        <w:t>oraz</w:t>
      </w:r>
      <w:r w:rsidR="00C43583" w:rsidRPr="002808D8">
        <w:rPr>
          <w:rFonts w:ascii="Arial" w:hAnsi="Arial" w:cs="Arial"/>
          <w:color w:val="000000"/>
        </w:rPr>
        <w:t xml:space="preserve"> </w:t>
      </w:r>
      <w:r w:rsidR="0067176A" w:rsidRPr="002808D8">
        <w:rPr>
          <w:rFonts w:ascii="Arial" w:hAnsi="Arial" w:cs="Arial"/>
          <w:color w:val="000000"/>
          <w:sz w:val="20"/>
          <w:szCs w:val="20"/>
        </w:rPr>
        <w:t>dokumentów wymienionych w ust. 5</w:t>
      </w:r>
      <w:r w:rsidR="00C43583" w:rsidRPr="002808D8">
        <w:rPr>
          <w:rFonts w:ascii="Arial" w:hAnsi="Arial" w:cs="Arial"/>
          <w:color w:val="000000"/>
          <w:sz w:val="20"/>
          <w:szCs w:val="20"/>
        </w:rPr>
        <w:t xml:space="preserve"> b, c.</w:t>
      </w:r>
    </w:p>
    <w:p w:rsidR="004B32BB" w:rsidRDefault="004B32BB" w:rsidP="002301E3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Niezgłoszenie przez Zamawiającego pisemnego sprzeciwu do przedłożonej umowy o podwykonawstwo, której przedmiotem są roboty budowlane, w terminie dwóch tygodni od daty jej przedłożenia do Wydziału Inwestycji i Remontów uważa się za akceptację umowy przez Zamawiającego.</w:t>
      </w:r>
    </w:p>
    <w:p w:rsidR="00E43202" w:rsidRPr="00506814" w:rsidRDefault="00E43202" w:rsidP="002301E3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>W przypadku zawarcia umowy o roboty budowlane, usług</w:t>
      </w:r>
      <w:r w:rsidR="005D6E79" w:rsidRPr="00506814">
        <w:rPr>
          <w:rFonts w:ascii="Arial" w:hAnsi="Arial" w:cs="Arial"/>
          <w:sz w:val="20"/>
          <w:szCs w:val="20"/>
        </w:rPr>
        <w:t>i lub dostawy przez Wykonawcę z </w:t>
      </w:r>
      <w:r w:rsidR="0090573C">
        <w:rPr>
          <w:rFonts w:ascii="Arial" w:hAnsi="Arial" w:cs="Arial"/>
          <w:sz w:val="20"/>
          <w:szCs w:val="20"/>
        </w:rPr>
        <w:t>podwykonawcą</w:t>
      </w:r>
      <w:r w:rsidRPr="00506814">
        <w:rPr>
          <w:rFonts w:ascii="Arial" w:hAnsi="Arial" w:cs="Arial"/>
          <w:sz w:val="20"/>
          <w:szCs w:val="20"/>
        </w:rPr>
        <w:t xml:space="preserve"> lub podwykonawcy z dalszym podwykonawcą</w:t>
      </w:r>
      <w:r w:rsidR="005D6E79" w:rsidRPr="00506814">
        <w:rPr>
          <w:rFonts w:ascii="Arial" w:hAnsi="Arial" w:cs="Arial"/>
          <w:sz w:val="20"/>
          <w:szCs w:val="20"/>
        </w:rPr>
        <w:t xml:space="preserve"> bez zgody Zamawiającego oraz w </w:t>
      </w:r>
      <w:r w:rsidRPr="00506814">
        <w:rPr>
          <w:rFonts w:ascii="Arial" w:hAnsi="Arial" w:cs="Arial"/>
          <w:sz w:val="20"/>
          <w:szCs w:val="20"/>
        </w:rPr>
        <w:t>przypadku nie uwzględnienia zgłoszonego przez Zamawiają</w:t>
      </w:r>
      <w:r w:rsidR="005D6E79" w:rsidRPr="00506814">
        <w:rPr>
          <w:rFonts w:ascii="Arial" w:hAnsi="Arial" w:cs="Arial"/>
          <w:sz w:val="20"/>
          <w:szCs w:val="20"/>
        </w:rPr>
        <w:t xml:space="preserve">cego sprzeciwu, o którym mowa </w:t>
      </w:r>
      <w:r w:rsidR="00DA3FB2">
        <w:rPr>
          <w:rFonts w:ascii="Arial" w:hAnsi="Arial" w:cs="Arial"/>
          <w:sz w:val="20"/>
          <w:szCs w:val="20"/>
        </w:rPr>
        <w:t xml:space="preserve">                        </w:t>
      </w:r>
      <w:r w:rsidR="005D6E79" w:rsidRPr="00506814">
        <w:rPr>
          <w:rFonts w:ascii="Arial" w:hAnsi="Arial" w:cs="Arial"/>
          <w:sz w:val="20"/>
          <w:szCs w:val="20"/>
        </w:rPr>
        <w:t>w </w:t>
      </w:r>
      <w:r w:rsidRPr="00506814">
        <w:rPr>
          <w:rFonts w:ascii="Arial" w:hAnsi="Arial" w:cs="Arial"/>
          <w:sz w:val="20"/>
          <w:szCs w:val="20"/>
        </w:rPr>
        <w:t xml:space="preserve">ust. 7, wyłączona jest odpowiedzialność solidarna Zamawiającego z Wykonawcą, o której mowa </w:t>
      </w:r>
      <w:r w:rsidR="00DA3FB2">
        <w:rPr>
          <w:rFonts w:ascii="Arial" w:hAnsi="Arial" w:cs="Arial"/>
          <w:sz w:val="20"/>
          <w:szCs w:val="20"/>
        </w:rPr>
        <w:t xml:space="preserve">               </w:t>
      </w:r>
      <w:r w:rsidRPr="00506814">
        <w:rPr>
          <w:rFonts w:ascii="Arial" w:hAnsi="Arial" w:cs="Arial"/>
          <w:sz w:val="20"/>
          <w:szCs w:val="20"/>
        </w:rPr>
        <w:t>w art. 647</w:t>
      </w:r>
      <w:r w:rsidRPr="00506814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="005D6E79" w:rsidRPr="00506814">
        <w:rPr>
          <w:rFonts w:ascii="Arial" w:hAnsi="Arial" w:cs="Arial"/>
          <w:sz w:val="20"/>
          <w:szCs w:val="20"/>
        </w:rPr>
        <w:t>Kodeksu Cywilnego</w:t>
      </w:r>
      <w:r w:rsidRPr="00506814">
        <w:rPr>
          <w:rFonts w:ascii="Arial" w:hAnsi="Arial" w:cs="Arial"/>
          <w:sz w:val="20"/>
          <w:szCs w:val="20"/>
        </w:rPr>
        <w:t xml:space="preserve"> za zapłatę wymagalnego wynagrodzenia przysługującego podwykonawcy lub dalszemu podwykonawcy z tytułu wykonania robót przewidzianych niniejszą umową.</w:t>
      </w:r>
    </w:p>
    <w:p w:rsidR="00646460" w:rsidRPr="002808D8" w:rsidRDefault="00FF7495" w:rsidP="002301E3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Zamawiający upoważniony jest do skorzystania z w/w umowy przelewu wierzytelności pieniężnej w całości lub części w przypadku gdy Wykonawca realizuje przedmiot umowy niezgodnie z zapisami u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>mów zawartymi z Zamawiającym, Podwykonawcą lub dalszym Podwykonawcą.</w:t>
      </w:r>
    </w:p>
    <w:p w:rsidR="00FF7495" w:rsidRPr="002808D8" w:rsidRDefault="00FF7495" w:rsidP="002301E3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 xml:space="preserve">O dokonaniu przelewu należności na rzecz Podwykonawcy 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 xml:space="preserve">lub dalszego Podwykonawcy w oparciu o w/w umowę Wykonawca/Podwykonawca </w:t>
      </w:r>
      <w:r w:rsidRPr="002808D8">
        <w:rPr>
          <w:rFonts w:ascii="Arial" w:hAnsi="Arial" w:cs="Arial"/>
          <w:color w:val="000000"/>
          <w:sz w:val="20"/>
          <w:szCs w:val="20"/>
        </w:rPr>
        <w:t>każdorazowo zostanie powiadomiony przez Zamawiającego na piśmie.</w:t>
      </w:r>
    </w:p>
    <w:p w:rsidR="002E5E61" w:rsidRPr="002808D8" w:rsidRDefault="002E5E61" w:rsidP="002301E3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Wykonawca, Podwykonawca lub dalszy Podwykonawca zamówienia na roboty budowlane przedkłada Zamawiającemu poświadczoną za zgodność z or</w:t>
      </w:r>
      <w:r w:rsidR="00C474CE">
        <w:rPr>
          <w:rFonts w:ascii="Arial" w:hAnsi="Arial" w:cs="Arial"/>
          <w:color w:val="000000"/>
          <w:sz w:val="20"/>
          <w:szCs w:val="20"/>
        </w:rPr>
        <w:t>yginałem kopię zawartej umowy o </w:t>
      </w:r>
      <w:r w:rsidRPr="002808D8">
        <w:rPr>
          <w:rFonts w:ascii="Arial" w:hAnsi="Arial" w:cs="Arial"/>
          <w:color w:val="000000"/>
          <w:sz w:val="20"/>
          <w:szCs w:val="20"/>
        </w:rPr>
        <w:t>podwykonawstwo, której przedmiotem są dostawy lub usługi, w termini</w:t>
      </w:r>
      <w:r w:rsidR="00C474CE">
        <w:rPr>
          <w:rFonts w:ascii="Arial" w:hAnsi="Arial" w:cs="Arial"/>
          <w:color w:val="000000"/>
          <w:sz w:val="20"/>
          <w:szCs w:val="20"/>
        </w:rPr>
        <w:t>e 7 dni od dnia jej zawarcia, z </w:t>
      </w:r>
      <w:r w:rsidRPr="002808D8">
        <w:rPr>
          <w:rFonts w:ascii="Arial" w:hAnsi="Arial" w:cs="Arial"/>
          <w:color w:val="000000"/>
          <w:sz w:val="20"/>
          <w:szCs w:val="20"/>
        </w:rPr>
        <w:t>wyłączeniem umów o podwykonawstwo o wartości mniejszej niż 0,5% wartości umowy w sprawie zamówienia publicznego oraz umów o podwykonawstwo, których przedmiot został wskazany przez Zamawiającego w specyfikacji istotnych warunków zamówienia, jako niepodlegający niniejszemu obowiązkowi.</w:t>
      </w:r>
    </w:p>
    <w:p w:rsidR="002E5E61" w:rsidRPr="002808D8" w:rsidRDefault="002E5E61" w:rsidP="002301E3">
      <w:pPr>
        <w:pStyle w:val="Tekstpodstawowywcity"/>
        <w:spacing w:line="276" w:lineRule="auto"/>
        <w:ind w:left="709"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lastRenderedPageBreak/>
        <w:t>Wyłączenie, o</w:t>
      </w:r>
      <w:r w:rsidR="00CE271B">
        <w:rPr>
          <w:rFonts w:ascii="Arial" w:hAnsi="Arial" w:cs="Arial"/>
          <w:color w:val="000000"/>
          <w:sz w:val="20"/>
          <w:szCs w:val="20"/>
        </w:rPr>
        <w:t xml:space="preserve"> którym mowa w zdaniu pierwszym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 nie dotyczy umów o podwykonawstwo o wartości większej niż 50.000 zł. </w:t>
      </w:r>
    </w:p>
    <w:p w:rsidR="002E5E61" w:rsidRPr="002808D8" w:rsidRDefault="002E5E61" w:rsidP="002301E3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W pr</w:t>
      </w:r>
      <w:r w:rsidR="00794985">
        <w:rPr>
          <w:rFonts w:ascii="Arial" w:hAnsi="Arial" w:cs="Arial"/>
          <w:color w:val="000000"/>
          <w:sz w:val="20"/>
          <w:szCs w:val="20"/>
        </w:rPr>
        <w:t>zypadku, o którym mowa w ust. 11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, jeżeli termin zapłaty wynagrodzenia jest dłuższy 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>niż 14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 dni Zamawiający informuje o tym Wykonawcę i wzywa go do doprowadzenia do zmiany tej umowy pod rygorem wystąpienia o zapłatę kary umownej.</w:t>
      </w:r>
    </w:p>
    <w:p w:rsidR="002E5E61" w:rsidRPr="00506814" w:rsidRDefault="00246524" w:rsidP="002301E3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 xml:space="preserve"> </w:t>
      </w:r>
      <w:r w:rsidR="00794985">
        <w:rPr>
          <w:rFonts w:ascii="Arial" w:hAnsi="Arial" w:cs="Arial"/>
          <w:color w:val="000000"/>
          <w:sz w:val="20"/>
          <w:szCs w:val="20"/>
        </w:rPr>
        <w:t>Przepisy ust. 3–12</w:t>
      </w:r>
      <w:r w:rsidR="002E5E61" w:rsidRPr="002808D8">
        <w:rPr>
          <w:rFonts w:ascii="Arial" w:hAnsi="Arial" w:cs="Arial"/>
          <w:color w:val="000000"/>
          <w:sz w:val="20"/>
          <w:szCs w:val="20"/>
        </w:rPr>
        <w:t xml:space="preserve"> stosuje się odpowiednio do zmian </w:t>
      </w:r>
      <w:r w:rsidR="008E02B2" w:rsidRPr="00506814">
        <w:rPr>
          <w:rFonts w:ascii="Arial" w:hAnsi="Arial" w:cs="Arial"/>
          <w:sz w:val="20"/>
          <w:szCs w:val="20"/>
        </w:rPr>
        <w:t>(aneksów)</w:t>
      </w:r>
      <w:r w:rsidR="008E02B2" w:rsidRPr="00506814">
        <w:rPr>
          <w:rFonts w:ascii="Arial" w:hAnsi="Arial" w:cs="Arial"/>
          <w:color w:val="000000"/>
          <w:sz w:val="20"/>
          <w:szCs w:val="20"/>
        </w:rPr>
        <w:t xml:space="preserve"> </w:t>
      </w:r>
      <w:r w:rsidR="002E5E61" w:rsidRPr="00506814">
        <w:rPr>
          <w:rFonts w:ascii="Arial" w:hAnsi="Arial" w:cs="Arial"/>
          <w:color w:val="000000"/>
          <w:sz w:val="20"/>
          <w:szCs w:val="20"/>
        </w:rPr>
        <w:t>umowy o podwykonawstwo</w:t>
      </w:r>
      <w:r w:rsidR="00CE271B">
        <w:rPr>
          <w:rFonts w:ascii="Arial" w:hAnsi="Arial" w:cs="Arial"/>
          <w:color w:val="000000"/>
          <w:sz w:val="20"/>
          <w:szCs w:val="20"/>
        </w:rPr>
        <w:t>.</w:t>
      </w:r>
    </w:p>
    <w:p w:rsidR="00AA4E0D" w:rsidRPr="00506814" w:rsidRDefault="004F67F9" w:rsidP="002301E3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2"/>
        </w:rPr>
      </w:pPr>
      <w:r w:rsidRPr="00506814">
        <w:rPr>
          <w:rFonts w:ascii="Arial" w:hAnsi="Arial" w:cs="Arial"/>
          <w:color w:val="000000"/>
          <w:sz w:val="20"/>
          <w:szCs w:val="22"/>
        </w:rPr>
        <w:t xml:space="preserve">Zmiana, </w:t>
      </w:r>
      <w:r w:rsidR="00723C5C" w:rsidRPr="00506814">
        <w:rPr>
          <w:rFonts w:ascii="Arial" w:hAnsi="Arial" w:cs="Arial"/>
          <w:color w:val="000000"/>
          <w:sz w:val="20"/>
          <w:szCs w:val="22"/>
        </w:rPr>
        <w:t>wprowadzenie</w:t>
      </w:r>
      <w:r w:rsidR="00FF7495" w:rsidRPr="00506814">
        <w:rPr>
          <w:rFonts w:ascii="Arial" w:hAnsi="Arial" w:cs="Arial"/>
          <w:color w:val="000000"/>
          <w:sz w:val="20"/>
          <w:szCs w:val="22"/>
        </w:rPr>
        <w:t xml:space="preserve"> </w:t>
      </w:r>
      <w:r w:rsidRPr="00506814">
        <w:rPr>
          <w:rFonts w:ascii="Arial" w:hAnsi="Arial" w:cs="Arial"/>
          <w:color w:val="000000"/>
          <w:sz w:val="20"/>
          <w:szCs w:val="22"/>
        </w:rPr>
        <w:t xml:space="preserve">lub rezygnacja z </w:t>
      </w:r>
      <w:r w:rsidR="00FF7495" w:rsidRPr="00506814">
        <w:rPr>
          <w:rFonts w:ascii="Arial" w:hAnsi="Arial" w:cs="Arial"/>
          <w:color w:val="000000"/>
          <w:sz w:val="20"/>
          <w:szCs w:val="22"/>
        </w:rPr>
        <w:t>podwykonawcy wymaga pisemnej zgody Zamawiającego.</w:t>
      </w:r>
    </w:p>
    <w:p w:rsidR="00C415DF" w:rsidRPr="00506814" w:rsidRDefault="00FF7495" w:rsidP="002301E3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color w:val="000000"/>
          <w:sz w:val="20"/>
          <w:szCs w:val="22"/>
        </w:rPr>
        <w:t>Do zawarcia przez Podwykonawcę umowy z dalszym podwykonawcą jest wymagana z</w:t>
      </w:r>
      <w:r w:rsidRPr="00506814">
        <w:rPr>
          <w:rFonts w:ascii="Arial" w:hAnsi="Arial" w:cs="Arial"/>
          <w:sz w:val="20"/>
          <w:szCs w:val="22"/>
        </w:rPr>
        <w:t>goda Zamawiającego i Wykonawcy.</w:t>
      </w:r>
    </w:p>
    <w:p w:rsidR="00C474CE" w:rsidRPr="00506814" w:rsidRDefault="00C474CE" w:rsidP="002301E3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506814">
        <w:rPr>
          <w:rFonts w:ascii="Arial" w:hAnsi="Arial" w:cs="Arial"/>
          <w:color w:val="000000"/>
          <w:sz w:val="20"/>
          <w:szCs w:val="20"/>
        </w:rPr>
        <w:t>Zgoda Zamawiającego na zawarcie przez Wykonawcę umowy z Podwykonawcą wyrażona w trybie Art. 647</w:t>
      </w:r>
      <w:r w:rsidR="0042520C" w:rsidRPr="00506814">
        <w:rPr>
          <w:rFonts w:ascii="Arial" w:hAnsi="Arial" w:cs="Arial"/>
          <w:color w:val="000000"/>
          <w:sz w:val="20"/>
          <w:szCs w:val="20"/>
          <w:vertAlign w:val="superscript"/>
        </w:rPr>
        <w:t>1</w:t>
      </w:r>
      <w:r w:rsidRPr="00506814">
        <w:rPr>
          <w:rFonts w:ascii="Arial" w:hAnsi="Arial" w:cs="Arial"/>
          <w:color w:val="000000"/>
          <w:sz w:val="20"/>
          <w:szCs w:val="20"/>
        </w:rPr>
        <w:t xml:space="preserve"> KC ma jedynie znaczenie dla powstania solidarnej odpowiedzialności za zapłatę wynagrodzenia należnego Podwykonawcy. </w:t>
      </w:r>
    </w:p>
    <w:p w:rsidR="00505BE7" w:rsidRPr="00A864AC" w:rsidRDefault="00C415DF" w:rsidP="002301E3">
      <w:pPr>
        <w:pStyle w:val="Tekstpodstawowywcity"/>
        <w:numPr>
          <w:ilvl w:val="0"/>
          <w:numId w:val="18"/>
        </w:numPr>
        <w:spacing w:line="276" w:lineRule="auto"/>
        <w:ind w:left="641" w:right="23" w:hanging="357"/>
        <w:jc w:val="both"/>
        <w:rPr>
          <w:rFonts w:ascii="Arial" w:hAnsi="Arial" w:cs="Arial"/>
          <w:sz w:val="20"/>
          <w:szCs w:val="20"/>
        </w:rPr>
      </w:pPr>
      <w:r w:rsidRPr="00A864AC">
        <w:rPr>
          <w:rFonts w:ascii="Arial" w:hAnsi="Arial" w:cs="Arial"/>
          <w:sz w:val="20"/>
          <w:szCs w:val="20"/>
        </w:rPr>
        <w:t>Zamawiaj</w:t>
      </w:r>
      <w:r w:rsidR="00CE271B">
        <w:rPr>
          <w:rFonts w:ascii="Arial" w:hAnsi="Arial" w:cs="Arial"/>
          <w:sz w:val="20"/>
          <w:szCs w:val="20"/>
        </w:rPr>
        <w:t>ący</w:t>
      </w:r>
      <w:r w:rsidRPr="00A864AC">
        <w:rPr>
          <w:rFonts w:ascii="Arial" w:hAnsi="Arial" w:cs="Arial"/>
          <w:sz w:val="20"/>
          <w:szCs w:val="20"/>
        </w:rPr>
        <w:t xml:space="preserve"> może żądać od Wykonawcy zmiany lub odsunięcia Podwykonawcy lub dalszego Podwykonawcy od wykonywania świadczeń w zakresie realizacji przedmiotu Umowy, jeżeli sprzęt techniczny, osoby i kwalifikacje, którymi dysponuje Podwykonawca lub dalszy Podwykonawc</w:t>
      </w:r>
      <w:r w:rsidR="00CE271B">
        <w:rPr>
          <w:rFonts w:ascii="Arial" w:hAnsi="Arial" w:cs="Arial"/>
          <w:sz w:val="20"/>
          <w:szCs w:val="20"/>
        </w:rPr>
        <w:t xml:space="preserve">a                   </w:t>
      </w:r>
      <w:r w:rsidRPr="00A864AC">
        <w:rPr>
          <w:rFonts w:ascii="Arial" w:hAnsi="Arial" w:cs="Arial"/>
          <w:sz w:val="20"/>
          <w:szCs w:val="20"/>
        </w:rPr>
        <w:t xml:space="preserve"> nie spełniają warunków lub wym</w:t>
      </w:r>
      <w:r w:rsidR="00CE271B">
        <w:rPr>
          <w:rFonts w:ascii="Arial" w:hAnsi="Arial" w:cs="Arial"/>
          <w:sz w:val="20"/>
          <w:szCs w:val="20"/>
        </w:rPr>
        <w:t>agań dotyczących podwykonawstwa</w:t>
      </w:r>
      <w:r w:rsidRPr="00A864AC">
        <w:rPr>
          <w:rFonts w:ascii="Arial" w:hAnsi="Arial" w:cs="Arial"/>
          <w:sz w:val="20"/>
          <w:szCs w:val="20"/>
        </w:rPr>
        <w:t xml:space="preserve"> określonych Umową, nie dają rękojmi należytego wykonania powierzonych Podwykonawcy lub dalszemu Podwykonawcy robót bu</w:t>
      </w:r>
      <w:r w:rsidR="00505BE7" w:rsidRPr="00A864AC">
        <w:rPr>
          <w:rFonts w:ascii="Arial" w:hAnsi="Arial" w:cs="Arial"/>
          <w:sz w:val="20"/>
          <w:szCs w:val="20"/>
        </w:rPr>
        <w:t xml:space="preserve">dowlanych, dostaw lub usług lub </w:t>
      </w:r>
      <w:r w:rsidRPr="00A864AC">
        <w:rPr>
          <w:rFonts w:ascii="Arial" w:hAnsi="Arial" w:cs="Arial"/>
          <w:sz w:val="20"/>
          <w:szCs w:val="20"/>
        </w:rPr>
        <w:t>dotrzymania terminów realizacji tych robót. Wykonawca, Podwykonawca lub dalszy Podwykonawca niezwłocznie usunie na żądanie Zamawiającego Podwykonaw</w:t>
      </w:r>
      <w:r w:rsidR="00794985" w:rsidRPr="00A864AC">
        <w:rPr>
          <w:rFonts w:ascii="Arial" w:hAnsi="Arial" w:cs="Arial"/>
          <w:sz w:val="20"/>
          <w:szCs w:val="20"/>
        </w:rPr>
        <w:t>cę lub dalszego Podwykonawcę z t</w:t>
      </w:r>
      <w:r w:rsidRPr="00A864AC">
        <w:rPr>
          <w:rFonts w:ascii="Arial" w:hAnsi="Arial" w:cs="Arial"/>
          <w:sz w:val="20"/>
          <w:szCs w:val="20"/>
        </w:rPr>
        <w:t xml:space="preserve">erenu budowy, jeżeli działania Podwykonawcy </w:t>
      </w:r>
      <w:r w:rsidR="00CE271B">
        <w:rPr>
          <w:rFonts w:ascii="Arial" w:hAnsi="Arial" w:cs="Arial"/>
          <w:sz w:val="20"/>
          <w:szCs w:val="20"/>
        </w:rPr>
        <w:t xml:space="preserve">                   </w:t>
      </w:r>
      <w:r w:rsidRPr="00A864AC">
        <w:rPr>
          <w:rFonts w:ascii="Arial" w:hAnsi="Arial" w:cs="Arial"/>
          <w:sz w:val="20"/>
          <w:szCs w:val="20"/>
        </w:rPr>
        <w:t>lub dalszego Podwykonawcy na Terenie budowy naruszają postanowienia niniejszej Umowy.</w:t>
      </w:r>
    </w:p>
    <w:p w:rsidR="00FF7495" w:rsidRDefault="00956BEC" w:rsidP="004E6CF8">
      <w:pPr>
        <w:pStyle w:val="Tekstpodstawowywcity"/>
        <w:spacing w:before="120" w:after="120" w:line="276" w:lineRule="auto"/>
        <w:ind w:left="0" w:right="23" w:firstLine="357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5</w:t>
      </w:r>
    </w:p>
    <w:p w:rsidR="00AD362B" w:rsidRPr="0051639C" w:rsidRDefault="00AD362B" w:rsidP="00491BE2">
      <w:pPr>
        <w:pStyle w:val="Tekstpodstawowywcity"/>
        <w:spacing w:before="120" w:after="120" w:line="276" w:lineRule="auto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 w:rsidRPr="0051639C">
        <w:rPr>
          <w:rFonts w:ascii="Arial" w:hAnsi="Arial" w:cs="Arial"/>
          <w:b/>
          <w:bCs/>
          <w:sz w:val="20"/>
          <w:szCs w:val="22"/>
        </w:rPr>
        <w:t>Terminy realizacji</w:t>
      </w:r>
    </w:p>
    <w:p w:rsidR="00AA4E89" w:rsidRPr="0051639C" w:rsidRDefault="00AA4E89" w:rsidP="007054DB">
      <w:pPr>
        <w:pStyle w:val="Tekstpodstawowywcity"/>
        <w:numPr>
          <w:ilvl w:val="0"/>
          <w:numId w:val="40"/>
        </w:numPr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51639C">
        <w:rPr>
          <w:rFonts w:ascii="Arial" w:hAnsi="Arial" w:cs="Arial"/>
          <w:sz w:val="20"/>
          <w:szCs w:val="22"/>
        </w:rPr>
        <w:t xml:space="preserve">Zamawiający zobowiązuje się przekazać Wykonawcy </w:t>
      </w:r>
      <w:r w:rsidRPr="0051639C">
        <w:rPr>
          <w:rFonts w:ascii="Arial" w:hAnsi="Arial" w:cs="Arial"/>
          <w:b/>
          <w:sz w:val="20"/>
          <w:szCs w:val="22"/>
        </w:rPr>
        <w:t>teren budowy w terminie do 14</w:t>
      </w:r>
      <w:r w:rsidRPr="0051639C">
        <w:rPr>
          <w:rFonts w:ascii="Arial" w:hAnsi="Arial" w:cs="Arial"/>
          <w:sz w:val="20"/>
          <w:szCs w:val="22"/>
        </w:rPr>
        <w:t xml:space="preserve"> dni kalendarzowych od daty zawarcia umowy</w:t>
      </w:r>
      <w:r w:rsidR="00491BE2" w:rsidRPr="0051639C">
        <w:rPr>
          <w:rFonts w:ascii="Arial" w:hAnsi="Arial" w:cs="Arial"/>
          <w:sz w:val="20"/>
          <w:szCs w:val="22"/>
        </w:rPr>
        <w:t>.</w:t>
      </w:r>
      <w:r w:rsidR="004E6CF8" w:rsidRPr="0051639C">
        <w:rPr>
          <w:rFonts w:ascii="Arial" w:hAnsi="Arial" w:cs="Arial"/>
          <w:sz w:val="20"/>
          <w:szCs w:val="22"/>
        </w:rPr>
        <w:t xml:space="preserve"> </w:t>
      </w:r>
    </w:p>
    <w:p w:rsidR="006E34C7" w:rsidRPr="0051639C" w:rsidRDefault="00456183" w:rsidP="007054DB">
      <w:pPr>
        <w:pStyle w:val="Tekstpodstawowywcity"/>
        <w:numPr>
          <w:ilvl w:val="0"/>
          <w:numId w:val="40"/>
        </w:numPr>
        <w:spacing w:line="276" w:lineRule="auto"/>
        <w:ind w:left="284" w:right="22" w:hanging="284"/>
        <w:jc w:val="both"/>
        <w:rPr>
          <w:rFonts w:ascii="Arial" w:hAnsi="Arial" w:cs="Arial"/>
          <w:color w:val="000000"/>
          <w:sz w:val="20"/>
          <w:szCs w:val="22"/>
        </w:rPr>
      </w:pPr>
      <w:r w:rsidRPr="0051639C">
        <w:rPr>
          <w:rFonts w:ascii="Arial" w:hAnsi="Arial" w:cs="Arial"/>
          <w:sz w:val="20"/>
          <w:szCs w:val="22"/>
        </w:rPr>
        <w:t>Wykonawca ma obowiązek zawiadomić Zamawiającego o wszelkich zastrzeżeniach dotyczących rozbieżności</w:t>
      </w:r>
      <w:r w:rsidR="00CE271B" w:rsidRPr="0051639C">
        <w:rPr>
          <w:rFonts w:ascii="Arial" w:hAnsi="Arial" w:cs="Arial"/>
          <w:sz w:val="20"/>
          <w:szCs w:val="22"/>
        </w:rPr>
        <w:t xml:space="preserve"> pomiędzy projektem technicznym</w:t>
      </w:r>
      <w:r w:rsidRPr="0051639C">
        <w:rPr>
          <w:rFonts w:ascii="Arial" w:hAnsi="Arial" w:cs="Arial"/>
          <w:sz w:val="20"/>
          <w:szCs w:val="22"/>
        </w:rPr>
        <w:t xml:space="preserve"> a stanem rzeczywistym terenu przekazanego pod plac budowy w terminie do 7 dni od daty przekazania. </w:t>
      </w:r>
      <w:r w:rsidR="006E34C7" w:rsidRPr="0051639C">
        <w:rPr>
          <w:rFonts w:ascii="Arial" w:hAnsi="Arial" w:cs="Arial"/>
          <w:sz w:val="20"/>
          <w:szCs w:val="22"/>
        </w:rPr>
        <w:t xml:space="preserve">Po upływie tego terminu Wykonawca traci prawo </w:t>
      </w:r>
      <w:r w:rsidR="00FF6CE2" w:rsidRPr="0051639C">
        <w:rPr>
          <w:rFonts w:ascii="Arial" w:hAnsi="Arial" w:cs="Arial"/>
          <w:sz w:val="20"/>
          <w:szCs w:val="22"/>
        </w:rPr>
        <w:t xml:space="preserve">                       </w:t>
      </w:r>
      <w:r w:rsidR="006E34C7" w:rsidRPr="0051639C">
        <w:rPr>
          <w:rFonts w:ascii="Arial" w:hAnsi="Arial" w:cs="Arial"/>
          <w:sz w:val="20"/>
          <w:szCs w:val="22"/>
        </w:rPr>
        <w:t>do zgłaszania wszelkich roszczeń z tego tytułu</w:t>
      </w:r>
      <w:r w:rsidR="006E6369" w:rsidRPr="0051639C">
        <w:rPr>
          <w:rFonts w:ascii="Arial" w:hAnsi="Arial" w:cs="Arial"/>
          <w:sz w:val="20"/>
          <w:szCs w:val="22"/>
        </w:rPr>
        <w:t>, chyba że stwierdzenie nieprawidłowości</w:t>
      </w:r>
      <w:r w:rsidR="007054DB" w:rsidRPr="0051639C">
        <w:rPr>
          <w:rFonts w:ascii="Arial" w:hAnsi="Arial" w:cs="Arial"/>
          <w:sz w:val="20"/>
          <w:szCs w:val="22"/>
        </w:rPr>
        <w:t xml:space="preserve"> </w:t>
      </w:r>
      <w:r w:rsidR="006E6369" w:rsidRPr="0051639C">
        <w:rPr>
          <w:rFonts w:ascii="Arial" w:hAnsi="Arial" w:cs="Arial"/>
          <w:sz w:val="20"/>
          <w:szCs w:val="22"/>
        </w:rPr>
        <w:t>w tym terminie nie było możliwe pomimo dochowania należytej staranności.</w:t>
      </w:r>
      <w:r w:rsidR="00457479" w:rsidRPr="0051639C">
        <w:rPr>
          <w:rFonts w:ascii="Arial" w:hAnsi="Arial" w:cs="Arial"/>
          <w:bCs/>
          <w:color w:val="5F497A"/>
          <w:sz w:val="20"/>
          <w:szCs w:val="20"/>
        </w:rPr>
        <w:t xml:space="preserve"> </w:t>
      </w:r>
      <w:r w:rsidR="00457479" w:rsidRPr="0051639C">
        <w:rPr>
          <w:rFonts w:ascii="Arial" w:hAnsi="Arial" w:cs="Arial"/>
          <w:bCs/>
          <w:color w:val="000000"/>
          <w:sz w:val="20"/>
          <w:szCs w:val="20"/>
        </w:rPr>
        <w:t xml:space="preserve">Sprawa każdorazowo będzie rozstrzygana przez zespół </w:t>
      </w:r>
      <w:r w:rsidR="002D03F9" w:rsidRPr="0051639C">
        <w:rPr>
          <w:rFonts w:ascii="Arial" w:hAnsi="Arial" w:cs="Arial"/>
          <w:bCs/>
          <w:color w:val="000000"/>
          <w:sz w:val="20"/>
          <w:szCs w:val="20"/>
        </w:rPr>
        <w:t>I</w:t>
      </w:r>
      <w:r w:rsidR="00457479" w:rsidRPr="0051639C">
        <w:rPr>
          <w:rFonts w:ascii="Arial" w:hAnsi="Arial" w:cs="Arial"/>
          <w:bCs/>
          <w:color w:val="000000"/>
          <w:sz w:val="20"/>
          <w:szCs w:val="20"/>
        </w:rPr>
        <w:t xml:space="preserve">nspektorów </w:t>
      </w:r>
      <w:r w:rsidR="002D03F9" w:rsidRPr="0051639C">
        <w:rPr>
          <w:rFonts w:ascii="Arial" w:hAnsi="Arial" w:cs="Arial"/>
          <w:bCs/>
          <w:color w:val="000000"/>
          <w:sz w:val="20"/>
          <w:szCs w:val="20"/>
        </w:rPr>
        <w:t>N</w:t>
      </w:r>
      <w:r w:rsidR="00457479" w:rsidRPr="0051639C">
        <w:rPr>
          <w:rFonts w:ascii="Arial" w:hAnsi="Arial" w:cs="Arial"/>
          <w:bCs/>
          <w:color w:val="000000"/>
          <w:sz w:val="20"/>
          <w:szCs w:val="20"/>
        </w:rPr>
        <w:t xml:space="preserve">adzoru / </w:t>
      </w:r>
      <w:r w:rsidR="002D03F9" w:rsidRPr="0051639C">
        <w:rPr>
          <w:rFonts w:ascii="Arial" w:hAnsi="Arial" w:cs="Arial"/>
          <w:bCs/>
          <w:color w:val="000000"/>
          <w:sz w:val="20"/>
          <w:szCs w:val="20"/>
        </w:rPr>
        <w:t>I</w:t>
      </w:r>
      <w:r w:rsidR="00457479" w:rsidRPr="0051639C">
        <w:rPr>
          <w:rFonts w:ascii="Arial" w:hAnsi="Arial" w:cs="Arial"/>
          <w:bCs/>
          <w:color w:val="000000"/>
          <w:sz w:val="20"/>
          <w:szCs w:val="20"/>
        </w:rPr>
        <w:t xml:space="preserve">nspektora </w:t>
      </w:r>
      <w:r w:rsidR="002D03F9" w:rsidRPr="0051639C">
        <w:rPr>
          <w:rFonts w:ascii="Arial" w:hAnsi="Arial" w:cs="Arial"/>
          <w:bCs/>
          <w:color w:val="000000"/>
          <w:sz w:val="20"/>
          <w:szCs w:val="20"/>
        </w:rPr>
        <w:t>N</w:t>
      </w:r>
      <w:r w:rsidR="00457479" w:rsidRPr="0051639C">
        <w:rPr>
          <w:rFonts w:ascii="Arial" w:hAnsi="Arial" w:cs="Arial"/>
          <w:bCs/>
          <w:color w:val="000000"/>
          <w:sz w:val="20"/>
          <w:szCs w:val="20"/>
        </w:rPr>
        <w:t>adzoru i będzie podlegała zatwierdzeniu przez Zamawiającego.</w:t>
      </w:r>
    </w:p>
    <w:p w:rsidR="00613B81" w:rsidRPr="0051639C" w:rsidRDefault="00613B81" w:rsidP="007054DB">
      <w:pPr>
        <w:pStyle w:val="Tekstpodstawowywcity"/>
        <w:numPr>
          <w:ilvl w:val="0"/>
          <w:numId w:val="40"/>
        </w:numPr>
        <w:spacing w:line="276" w:lineRule="auto"/>
        <w:ind w:left="284" w:right="22" w:hanging="284"/>
        <w:jc w:val="both"/>
        <w:rPr>
          <w:rFonts w:ascii="Arial" w:hAnsi="Arial" w:cs="Arial"/>
          <w:color w:val="000000"/>
          <w:sz w:val="20"/>
          <w:szCs w:val="22"/>
        </w:rPr>
      </w:pPr>
      <w:r w:rsidRPr="0051639C">
        <w:rPr>
          <w:rFonts w:ascii="Arial" w:hAnsi="Arial" w:cs="Arial"/>
          <w:sz w:val="20"/>
          <w:szCs w:val="22"/>
        </w:rPr>
        <w:t xml:space="preserve">W terminie 7 dni od przekazania Wykonawcy terenu budowy Wykonawca przedłoży Zamawiającemu harmonogram rzeczowo-finansowy robót. Harmonogram będzie obowiązujący. Zmiana harmonogramu może nastąpić tylko za zgodą Zamawiającego. </w:t>
      </w:r>
    </w:p>
    <w:p w:rsidR="00613B81" w:rsidRPr="0051639C" w:rsidRDefault="00613B81" w:rsidP="007054DB">
      <w:pPr>
        <w:pStyle w:val="Tekstpodstawowywcity"/>
        <w:numPr>
          <w:ilvl w:val="0"/>
          <w:numId w:val="40"/>
        </w:numPr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51639C">
        <w:rPr>
          <w:rFonts w:ascii="Arial" w:hAnsi="Arial" w:cs="Arial"/>
          <w:sz w:val="20"/>
          <w:szCs w:val="22"/>
        </w:rPr>
        <w:t xml:space="preserve">Rozpoczęcie wykonywania przedmiotu umowy </w:t>
      </w:r>
      <w:r w:rsidRPr="0051639C">
        <w:rPr>
          <w:rFonts w:ascii="Arial" w:hAnsi="Arial" w:cs="Arial"/>
          <w:b/>
          <w:sz w:val="20"/>
          <w:szCs w:val="22"/>
        </w:rPr>
        <w:t xml:space="preserve">nastąpi </w:t>
      </w:r>
      <w:r w:rsidRPr="0051639C">
        <w:rPr>
          <w:rFonts w:ascii="Arial" w:hAnsi="Arial" w:cs="Arial"/>
          <w:sz w:val="20"/>
          <w:szCs w:val="22"/>
        </w:rPr>
        <w:t>zgodnie z harmonogramem.</w:t>
      </w:r>
    </w:p>
    <w:p w:rsidR="00A70AA5" w:rsidRPr="0051639C" w:rsidRDefault="00A70AA5" w:rsidP="00A70AA5">
      <w:pPr>
        <w:pStyle w:val="Tekstpodstawowywcity"/>
        <w:numPr>
          <w:ilvl w:val="0"/>
          <w:numId w:val="40"/>
        </w:numPr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51639C">
        <w:rPr>
          <w:rFonts w:ascii="Arial" w:hAnsi="Arial" w:cs="Arial"/>
          <w:sz w:val="20"/>
          <w:szCs w:val="22"/>
        </w:rPr>
        <w:t xml:space="preserve">Zakończenie robót i zgłoszenie gotowości do odbioru końcowego całości zadania nastąpi w </w:t>
      </w:r>
      <w:r w:rsidR="0046221C" w:rsidRPr="0051639C">
        <w:rPr>
          <w:rFonts w:ascii="Arial" w:hAnsi="Arial" w:cs="Arial"/>
          <w:b/>
          <w:sz w:val="20"/>
          <w:szCs w:val="20"/>
        </w:rPr>
        <w:t xml:space="preserve">terminie </w:t>
      </w:r>
      <w:r w:rsidR="002A0E17" w:rsidRPr="0051639C">
        <w:rPr>
          <w:rFonts w:ascii="Arial" w:hAnsi="Arial" w:cs="Arial"/>
          <w:b/>
          <w:sz w:val="20"/>
          <w:szCs w:val="20"/>
        </w:rPr>
        <w:t xml:space="preserve">do </w:t>
      </w:r>
      <w:bookmarkStart w:id="3" w:name="_Hlk529866073"/>
      <w:r w:rsidR="00AA62DE" w:rsidRPr="0051639C">
        <w:rPr>
          <w:rFonts w:ascii="Arial" w:hAnsi="Arial" w:cs="Arial"/>
          <w:b/>
          <w:sz w:val="20"/>
          <w:szCs w:val="20"/>
        </w:rPr>
        <w:t>5</w:t>
      </w:r>
      <w:r w:rsidR="00491BE2" w:rsidRPr="0051639C">
        <w:rPr>
          <w:rFonts w:ascii="Arial" w:hAnsi="Arial" w:cs="Arial"/>
          <w:b/>
          <w:sz w:val="20"/>
          <w:szCs w:val="20"/>
        </w:rPr>
        <w:t xml:space="preserve"> miesięcy od daty podpisania umowy.</w:t>
      </w:r>
      <w:r w:rsidR="00491BE2" w:rsidRPr="0051639C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:rsidR="007A1C3E" w:rsidRPr="00A70AA5" w:rsidRDefault="000E4397" w:rsidP="00A70AA5">
      <w:pPr>
        <w:pStyle w:val="Tekstpodstawowywcity"/>
        <w:numPr>
          <w:ilvl w:val="0"/>
          <w:numId w:val="40"/>
        </w:numPr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51639C">
        <w:rPr>
          <w:rFonts w:ascii="Arial" w:hAnsi="Arial" w:cs="Arial"/>
          <w:b/>
          <w:sz w:val="20"/>
          <w:szCs w:val="20"/>
        </w:rPr>
        <w:t xml:space="preserve"> </w:t>
      </w:r>
      <w:bookmarkEnd w:id="3"/>
      <w:r w:rsidR="00E56122" w:rsidRPr="0051639C">
        <w:rPr>
          <w:rFonts w:ascii="Arial" w:hAnsi="Arial" w:cs="Arial"/>
          <w:sz w:val="20"/>
          <w:szCs w:val="20"/>
        </w:rPr>
        <w:t xml:space="preserve">Zamawiający ustali datę rozpoczęcia czynności odbiorowych przez Komisję odbiorową w terminie 7 dni </w:t>
      </w:r>
      <w:r w:rsidR="007A6F39" w:rsidRPr="0051639C">
        <w:rPr>
          <w:rFonts w:ascii="Arial" w:hAnsi="Arial" w:cs="Arial"/>
          <w:sz w:val="20"/>
          <w:szCs w:val="20"/>
        </w:rPr>
        <w:t xml:space="preserve">kalendarzowych </w:t>
      </w:r>
      <w:r w:rsidR="00E56122" w:rsidRPr="0051639C">
        <w:rPr>
          <w:rFonts w:ascii="Arial" w:hAnsi="Arial" w:cs="Arial"/>
          <w:sz w:val="20"/>
          <w:szCs w:val="20"/>
        </w:rPr>
        <w:t>od daty otrzymania pisemnego zgłoszenia Wykonawcy gotowości do odbioru,</w:t>
      </w:r>
      <w:r w:rsidR="00E56122" w:rsidRPr="00A70AA5">
        <w:rPr>
          <w:rFonts w:ascii="Arial" w:hAnsi="Arial" w:cs="Arial"/>
          <w:sz w:val="20"/>
          <w:szCs w:val="20"/>
        </w:rPr>
        <w:t xml:space="preserve"> </w:t>
      </w:r>
      <w:r w:rsidR="00E56122" w:rsidRPr="00A70AA5">
        <w:rPr>
          <w:rFonts w:ascii="Arial" w:hAnsi="Arial" w:cs="Arial"/>
          <w:i/>
          <w:sz w:val="20"/>
          <w:szCs w:val="20"/>
        </w:rPr>
        <w:t xml:space="preserve"> </w:t>
      </w:r>
      <w:r w:rsidR="00E56122" w:rsidRPr="00A70AA5">
        <w:rPr>
          <w:rFonts w:ascii="Arial" w:hAnsi="Arial" w:cs="Arial"/>
          <w:sz w:val="20"/>
          <w:szCs w:val="20"/>
        </w:rPr>
        <w:t>potwierdzone</w:t>
      </w:r>
      <w:r w:rsidR="002666C7" w:rsidRPr="00A70AA5">
        <w:rPr>
          <w:rFonts w:ascii="Arial" w:hAnsi="Arial" w:cs="Arial"/>
          <w:sz w:val="20"/>
          <w:szCs w:val="20"/>
        </w:rPr>
        <w:t xml:space="preserve">go przez </w:t>
      </w:r>
      <w:r w:rsidR="008107F8" w:rsidRPr="00A70AA5">
        <w:rPr>
          <w:rFonts w:ascii="Arial" w:hAnsi="Arial" w:cs="Arial"/>
          <w:sz w:val="20"/>
          <w:szCs w:val="20"/>
        </w:rPr>
        <w:t>Inspektora Nadzoru</w:t>
      </w:r>
      <w:r w:rsidR="00241C24" w:rsidRPr="00A70AA5">
        <w:rPr>
          <w:rFonts w:ascii="Arial" w:hAnsi="Arial" w:cs="Arial"/>
          <w:sz w:val="20"/>
          <w:szCs w:val="20"/>
        </w:rPr>
        <w:t>.</w:t>
      </w:r>
      <w:r w:rsidR="00717873" w:rsidRPr="00A70AA5">
        <w:rPr>
          <w:rFonts w:ascii="Arial" w:hAnsi="Arial" w:cs="Arial"/>
          <w:sz w:val="20"/>
          <w:szCs w:val="20"/>
        </w:rPr>
        <w:t xml:space="preserve"> </w:t>
      </w:r>
      <w:r w:rsidR="00717873" w:rsidRPr="00A70AA5">
        <w:rPr>
          <w:rFonts w:ascii="Arial" w:hAnsi="Arial" w:cs="Arial"/>
          <w:color w:val="000000"/>
          <w:sz w:val="20"/>
          <w:szCs w:val="20"/>
        </w:rPr>
        <w:t xml:space="preserve">Skład komisji odbiorowej zostanie podany </w:t>
      </w:r>
      <w:r w:rsidR="00815D92" w:rsidRPr="00A70AA5">
        <w:rPr>
          <w:rFonts w:ascii="Arial" w:hAnsi="Arial" w:cs="Arial"/>
          <w:color w:val="000000"/>
          <w:sz w:val="20"/>
          <w:szCs w:val="20"/>
        </w:rPr>
        <w:t>K</w:t>
      </w:r>
      <w:r w:rsidR="00717873" w:rsidRPr="00A70AA5">
        <w:rPr>
          <w:rFonts w:ascii="Arial" w:hAnsi="Arial" w:cs="Arial"/>
          <w:color w:val="000000"/>
          <w:sz w:val="20"/>
          <w:szCs w:val="20"/>
        </w:rPr>
        <w:t xml:space="preserve">ierownikowi </w:t>
      </w:r>
      <w:r w:rsidR="0024659F">
        <w:rPr>
          <w:rFonts w:ascii="Arial" w:hAnsi="Arial" w:cs="Arial"/>
          <w:color w:val="000000"/>
          <w:sz w:val="20"/>
          <w:szCs w:val="20"/>
        </w:rPr>
        <w:t>Robót</w:t>
      </w:r>
      <w:r w:rsidR="00717873" w:rsidRPr="00A70AA5">
        <w:rPr>
          <w:rFonts w:ascii="Arial" w:hAnsi="Arial" w:cs="Arial"/>
          <w:color w:val="000000"/>
          <w:sz w:val="20"/>
          <w:szCs w:val="20"/>
        </w:rPr>
        <w:t xml:space="preserve"> przed rozpoczęciem czynności odbiorowych.</w:t>
      </w:r>
    </w:p>
    <w:p w:rsidR="00C30EB4" w:rsidRPr="006A6ACE" w:rsidRDefault="00C30EB4" w:rsidP="007054DB">
      <w:pPr>
        <w:pStyle w:val="Tekstpodstawowywcity"/>
        <w:numPr>
          <w:ilvl w:val="0"/>
          <w:numId w:val="40"/>
        </w:numPr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6A6ACE">
        <w:rPr>
          <w:rFonts w:ascii="Arial" w:hAnsi="Arial" w:cs="Arial"/>
          <w:sz w:val="20"/>
          <w:szCs w:val="22"/>
        </w:rPr>
        <w:t>Zamawiający zobowiązany jest do dokonania lub odmow</w:t>
      </w:r>
      <w:r w:rsidR="002666C7">
        <w:rPr>
          <w:rFonts w:ascii="Arial" w:hAnsi="Arial" w:cs="Arial"/>
          <w:sz w:val="20"/>
          <w:szCs w:val="22"/>
        </w:rPr>
        <w:t>y dokonania odbioru końcowego w </w:t>
      </w:r>
      <w:r w:rsidRPr="006A6ACE">
        <w:rPr>
          <w:rFonts w:ascii="Arial" w:hAnsi="Arial" w:cs="Arial"/>
          <w:sz w:val="20"/>
          <w:szCs w:val="22"/>
        </w:rPr>
        <w:t xml:space="preserve">terminie </w:t>
      </w:r>
      <w:r w:rsidR="00815D92">
        <w:rPr>
          <w:rFonts w:ascii="Arial" w:hAnsi="Arial" w:cs="Arial"/>
          <w:sz w:val="20"/>
          <w:szCs w:val="22"/>
        </w:rPr>
        <w:t xml:space="preserve">                 </w:t>
      </w:r>
      <w:r w:rsidRPr="006A6ACE">
        <w:rPr>
          <w:rFonts w:ascii="Arial" w:hAnsi="Arial" w:cs="Arial"/>
          <w:sz w:val="20"/>
          <w:szCs w:val="22"/>
        </w:rPr>
        <w:t xml:space="preserve">do </w:t>
      </w:r>
      <w:r w:rsidRPr="00815D92">
        <w:rPr>
          <w:rFonts w:ascii="Arial" w:hAnsi="Arial" w:cs="Arial"/>
          <w:sz w:val="20"/>
          <w:szCs w:val="22"/>
        </w:rPr>
        <w:t>30</w:t>
      </w:r>
      <w:r w:rsidRPr="006A6ACE">
        <w:rPr>
          <w:rFonts w:ascii="Arial" w:hAnsi="Arial" w:cs="Arial"/>
          <w:sz w:val="20"/>
          <w:szCs w:val="22"/>
        </w:rPr>
        <w:t xml:space="preserve"> dni od dnia rozpoczęcia odbioru.</w:t>
      </w:r>
    </w:p>
    <w:p w:rsidR="004E604B" w:rsidRDefault="005B070C" w:rsidP="007054DB">
      <w:pPr>
        <w:pStyle w:val="Tekstpodstawowywcity"/>
        <w:spacing w:before="120" w:after="120" w:line="276" w:lineRule="auto"/>
        <w:ind w:left="72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6</w:t>
      </w:r>
    </w:p>
    <w:p w:rsidR="00792DCA" w:rsidRDefault="00A61715" w:rsidP="002301E3">
      <w:pPr>
        <w:pStyle w:val="Tekstpodstawowywcity"/>
        <w:spacing w:line="276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Nadzór nad wykonawstwem</w:t>
      </w:r>
    </w:p>
    <w:p w:rsidR="00405453" w:rsidRPr="00E95567" w:rsidRDefault="00162129" w:rsidP="002301E3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Ze strony Zamawiającego osobą odpowiedzialną za realizację zadania jest</w:t>
      </w:r>
      <w:r w:rsidR="00E95567">
        <w:rPr>
          <w:rFonts w:ascii="Arial" w:hAnsi="Arial" w:cs="Arial"/>
          <w:sz w:val="20"/>
          <w:szCs w:val="22"/>
        </w:rPr>
        <w:t xml:space="preserve"> </w:t>
      </w:r>
      <w:r w:rsidR="00AA62DE">
        <w:rPr>
          <w:rFonts w:ascii="Arial" w:hAnsi="Arial" w:cs="Arial"/>
          <w:b/>
          <w:sz w:val="20"/>
          <w:szCs w:val="22"/>
        </w:rPr>
        <w:t>Mariola Gajek</w:t>
      </w:r>
      <w:r w:rsidR="00E95567">
        <w:rPr>
          <w:rFonts w:ascii="Arial" w:hAnsi="Arial" w:cs="Arial"/>
          <w:b/>
          <w:sz w:val="20"/>
          <w:szCs w:val="22"/>
        </w:rPr>
        <w:t xml:space="preserve">                </w:t>
      </w:r>
      <w:r w:rsidR="00120833">
        <w:rPr>
          <w:rFonts w:ascii="Arial" w:hAnsi="Arial" w:cs="Arial"/>
          <w:b/>
          <w:sz w:val="20"/>
          <w:szCs w:val="22"/>
        </w:rPr>
        <w:t xml:space="preserve">          </w:t>
      </w:r>
      <w:r w:rsidR="00B327C7">
        <w:rPr>
          <w:rFonts w:ascii="Arial" w:hAnsi="Arial" w:cs="Arial"/>
          <w:b/>
          <w:sz w:val="20"/>
          <w:szCs w:val="22"/>
        </w:rPr>
        <w:t xml:space="preserve">Tel 32/37 33 </w:t>
      </w:r>
      <w:r w:rsidR="00AA62DE">
        <w:rPr>
          <w:rFonts w:ascii="Arial" w:hAnsi="Arial" w:cs="Arial"/>
          <w:b/>
          <w:sz w:val="20"/>
          <w:szCs w:val="22"/>
        </w:rPr>
        <w:t>389</w:t>
      </w:r>
      <w:r w:rsidR="00E95567">
        <w:rPr>
          <w:rFonts w:ascii="Arial" w:hAnsi="Arial" w:cs="Arial"/>
          <w:b/>
          <w:sz w:val="20"/>
          <w:szCs w:val="22"/>
        </w:rPr>
        <w:t>.</w:t>
      </w:r>
    </w:p>
    <w:p w:rsidR="004E604B" w:rsidRDefault="004E604B" w:rsidP="002301E3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na swój koszt ustanawia:</w:t>
      </w:r>
    </w:p>
    <w:p w:rsidR="00BC7749" w:rsidRPr="00BF4441" w:rsidRDefault="00353901" w:rsidP="002301E3">
      <w:pPr>
        <w:pStyle w:val="Tekstpodstawowywcity"/>
        <w:numPr>
          <w:ilvl w:val="1"/>
          <w:numId w:val="3"/>
        </w:numPr>
        <w:tabs>
          <w:tab w:val="num" w:pos="360"/>
        </w:tabs>
        <w:spacing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 w:rsidRPr="00BF4441">
        <w:rPr>
          <w:rFonts w:ascii="Arial" w:hAnsi="Arial" w:cs="Arial"/>
          <w:sz w:val="20"/>
          <w:szCs w:val="22"/>
        </w:rPr>
        <w:t>K</w:t>
      </w:r>
      <w:r w:rsidR="004E604B" w:rsidRPr="00BF4441">
        <w:rPr>
          <w:rFonts w:ascii="Arial" w:hAnsi="Arial" w:cs="Arial"/>
          <w:sz w:val="20"/>
          <w:szCs w:val="22"/>
        </w:rPr>
        <w:t>ierownika</w:t>
      </w:r>
      <w:r w:rsidR="007054DB" w:rsidRPr="00BF4441">
        <w:rPr>
          <w:rFonts w:ascii="Arial" w:hAnsi="Arial" w:cs="Arial"/>
          <w:sz w:val="20"/>
          <w:szCs w:val="22"/>
        </w:rPr>
        <w:t xml:space="preserve"> </w:t>
      </w:r>
      <w:r w:rsidR="00120833" w:rsidRPr="00532883">
        <w:rPr>
          <w:rFonts w:ascii="Arial" w:hAnsi="Arial" w:cs="Arial"/>
          <w:sz w:val="20"/>
          <w:szCs w:val="22"/>
        </w:rPr>
        <w:t>budowy</w:t>
      </w:r>
      <w:r w:rsidR="00120833">
        <w:rPr>
          <w:rFonts w:ascii="Arial" w:hAnsi="Arial" w:cs="Arial"/>
          <w:color w:val="FF0000"/>
          <w:sz w:val="20"/>
          <w:szCs w:val="22"/>
        </w:rPr>
        <w:t xml:space="preserve"> </w:t>
      </w:r>
      <w:r w:rsidR="004E604B" w:rsidRPr="00BF4441">
        <w:rPr>
          <w:rFonts w:ascii="Arial" w:hAnsi="Arial" w:cs="Arial"/>
          <w:sz w:val="20"/>
          <w:szCs w:val="22"/>
        </w:rPr>
        <w:t>w osobie</w:t>
      </w:r>
      <w:r w:rsidR="00002515" w:rsidRPr="00BF4441">
        <w:rPr>
          <w:rFonts w:ascii="Arial" w:hAnsi="Arial" w:cs="Arial"/>
          <w:sz w:val="20"/>
          <w:szCs w:val="22"/>
        </w:rPr>
        <w:t xml:space="preserve">: </w:t>
      </w:r>
      <w:r w:rsidR="004E604B" w:rsidRPr="00BF4441">
        <w:rPr>
          <w:rFonts w:ascii="Arial" w:hAnsi="Arial" w:cs="Arial"/>
          <w:sz w:val="20"/>
          <w:szCs w:val="22"/>
        </w:rPr>
        <w:t>...............</w:t>
      </w:r>
      <w:r w:rsidR="00162129" w:rsidRPr="00BF4441">
        <w:rPr>
          <w:rFonts w:ascii="Arial" w:hAnsi="Arial" w:cs="Arial"/>
          <w:sz w:val="20"/>
          <w:szCs w:val="22"/>
        </w:rPr>
        <w:t>……………..</w:t>
      </w:r>
      <w:r w:rsidR="004E604B" w:rsidRPr="00BF4441">
        <w:rPr>
          <w:rFonts w:ascii="Arial" w:hAnsi="Arial" w:cs="Arial"/>
          <w:sz w:val="20"/>
          <w:szCs w:val="22"/>
        </w:rPr>
        <w:t xml:space="preserve"> </w:t>
      </w:r>
      <w:r w:rsidR="00002515" w:rsidRPr="00BF4441">
        <w:rPr>
          <w:rFonts w:ascii="Arial" w:hAnsi="Arial" w:cs="Arial"/>
          <w:sz w:val="20"/>
          <w:szCs w:val="22"/>
        </w:rPr>
        <w:t xml:space="preserve">    …………………………….</w:t>
      </w:r>
    </w:p>
    <w:p w:rsidR="004E604B" w:rsidRPr="00BF4441" w:rsidRDefault="004E604B" w:rsidP="002301E3">
      <w:pPr>
        <w:pStyle w:val="Tekstpodstawowywcity"/>
        <w:tabs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BF4441">
        <w:rPr>
          <w:rFonts w:ascii="Arial" w:hAnsi="Arial" w:cs="Arial"/>
          <w:sz w:val="20"/>
          <w:szCs w:val="22"/>
        </w:rPr>
        <w:t>za któr</w:t>
      </w:r>
      <w:r w:rsidR="00A1402C" w:rsidRPr="00BF4441">
        <w:rPr>
          <w:rFonts w:ascii="Arial" w:hAnsi="Arial" w:cs="Arial"/>
          <w:sz w:val="20"/>
          <w:szCs w:val="22"/>
        </w:rPr>
        <w:t>ego</w:t>
      </w:r>
      <w:r w:rsidRPr="00BF4441">
        <w:rPr>
          <w:rFonts w:ascii="Arial" w:hAnsi="Arial" w:cs="Arial"/>
          <w:sz w:val="20"/>
          <w:szCs w:val="22"/>
        </w:rPr>
        <w:t xml:space="preserve">  zachowania odpowiada na zasadach ogólnych.</w:t>
      </w:r>
    </w:p>
    <w:p w:rsidR="004E604B" w:rsidRPr="00BF4441" w:rsidRDefault="004F68AE" w:rsidP="002301E3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 w:rsidRPr="00BF4441">
        <w:rPr>
          <w:rFonts w:ascii="Arial" w:hAnsi="Arial" w:cs="Arial"/>
          <w:sz w:val="20"/>
          <w:szCs w:val="22"/>
        </w:rPr>
        <w:t>Kierownik</w:t>
      </w:r>
      <w:r w:rsidR="00532883">
        <w:rPr>
          <w:rFonts w:ascii="Arial" w:hAnsi="Arial" w:cs="Arial"/>
          <w:sz w:val="20"/>
          <w:szCs w:val="22"/>
        </w:rPr>
        <w:t xml:space="preserve"> budowy</w:t>
      </w:r>
      <w:r w:rsidR="007054DB" w:rsidRPr="00BF4441">
        <w:rPr>
          <w:rFonts w:ascii="Arial" w:hAnsi="Arial" w:cs="Arial"/>
          <w:sz w:val="20"/>
          <w:szCs w:val="22"/>
        </w:rPr>
        <w:t xml:space="preserve"> </w:t>
      </w:r>
      <w:r w:rsidR="004E604B" w:rsidRPr="00BF4441">
        <w:rPr>
          <w:rFonts w:ascii="Arial" w:hAnsi="Arial" w:cs="Arial"/>
          <w:sz w:val="20"/>
          <w:szCs w:val="22"/>
        </w:rPr>
        <w:t>działa w imieniu i na rachunek Wykonawcy.</w:t>
      </w:r>
    </w:p>
    <w:p w:rsidR="000C551E" w:rsidRPr="009529BA" w:rsidRDefault="000C551E" w:rsidP="002301E3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bookmarkStart w:id="4" w:name="_Hlk530132943"/>
      <w:r w:rsidRPr="00BF4441">
        <w:rPr>
          <w:rFonts w:ascii="Arial" w:hAnsi="Arial" w:cs="Arial"/>
          <w:sz w:val="20"/>
          <w:szCs w:val="22"/>
        </w:rPr>
        <w:t xml:space="preserve">Kierownik </w:t>
      </w:r>
      <w:bookmarkEnd w:id="4"/>
      <w:r w:rsidR="00532883">
        <w:rPr>
          <w:rFonts w:ascii="Arial" w:hAnsi="Arial" w:cs="Arial"/>
          <w:sz w:val="20"/>
          <w:szCs w:val="22"/>
        </w:rPr>
        <w:t>budowy</w:t>
      </w:r>
      <w:r w:rsidR="00BD5F0F" w:rsidRPr="00BF4441">
        <w:rPr>
          <w:rFonts w:ascii="Arial" w:hAnsi="Arial" w:cs="Arial"/>
          <w:sz w:val="20"/>
          <w:szCs w:val="22"/>
        </w:rPr>
        <w:t xml:space="preserve"> </w:t>
      </w:r>
      <w:r w:rsidRPr="00BF4441">
        <w:rPr>
          <w:rFonts w:ascii="Arial" w:hAnsi="Arial" w:cs="Arial"/>
          <w:sz w:val="20"/>
          <w:szCs w:val="22"/>
        </w:rPr>
        <w:t>ma</w:t>
      </w:r>
      <w:r w:rsidR="005E591D" w:rsidRPr="00BF4441">
        <w:rPr>
          <w:rFonts w:ascii="Arial" w:hAnsi="Arial" w:cs="Arial"/>
          <w:sz w:val="20"/>
          <w:szCs w:val="22"/>
        </w:rPr>
        <w:t xml:space="preserve"> obow</w:t>
      </w:r>
      <w:r w:rsidR="005E591D" w:rsidRPr="009529BA">
        <w:rPr>
          <w:rFonts w:ascii="Arial" w:hAnsi="Arial" w:cs="Arial"/>
          <w:sz w:val="20"/>
          <w:szCs w:val="22"/>
        </w:rPr>
        <w:t>iązek przebywania na t</w:t>
      </w:r>
      <w:r w:rsidRPr="009529BA">
        <w:rPr>
          <w:rFonts w:ascii="Arial" w:hAnsi="Arial" w:cs="Arial"/>
          <w:sz w:val="20"/>
          <w:szCs w:val="22"/>
        </w:rPr>
        <w:t>erenie budowy w trakcie wykonywania robót budo</w:t>
      </w:r>
      <w:r w:rsidR="005E591D" w:rsidRPr="009529BA">
        <w:rPr>
          <w:rFonts w:ascii="Arial" w:hAnsi="Arial" w:cs="Arial"/>
          <w:sz w:val="20"/>
          <w:szCs w:val="22"/>
        </w:rPr>
        <w:t>wlanych stanowiących przedmiot u</w:t>
      </w:r>
      <w:r w:rsidRPr="009529BA">
        <w:rPr>
          <w:rFonts w:ascii="Arial" w:hAnsi="Arial" w:cs="Arial"/>
          <w:sz w:val="20"/>
          <w:szCs w:val="22"/>
        </w:rPr>
        <w:t>mowy.</w:t>
      </w:r>
    </w:p>
    <w:p w:rsidR="00C415DF" w:rsidRPr="009529BA" w:rsidRDefault="00C415DF" w:rsidP="00B327C7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9529BA">
        <w:rPr>
          <w:rFonts w:ascii="Arial" w:hAnsi="Arial" w:cs="Arial"/>
          <w:sz w:val="20"/>
          <w:szCs w:val="22"/>
        </w:rPr>
        <w:lastRenderedPageBreak/>
        <w:t xml:space="preserve">Jeżeli w trakcie wykonywania robót obiektywnie konieczna będzie zmiana jednej z osób deklarowanych przez Wykonawcę w Ofercie, Wykonawca powiadomi o tym </w:t>
      </w:r>
      <w:r w:rsidR="00481034" w:rsidRPr="009529BA">
        <w:rPr>
          <w:rFonts w:ascii="Arial" w:hAnsi="Arial" w:cs="Arial"/>
          <w:sz w:val="20"/>
          <w:szCs w:val="22"/>
        </w:rPr>
        <w:t>Zamawiającego</w:t>
      </w:r>
      <w:r w:rsidRPr="009529BA">
        <w:rPr>
          <w:rFonts w:ascii="Arial" w:hAnsi="Arial" w:cs="Arial"/>
          <w:sz w:val="20"/>
          <w:szCs w:val="22"/>
        </w:rPr>
        <w:t xml:space="preserve"> wskazując przyczynę zmiany oraz osobę zastępującą i przedstawiając jej kwalifikacje co najmniej równe kwalifikacjom wymaganym przez Zamawiającego w postępowaniu o udzielenie zamówienia publicznego prowadzącym do zawarcia Umowy.</w:t>
      </w:r>
    </w:p>
    <w:p w:rsidR="00C415DF" w:rsidRPr="009529BA" w:rsidRDefault="00C415DF" w:rsidP="00B327C7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</w:pPr>
      <w:r w:rsidRPr="009529BA">
        <w:rPr>
          <w:rFonts w:ascii="Arial" w:hAnsi="Arial" w:cs="Arial"/>
          <w:sz w:val="20"/>
          <w:szCs w:val="22"/>
        </w:rPr>
        <w:t xml:space="preserve">Zmiana </w:t>
      </w:r>
      <w:r w:rsidR="00353901">
        <w:rPr>
          <w:rFonts w:ascii="Arial" w:hAnsi="Arial" w:cs="Arial"/>
          <w:sz w:val="20"/>
          <w:szCs w:val="22"/>
        </w:rPr>
        <w:t>K</w:t>
      </w:r>
      <w:r w:rsidRPr="009529BA">
        <w:rPr>
          <w:rFonts w:ascii="Arial" w:hAnsi="Arial" w:cs="Arial"/>
          <w:sz w:val="20"/>
          <w:szCs w:val="22"/>
        </w:rPr>
        <w:t>ierownika</w:t>
      </w:r>
      <w:r w:rsidR="007054DB" w:rsidRPr="009529BA">
        <w:rPr>
          <w:rFonts w:ascii="Arial" w:hAnsi="Arial" w:cs="Arial"/>
          <w:sz w:val="20"/>
          <w:szCs w:val="22"/>
        </w:rPr>
        <w:t xml:space="preserve"> </w:t>
      </w:r>
      <w:r w:rsidR="00532883">
        <w:rPr>
          <w:rFonts w:ascii="Arial" w:hAnsi="Arial" w:cs="Arial"/>
          <w:sz w:val="20"/>
          <w:szCs w:val="22"/>
        </w:rPr>
        <w:t>budowy</w:t>
      </w:r>
      <w:r w:rsidR="00BD5F0F" w:rsidRPr="009529BA">
        <w:rPr>
          <w:rFonts w:ascii="Arial" w:hAnsi="Arial" w:cs="Arial"/>
          <w:sz w:val="20"/>
          <w:szCs w:val="22"/>
        </w:rPr>
        <w:t xml:space="preserve"> </w:t>
      </w:r>
      <w:r w:rsidRPr="009529BA">
        <w:rPr>
          <w:rFonts w:ascii="Arial" w:hAnsi="Arial" w:cs="Arial"/>
          <w:sz w:val="20"/>
          <w:szCs w:val="22"/>
        </w:rPr>
        <w:t xml:space="preserve">wymaga </w:t>
      </w:r>
      <w:r w:rsidR="0085780B" w:rsidRPr="009529BA">
        <w:rPr>
          <w:rFonts w:ascii="Arial" w:hAnsi="Arial" w:cs="Arial"/>
          <w:sz w:val="20"/>
          <w:szCs w:val="22"/>
        </w:rPr>
        <w:t xml:space="preserve">pisemnego </w:t>
      </w:r>
      <w:r w:rsidRPr="009529BA">
        <w:rPr>
          <w:rFonts w:ascii="Arial" w:hAnsi="Arial" w:cs="Arial"/>
          <w:sz w:val="20"/>
          <w:szCs w:val="22"/>
        </w:rPr>
        <w:t xml:space="preserve">zatwierdzenia przez </w:t>
      </w:r>
      <w:r w:rsidR="0085780B" w:rsidRPr="009529BA">
        <w:rPr>
          <w:rFonts w:ascii="Arial" w:hAnsi="Arial" w:cs="Arial"/>
          <w:sz w:val="20"/>
          <w:szCs w:val="22"/>
        </w:rPr>
        <w:t>Zamawiającego</w:t>
      </w:r>
      <w:r w:rsidR="005E591D" w:rsidRPr="009529BA">
        <w:rPr>
          <w:rFonts w:ascii="Arial" w:hAnsi="Arial" w:cs="Arial"/>
          <w:sz w:val="20"/>
          <w:szCs w:val="22"/>
        </w:rPr>
        <w:t xml:space="preserve"> i nie wymaga zmiany u</w:t>
      </w:r>
      <w:r w:rsidRPr="009529BA">
        <w:rPr>
          <w:rFonts w:ascii="Arial" w:hAnsi="Arial" w:cs="Arial"/>
          <w:sz w:val="20"/>
          <w:szCs w:val="22"/>
        </w:rPr>
        <w:t>mowy</w:t>
      </w:r>
      <w:r w:rsidR="005E591D" w:rsidRPr="009529BA">
        <w:t>.</w:t>
      </w:r>
    </w:p>
    <w:p w:rsidR="00405453" w:rsidRDefault="00416C31" w:rsidP="00B327C7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obowiązany jest </w:t>
      </w:r>
      <w:r w:rsidR="00D869DC">
        <w:rPr>
          <w:rFonts w:ascii="Arial" w:hAnsi="Arial" w:cs="Arial"/>
          <w:sz w:val="20"/>
          <w:szCs w:val="22"/>
        </w:rPr>
        <w:t>zapewnić wykonanie zadania przez zespół osó</w:t>
      </w:r>
      <w:r w:rsidR="00150AB4">
        <w:rPr>
          <w:rFonts w:ascii="Arial" w:hAnsi="Arial" w:cs="Arial"/>
          <w:sz w:val="20"/>
          <w:szCs w:val="22"/>
        </w:rPr>
        <w:t>b o odpowiednich kwalifikacjach gwarantujący prawidłową i terminową realizację przedmiotu umowy.</w:t>
      </w:r>
    </w:p>
    <w:p w:rsidR="004C2D6A" w:rsidRPr="004C2D6A" w:rsidRDefault="004C2D6A" w:rsidP="00B327C7">
      <w:pPr>
        <w:pStyle w:val="Tekstpodstawowy21"/>
        <w:numPr>
          <w:ilvl w:val="0"/>
          <w:numId w:val="3"/>
        </w:numPr>
        <w:tabs>
          <w:tab w:val="clear" w:pos="720"/>
          <w:tab w:val="left" w:pos="360"/>
          <w:tab w:val="num" w:pos="426"/>
          <w:tab w:val="left" w:pos="8460"/>
          <w:tab w:val="left" w:pos="8640"/>
          <w:tab w:val="left" w:pos="8820"/>
        </w:tabs>
        <w:spacing w:line="276" w:lineRule="auto"/>
        <w:ind w:left="426" w:right="-75" w:hanging="426"/>
        <w:jc w:val="both"/>
        <w:rPr>
          <w:rFonts w:ascii="Arial" w:hAnsi="Arial"/>
          <w:sz w:val="20"/>
        </w:rPr>
      </w:pPr>
      <w:r>
        <w:rPr>
          <w:rFonts w:ascii="Arial" w:hAnsi="Arial" w:cs="Arial"/>
          <w:sz w:val="20"/>
          <w:szCs w:val="22"/>
        </w:rPr>
        <w:t>Zamawiający ustanowi I</w:t>
      </w:r>
      <w:r w:rsidRPr="00387A10">
        <w:rPr>
          <w:rFonts w:ascii="Arial" w:hAnsi="Arial" w:cs="Arial"/>
          <w:sz w:val="20"/>
          <w:szCs w:val="22"/>
        </w:rPr>
        <w:t>ns</w:t>
      </w:r>
      <w:r>
        <w:rPr>
          <w:rFonts w:ascii="Arial" w:hAnsi="Arial" w:cs="Arial"/>
          <w:sz w:val="20"/>
          <w:szCs w:val="22"/>
        </w:rPr>
        <w:t xml:space="preserve">pektora Nadzoru </w:t>
      </w:r>
      <w:r w:rsidR="002D03F9">
        <w:rPr>
          <w:rFonts w:ascii="Arial" w:hAnsi="Arial" w:cs="Arial"/>
          <w:sz w:val="20"/>
          <w:szCs w:val="22"/>
        </w:rPr>
        <w:t>I</w:t>
      </w:r>
      <w:r w:rsidRPr="00387A10">
        <w:rPr>
          <w:rFonts w:ascii="Arial" w:hAnsi="Arial" w:cs="Arial"/>
          <w:sz w:val="20"/>
          <w:szCs w:val="22"/>
        </w:rPr>
        <w:t>nwestorskiego i p</w:t>
      </w:r>
      <w:r>
        <w:rPr>
          <w:rFonts w:ascii="Arial" w:hAnsi="Arial" w:cs="Arial"/>
          <w:sz w:val="20"/>
          <w:szCs w:val="22"/>
        </w:rPr>
        <w:t>owiadomi o tym fakcie Wykonawcę na przekazaniu placu budowy.</w:t>
      </w:r>
    </w:p>
    <w:p w:rsidR="00481034" w:rsidRPr="00506814" w:rsidRDefault="005E591D" w:rsidP="00B327C7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Inspektor N</w:t>
      </w:r>
      <w:r w:rsidR="00481034" w:rsidRPr="00506814">
        <w:rPr>
          <w:rFonts w:ascii="Arial" w:hAnsi="Arial" w:cs="Arial"/>
          <w:sz w:val="20"/>
          <w:szCs w:val="22"/>
        </w:rPr>
        <w:t>adzoru inwestorskiego</w:t>
      </w:r>
      <w:r w:rsidR="0085780B" w:rsidRPr="00506814">
        <w:rPr>
          <w:rFonts w:ascii="Arial" w:hAnsi="Arial" w:cs="Arial"/>
          <w:sz w:val="20"/>
          <w:szCs w:val="22"/>
        </w:rPr>
        <w:t>/Zamawiający</w:t>
      </w:r>
      <w:r w:rsidR="00481034" w:rsidRPr="00506814">
        <w:rPr>
          <w:rFonts w:ascii="Arial" w:hAnsi="Arial" w:cs="Arial"/>
          <w:sz w:val="20"/>
          <w:szCs w:val="22"/>
        </w:rPr>
        <w:t xml:space="preserve"> jest uprawniony do zgłoszenia uwag, zastrzeżeń albo do wystąpienia do Wykonawcy z żądaniem usunięcia określonej osoby, spośród personelu Wykonawcy lub jego Podwykonawcy, która pomimo udzielonego jej upomnienia:</w:t>
      </w:r>
    </w:p>
    <w:p w:rsidR="00481034" w:rsidRPr="00506814" w:rsidRDefault="00481034" w:rsidP="00B327C7">
      <w:pPr>
        <w:pStyle w:val="Tekstpodstawowywcity"/>
        <w:numPr>
          <w:ilvl w:val="0"/>
          <w:numId w:val="29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uporczywie wykazuje rażący brak staranności,</w:t>
      </w:r>
    </w:p>
    <w:p w:rsidR="00481034" w:rsidRPr="00506814" w:rsidRDefault="00481034" w:rsidP="00B327C7">
      <w:pPr>
        <w:pStyle w:val="Tekstpodstawowywcity"/>
        <w:numPr>
          <w:ilvl w:val="0"/>
          <w:numId w:val="29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wykonuje swoje obowiązki w sposób niekompetentny lub niedbały,</w:t>
      </w:r>
    </w:p>
    <w:p w:rsidR="00481034" w:rsidRPr="00506814" w:rsidRDefault="00481034" w:rsidP="00B327C7">
      <w:pPr>
        <w:pStyle w:val="Tekstpodstawowywcity"/>
        <w:numPr>
          <w:ilvl w:val="0"/>
          <w:numId w:val="29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nie stosuje się do postanowień Umowy lub stwarza zagrożenie dla bezpieczeństwa, zdrowia lub ochrony środowiska, w szczególności narusza zasady bhp oraz przepisy ppoż.</w:t>
      </w:r>
    </w:p>
    <w:p w:rsidR="004E604B" w:rsidRPr="00506814" w:rsidRDefault="00481034" w:rsidP="00B327C7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 przypadku wystąpienia oko</w:t>
      </w:r>
      <w:r w:rsidR="006E6EE1">
        <w:rPr>
          <w:rFonts w:ascii="Arial" w:hAnsi="Arial" w:cs="Arial"/>
          <w:sz w:val="20"/>
          <w:szCs w:val="22"/>
        </w:rPr>
        <w:t>liczności, o której mowa w ust.9</w:t>
      </w:r>
      <w:r w:rsidRPr="00506814">
        <w:rPr>
          <w:rFonts w:ascii="Arial" w:hAnsi="Arial" w:cs="Arial"/>
          <w:sz w:val="20"/>
          <w:szCs w:val="22"/>
        </w:rPr>
        <w:t xml:space="preserve"> Wykonawca </w:t>
      </w:r>
      <w:r w:rsidR="0085780B" w:rsidRPr="00506814">
        <w:rPr>
          <w:rFonts w:ascii="Arial" w:hAnsi="Arial" w:cs="Arial"/>
          <w:sz w:val="20"/>
          <w:szCs w:val="22"/>
        </w:rPr>
        <w:t xml:space="preserve">niezwłocznie </w:t>
      </w:r>
      <w:r w:rsidRPr="00506814">
        <w:rPr>
          <w:rFonts w:ascii="Arial" w:hAnsi="Arial" w:cs="Arial"/>
          <w:sz w:val="20"/>
          <w:szCs w:val="22"/>
        </w:rPr>
        <w:t>wyznaczy odpowiednią osobę na zastępstwo.</w:t>
      </w:r>
    </w:p>
    <w:p w:rsidR="001522AF" w:rsidRPr="00506814" w:rsidRDefault="0013462F" w:rsidP="00B327C7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Zamawiający zastrzega sobie prawo zmiany </w:t>
      </w:r>
      <w:r w:rsidR="002D03F9">
        <w:rPr>
          <w:rFonts w:ascii="Arial" w:hAnsi="Arial" w:cs="Arial"/>
          <w:sz w:val="20"/>
          <w:szCs w:val="22"/>
        </w:rPr>
        <w:t>I</w:t>
      </w:r>
      <w:r w:rsidRPr="00506814">
        <w:rPr>
          <w:rFonts w:ascii="Arial" w:hAnsi="Arial" w:cs="Arial"/>
          <w:sz w:val="20"/>
          <w:szCs w:val="22"/>
        </w:rPr>
        <w:t xml:space="preserve">nspektora </w:t>
      </w:r>
      <w:r w:rsidR="002D03F9">
        <w:rPr>
          <w:rFonts w:ascii="Arial" w:hAnsi="Arial" w:cs="Arial"/>
          <w:sz w:val="20"/>
          <w:szCs w:val="22"/>
        </w:rPr>
        <w:t>N</w:t>
      </w:r>
      <w:r w:rsidR="00D869DC" w:rsidRPr="00506814">
        <w:rPr>
          <w:rFonts w:ascii="Arial" w:hAnsi="Arial" w:cs="Arial"/>
          <w:sz w:val="20"/>
          <w:szCs w:val="22"/>
        </w:rPr>
        <w:t xml:space="preserve">adzoru </w:t>
      </w:r>
      <w:r w:rsidRPr="00506814">
        <w:rPr>
          <w:rFonts w:ascii="Arial" w:hAnsi="Arial" w:cs="Arial"/>
          <w:sz w:val="20"/>
          <w:szCs w:val="22"/>
        </w:rPr>
        <w:t>i zobowiązuje się do niezwłocznego powiadomienia o tym Wykona</w:t>
      </w:r>
      <w:r w:rsidR="00312AB5" w:rsidRPr="00506814">
        <w:rPr>
          <w:rFonts w:ascii="Arial" w:hAnsi="Arial" w:cs="Arial"/>
          <w:sz w:val="20"/>
          <w:szCs w:val="22"/>
        </w:rPr>
        <w:t>wcy</w:t>
      </w:r>
      <w:r w:rsidR="00A70AA5">
        <w:rPr>
          <w:rFonts w:ascii="Arial" w:hAnsi="Arial" w:cs="Arial"/>
          <w:sz w:val="20"/>
          <w:szCs w:val="22"/>
        </w:rPr>
        <w:t>.</w:t>
      </w:r>
    </w:p>
    <w:p w:rsidR="00F66196" w:rsidRPr="00506814" w:rsidRDefault="00F66196" w:rsidP="002301E3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Zmiana, osoby pełniącej funkcję Insp</w:t>
      </w:r>
      <w:r w:rsidR="005E591D" w:rsidRPr="00506814">
        <w:rPr>
          <w:rFonts w:ascii="Arial" w:hAnsi="Arial" w:cs="Arial"/>
          <w:sz w:val="20"/>
          <w:szCs w:val="22"/>
        </w:rPr>
        <w:t>ektora N</w:t>
      </w:r>
      <w:r w:rsidRPr="00506814">
        <w:rPr>
          <w:rFonts w:ascii="Arial" w:hAnsi="Arial" w:cs="Arial"/>
          <w:sz w:val="20"/>
          <w:szCs w:val="22"/>
        </w:rPr>
        <w:t xml:space="preserve">adzoru </w:t>
      </w:r>
      <w:r w:rsidR="002D03F9">
        <w:rPr>
          <w:rFonts w:ascii="Arial" w:hAnsi="Arial" w:cs="Arial"/>
          <w:sz w:val="20"/>
          <w:szCs w:val="22"/>
        </w:rPr>
        <w:t>I</w:t>
      </w:r>
      <w:r w:rsidRPr="00506814">
        <w:rPr>
          <w:rFonts w:ascii="Arial" w:hAnsi="Arial" w:cs="Arial"/>
          <w:sz w:val="20"/>
          <w:szCs w:val="22"/>
        </w:rPr>
        <w:t>nwestorskiego</w:t>
      </w:r>
      <w:r w:rsidR="006E6EE1">
        <w:rPr>
          <w:rFonts w:ascii="Arial" w:hAnsi="Arial" w:cs="Arial"/>
          <w:sz w:val="20"/>
          <w:szCs w:val="22"/>
        </w:rPr>
        <w:t xml:space="preserve"> </w:t>
      </w:r>
      <w:r w:rsidR="005E591D" w:rsidRPr="00506814">
        <w:rPr>
          <w:rFonts w:ascii="Arial" w:hAnsi="Arial" w:cs="Arial"/>
          <w:sz w:val="20"/>
          <w:szCs w:val="22"/>
        </w:rPr>
        <w:t xml:space="preserve"> nie stanowi zmiany u</w:t>
      </w:r>
      <w:r w:rsidRPr="00506814">
        <w:rPr>
          <w:rFonts w:ascii="Arial" w:hAnsi="Arial" w:cs="Arial"/>
          <w:sz w:val="20"/>
          <w:szCs w:val="22"/>
        </w:rPr>
        <w:t xml:space="preserve">mowy. </w:t>
      </w:r>
    </w:p>
    <w:p w:rsidR="00EE7DD9" w:rsidRPr="00506814" w:rsidRDefault="005E591D" w:rsidP="002301E3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57" w:right="23" w:hanging="35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Inspektor N</w:t>
      </w:r>
      <w:r w:rsidR="004E604B" w:rsidRPr="00506814">
        <w:rPr>
          <w:rFonts w:ascii="Arial" w:hAnsi="Arial" w:cs="Arial"/>
          <w:sz w:val="20"/>
          <w:szCs w:val="22"/>
        </w:rPr>
        <w:t xml:space="preserve">adzoru </w:t>
      </w:r>
      <w:r w:rsidR="002D03F9">
        <w:rPr>
          <w:rFonts w:ascii="Arial" w:hAnsi="Arial" w:cs="Arial"/>
          <w:color w:val="984806"/>
          <w:sz w:val="20"/>
          <w:szCs w:val="22"/>
        </w:rPr>
        <w:t>I</w:t>
      </w:r>
      <w:r w:rsidR="00EE7DD9" w:rsidRPr="00506814">
        <w:rPr>
          <w:rFonts w:ascii="Arial" w:hAnsi="Arial" w:cs="Arial"/>
          <w:sz w:val="20"/>
          <w:szCs w:val="22"/>
        </w:rPr>
        <w:t>nwestorskiego</w:t>
      </w:r>
      <w:r w:rsidR="00EE7DD9" w:rsidRPr="00506814">
        <w:rPr>
          <w:rFonts w:ascii="Arial" w:hAnsi="Arial" w:cs="Arial"/>
          <w:color w:val="984806"/>
          <w:sz w:val="20"/>
          <w:szCs w:val="22"/>
        </w:rPr>
        <w:t xml:space="preserve"> </w:t>
      </w:r>
      <w:r w:rsidR="004E604B" w:rsidRPr="00506814">
        <w:rPr>
          <w:rFonts w:ascii="Arial" w:hAnsi="Arial" w:cs="Arial"/>
          <w:sz w:val="20"/>
          <w:szCs w:val="22"/>
        </w:rPr>
        <w:t xml:space="preserve">reprezentuje Zamawiającego wobec </w:t>
      </w:r>
      <w:r w:rsidR="004F68AE">
        <w:rPr>
          <w:rFonts w:ascii="Arial" w:hAnsi="Arial" w:cs="Arial"/>
          <w:sz w:val="20"/>
          <w:szCs w:val="22"/>
        </w:rPr>
        <w:t>Wykonawcy działając w imieniu i </w:t>
      </w:r>
      <w:r w:rsidR="004E604B" w:rsidRPr="00506814">
        <w:rPr>
          <w:rFonts w:ascii="Arial" w:hAnsi="Arial" w:cs="Arial"/>
          <w:sz w:val="20"/>
          <w:szCs w:val="22"/>
        </w:rPr>
        <w:t>na rachunek Zamawiającego</w:t>
      </w:r>
      <w:r w:rsidR="004313B8" w:rsidRPr="00506814">
        <w:rPr>
          <w:rFonts w:ascii="Arial" w:hAnsi="Arial" w:cs="Arial"/>
          <w:sz w:val="20"/>
          <w:szCs w:val="22"/>
        </w:rPr>
        <w:t>.</w:t>
      </w:r>
    </w:p>
    <w:p w:rsidR="00EE7DD9" w:rsidRPr="00506814" w:rsidRDefault="005E591D" w:rsidP="002301E3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57" w:right="23" w:hanging="357"/>
        <w:jc w:val="both"/>
        <w:rPr>
          <w:rFonts w:ascii="Arial" w:hAnsi="Arial" w:cs="Arial"/>
          <w:bCs/>
          <w:sz w:val="20"/>
          <w:szCs w:val="22"/>
        </w:rPr>
      </w:pPr>
      <w:r w:rsidRPr="00506814">
        <w:rPr>
          <w:rFonts w:ascii="Arial" w:hAnsi="Arial" w:cs="Arial"/>
          <w:bCs/>
          <w:sz w:val="20"/>
          <w:szCs w:val="22"/>
        </w:rPr>
        <w:t>Inspektor N</w:t>
      </w:r>
      <w:r w:rsidR="00EE7DD9" w:rsidRPr="00506814">
        <w:rPr>
          <w:rFonts w:ascii="Arial" w:hAnsi="Arial" w:cs="Arial"/>
          <w:bCs/>
          <w:sz w:val="20"/>
          <w:szCs w:val="22"/>
        </w:rPr>
        <w:t xml:space="preserve">adzoru </w:t>
      </w:r>
      <w:r w:rsidR="002D03F9">
        <w:rPr>
          <w:rFonts w:ascii="Arial" w:hAnsi="Arial" w:cs="Arial"/>
          <w:bCs/>
          <w:sz w:val="20"/>
          <w:szCs w:val="22"/>
        </w:rPr>
        <w:t>I</w:t>
      </w:r>
      <w:r w:rsidR="00EE7DD9" w:rsidRPr="00506814">
        <w:rPr>
          <w:rFonts w:ascii="Arial" w:hAnsi="Arial" w:cs="Arial"/>
          <w:bCs/>
          <w:sz w:val="20"/>
          <w:szCs w:val="22"/>
        </w:rPr>
        <w:t xml:space="preserve">nwestorskiego jest upoważniony do bieżącej koordynacji robót realizowanych na podstawie umowy; kontroli jakości robót, </w:t>
      </w:r>
      <w:r w:rsidR="00EE7DD9" w:rsidRPr="006E6EE1">
        <w:rPr>
          <w:rFonts w:ascii="Arial" w:hAnsi="Arial" w:cs="Arial"/>
          <w:bCs/>
          <w:sz w:val="20"/>
          <w:szCs w:val="22"/>
        </w:rPr>
        <w:t>ich wykonania zgodnie z Harmonogramem rzeczowo – finansowym</w:t>
      </w:r>
      <w:r w:rsidR="00EE7DD9" w:rsidRPr="00506814">
        <w:rPr>
          <w:rFonts w:ascii="Arial" w:hAnsi="Arial" w:cs="Arial"/>
          <w:bCs/>
          <w:i/>
          <w:sz w:val="20"/>
          <w:szCs w:val="22"/>
        </w:rPr>
        <w:t xml:space="preserve">, </w:t>
      </w:r>
      <w:r w:rsidR="00F65AD0" w:rsidRPr="00506814">
        <w:rPr>
          <w:rFonts w:ascii="Arial" w:hAnsi="Arial" w:cs="Arial"/>
          <w:bCs/>
          <w:sz w:val="20"/>
          <w:szCs w:val="22"/>
        </w:rPr>
        <w:t>zatwierdzania materiałów przed ich wbudowaniem</w:t>
      </w:r>
      <w:r w:rsidR="00F65AD0" w:rsidRPr="00506814">
        <w:rPr>
          <w:rFonts w:ascii="Arial" w:hAnsi="Arial" w:cs="Arial"/>
          <w:bCs/>
          <w:i/>
          <w:sz w:val="20"/>
          <w:szCs w:val="22"/>
        </w:rPr>
        <w:t xml:space="preserve">, </w:t>
      </w:r>
      <w:r w:rsidR="00EE7DD9" w:rsidRPr="00506814">
        <w:rPr>
          <w:rFonts w:ascii="Arial" w:hAnsi="Arial" w:cs="Arial"/>
          <w:bCs/>
          <w:sz w:val="20"/>
          <w:szCs w:val="22"/>
        </w:rPr>
        <w:t xml:space="preserve">do odbiorów robót wykonanych zgodnie z Dokumentacją projektową i </w:t>
      </w:r>
      <w:proofErr w:type="spellStart"/>
      <w:r w:rsidR="00EE7DD9" w:rsidRPr="00506814">
        <w:rPr>
          <w:rFonts w:ascii="Arial" w:hAnsi="Arial" w:cs="Arial"/>
          <w:bCs/>
          <w:sz w:val="20"/>
          <w:szCs w:val="22"/>
        </w:rPr>
        <w:t>STWiORB</w:t>
      </w:r>
      <w:proofErr w:type="spellEnd"/>
      <w:r w:rsidR="00EE7DD9" w:rsidRPr="00506814">
        <w:rPr>
          <w:rFonts w:ascii="Arial" w:hAnsi="Arial" w:cs="Arial"/>
          <w:bCs/>
          <w:sz w:val="20"/>
          <w:szCs w:val="22"/>
        </w:rPr>
        <w:t xml:space="preserve"> oraz jest odpowiedzial</w:t>
      </w:r>
      <w:r w:rsidRPr="00506814">
        <w:rPr>
          <w:rFonts w:ascii="Arial" w:hAnsi="Arial" w:cs="Arial"/>
          <w:bCs/>
          <w:sz w:val="20"/>
          <w:szCs w:val="22"/>
        </w:rPr>
        <w:t>ny za kontrolę obmiarów robót i </w:t>
      </w:r>
      <w:r w:rsidR="00EE7DD9" w:rsidRPr="00506814">
        <w:rPr>
          <w:rFonts w:ascii="Arial" w:hAnsi="Arial" w:cs="Arial"/>
          <w:bCs/>
          <w:sz w:val="20"/>
          <w:szCs w:val="22"/>
        </w:rPr>
        <w:t xml:space="preserve">pełni funkcje </w:t>
      </w:r>
      <w:r w:rsidR="002D03F9">
        <w:rPr>
          <w:rFonts w:ascii="Arial" w:hAnsi="Arial" w:cs="Arial"/>
          <w:bCs/>
          <w:sz w:val="20"/>
          <w:szCs w:val="22"/>
        </w:rPr>
        <w:t>I</w:t>
      </w:r>
      <w:r w:rsidR="00EE7DD9" w:rsidRPr="00506814">
        <w:rPr>
          <w:rFonts w:ascii="Arial" w:hAnsi="Arial" w:cs="Arial"/>
          <w:bCs/>
          <w:sz w:val="20"/>
          <w:szCs w:val="22"/>
        </w:rPr>
        <w:t xml:space="preserve">nspektora </w:t>
      </w:r>
      <w:r w:rsidR="002D03F9">
        <w:rPr>
          <w:rFonts w:ascii="Arial" w:hAnsi="Arial" w:cs="Arial"/>
          <w:bCs/>
          <w:sz w:val="20"/>
          <w:szCs w:val="22"/>
        </w:rPr>
        <w:t>N</w:t>
      </w:r>
      <w:r w:rsidR="00EE7DD9" w:rsidRPr="00506814">
        <w:rPr>
          <w:rFonts w:ascii="Arial" w:hAnsi="Arial" w:cs="Arial"/>
          <w:bCs/>
          <w:sz w:val="20"/>
          <w:szCs w:val="22"/>
        </w:rPr>
        <w:t xml:space="preserve">adzoru </w:t>
      </w:r>
      <w:r w:rsidR="002D03F9">
        <w:rPr>
          <w:rFonts w:ascii="Arial" w:hAnsi="Arial" w:cs="Arial"/>
          <w:bCs/>
          <w:sz w:val="20"/>
          <w:szCs w:val="22"/>
        </w:rPr>
        <w:t>I</w:t>
      </w:r>
      <w:r w:rsidR="00EE7DD9" w:rsidRPr="00506814">
        <w:rPr>
          <w:rFonts w:ascii="Arial" w:hAnsi="Arial" w:cs="Arial"/>
          <w:bCs/>
          <w:sz w:val="20"/>
          <w:szCs w:val="22"/>
        </w:rPr>
        <w:t>nwestorskiego w rozumieniu Prawa Budowlanego.</w:t>
      </w:r>
    </w:p>
    <w:p w:rsidR="004E604B" w:rsidRPr="00506814" w:rsidRDefault="004E604B" w:rsidP="002301E3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 zakresie wzajemnego współdziałania przy realizacji przedmiotu umowy strony zobowiązują się działać niezwłocznie, przestrzegając obowiązujących przepisów  prawa i ustalonych zwyczajów.</w:t>
      </w:r>
    </w:p>
    <w:p w:rsidR="001E3E9A" w:rsidRPr="00506814" w:rsidRDefault="00D80B38" w:rsidP="002301E3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będzie stosował się do poleceń wydawanych przez Zamawiającego lub reprezentujący go </w:t>
      </w:r>
      <w:r w:rsidR="002D03F9">
        <w:rPr>
          <w:rFonts w:ascii="Arial" w:hAnsi="Arial" w:cs="Arial"/>
          <w:sz w:val="20"/>
          <w:szCs w:val="22"/>
        </w:rPr>
        <w:t>N</w:t>
      </w:r>
      <w:r w:rsidRPr="00506814">
        <w:rPr>
          <w:rFonts w:ascii="Arial" w:hAnsi="Arial" w:cs="Arial"/>
          <w:sz w:val="20"/>
          <w:szCs w:val="22"/>
        </w:rPr>
        <w:t xml:space="preserve">adzór </w:t>
      </w:r>
      <w:r w:rsidR="002D03F9">
        <w:rPr>
          <w:rFonts w:ascii="Arial" w:hAnsi="Arial" w:cs="Arial"/>
          <w:sz w:val="20"/>
          <w:szCs w:val="22"/>
        </w:rPr>
        <w:t>I</w:t>
      </w:r>
      <w:r w:rsidRPr="00506814">
        <w:rPr>
          <w:rFonts w:ascii="Arial" w:hAnsi="Arial" w:cs="Arial"/>
          <w:sz w:val="20"/>
          <w:szCs w:val="22"/>
        </w:rPr>
        <w:t>nwestorski w odniesieniu do robót, włącznie z zawieszeniem wszystkich lub części robót.</w:t>
      </w:r>
    </w:p>
    <w:p w:rsidR="00FC4AD6" w:rsidRPr="006A6ACE" w:rsidRDefault="00FC4AD6" w:rsidP="002301E3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Uprawnionymi do wezwania projektanta na budowę w ramach płatnego przez Zamawiającego nadzoru</w:t>
      </w:r>
      <w:r w:rsidRPr="006A6ACE">
        <w:rPr>
          <w:rFonts w:ascii="Arial" w:hAnsi="Arial" w:cs="Arial"/>
          <w:sz w:val="20"/>
          <w:szCs w:val="22"/>
        </w:rPr>
        <w:t xml:space="preserve"> </w:t>
      </w:r>
      <w:r w:rsidR="002D03F9">
        <w:rPr>
          <w:rFonts w:ascii="Arial" w:hAnsi="Arial" w:cs="Arial"/>
          <w:sz w:val="20"/>
          <w:szCs w:val="22"/>
        </w:rPr>
        <w:t>A</w:t>
      </w:r>
      <w:r w:rsidRPr="006A6ACE">
        <w:rPr>
          <w:rFonts w:ascii="Arial" w:hAnsi="Arial" w:cs="Arial"/>
          <w:sz w:val="20"/>
          <w:szCs w:val="22"/>
        </w:rPr>
        <w:t xml:space="preserve">utorskiego są </w:t>
      </w:r>
      <w:r w:rsidR="002D03F9">
        <w:rPr>
          <w:rFonts w:ascii="Arial" w:hAnsi="Arial" w:cs="Arial"/>
          <w:sz w:val="20"/>
          <w:szCs w:val="22"/>
        </w:rPr>
        <w:t>I</w:t>
      </w:r>
      <w:r w:rsidRPr="006A6ACE">
        <w:rPr>
          <w:rFonts w:ascii="Arial" w:hAnsi="Arial" w:cs="Arial"/>
          <w:sz w:val="20"/>
          <w:szCs w:val="22"/>
        </w:rPr>
        <w:t xml:space="preserve">nspektorzy </w:t>
      </w:r>
      <w:r w:rsidR="002D03F9">
        <w:rPr>
          <w:rFonts w:ascii="Arial" w:hAnsi="Arial" w:cs="Arial"/>
          <w:sz w:val="20"/>
          <w:szCs w:val="22"/>
        </w:rPr>
        <w:t>N</w:t>
      </w:r>
      <w:r w:rsidRPr="006A6ACE">
        <w:rPr>
          <w:rFonts w:ascii="Arial" w:hAnsi="Arial" w:cs="Arial"/>
          <w:sz w:val="20"/>
          <w:szCs w:val="22"/>
        </w:rPr>
        <w:t>adzoru i przedstawiciele Zamawiającego.</w:t>
      </w:r>
    </w:p>
    <w:p w:rsidR="0085793B" w:rsidRDefault="0085793B" w:rsidP="007054DB">
      <w:pPr>
        <w:pStyle w:val="Tekstpodstawowywcity"/>
        <w:spacing w:before="120" w:after="120"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:rsidR="004E604B" w:rsidRDefault="00D80B38" w:rsidP="007054DB">
      <w:pPr>
        <w:pStyle w:val="Tekstpodstawowywcity"/>
        <w:spacing w:before="120" w:after="120"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7</w:t>
      </w:r>
    </w:p>
    <w:p w:rsidR="00D80B38" w:rsidRDefault="00D80B38" w:rsidP="00456299">
      <w:pPr>
        <w:pStyle w:val="Tekstpodstawowywcity"/>
        <w:spacing w:before="120" w:after="120" w:line="276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Wynagrodzenie</w:t>
      </w:r>
    </w:p>
    <w:p w:rsidR="0051639C" w:rsidRPr="006F4760" w:rsidRDefault="0051639C" w:rsidP="00E21190">
      <w:pPr>
        <w:pStyle w:val="Tekstpodstawowywcity"/>
        <w:numPr>
          <w:ilvl w:val="0"/>
          <w:numId w:val="4"/>
        </w:numPr>
        <w:tabs>
          <w:tab w:val="clear" w:pos="720"/>
          <w:tab w:val="num" w:pos="540"/>
        </w:tabs>
        <w:spacing w:line="276" w:lineRule="auto"/>
        <w:ind w:left="540" w:right="22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 xml:space="preserve">Wykonawcy przysługuje od Zamawiającego </w:t>
      </w:r>
      <w:r w:rsidRPr="006F4760">
        <w:rPr>
          <w:rFonts w:ascii="Arial" w:hAnsi="Arial" w:cs="Arial"/>
          <w:b/>
          <w:sz w:val="20"/>
          <w:szCs w:val="22"/>
        </w:rPr>
        <w:t xml:space="preserve">wynagrodzenie kosztorysowo - </w:t>
      </w:r>
      <w:r w:rsidRPr="00BE75D5">
        <w:rPr>
          <w:rFonts w:ascii="Arial" w:hAnsi="Arial" w:cs="Arial"/>
          <w:b/>
          <w:sz w:val="20"/>
          <w:szCs w:val="22"/>
        </w:rPr>
        <w:t xml:space="preserve">ryczałtowe </w:t>
      </w:r>
      <w:r w:rsidRPr="006F4760">
        <w:rPr>
          <w:rFonts w:ascii="Arial" w:hAnsi="Arial" w:cs="Arial"/>
          <w:sz w:val="20"/>
          <w:szCs w:val="22"/>
        </w:rPr>
        <w:t>za przedmiot umowy obliczone na zasadach określonych w niniejszej umowie.</w:t>
      </w:r>
      <w:r w:rsidRPr="006F4760">
        <w:rPr>
          <w:rFonts w:ascii="Arial" w:hAnsi="Arial" w:cs="Arial"/>
          <w:b/>
          <w:sz w:val="20"/>
          <w:szCs w:val="22"/>
        </w:rPr>
        <w:t xml:space="preserve"> </w:t>
      </w:r>
    </w:p>
    <w:p w:rsidR="0051639C" w:rsidRPr="00292D5C" w:rsidRDefault="0051639C" w:rsidP="00E21190">
      <w:pPr>
        <w:pStyle w:val="Tekstpodstawowywcity"/>
        <w:numPr>
          <w:ilvl w:val="0"/>
          <w:numId w:val="4"/>
        </w:numPr>
        <w:tabs>
          <w:tab w:val="clear" w:pos="720"/>
          <w:tab w:val="num" w:pos="540"/>
        </w:tabs>
        <w:spacing w:line="276" w:lineRule="auto"/>
        <w:ind w:left="540" w:right="22"/>
        <w:jc w:val="both"/>
        <w:rPr>
          <w:rFonts w:ascii="Arial" w:hAnsi="Arial" w:cs="Arial"/>
          <w:bCs/>
          <w:color w:val="FF0000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 xml:space="preserve">Wynagrodzeniem ryczałtowym objęty jest zakres opisany </w:t>
      </w:r>
      <w:r w:rsidR="00292D5C" w:rsidRPr="009C5EE6">
        <w:rPr>
          <w:rFonts w:ascii="Arial" w:hAnsi="Arial" w:cs="Arial"/>
          <w:sz w:val="20"/>
          <w:szCs w:val="22"/>
        </w:rPr>
        <w:t xml:space="preserve">w </w:t>
      </w:r>
      <w:r w:rsidR="00292D5C" w:rsidRPr="009C5EE6">
        <w:rPr>
          <w:rFonts w:ascii="Arial" w:hAnsi="Arial" w:cs="Arial"/>
          <w:bCs/>
          <w:sz w:val="20"/>
          <w:szCs w:val="22"/>
        </w:rPr>
        <w:t>§ 1 ust. 4 i</w:t>
      </w:r>
      <w:r w:rsidR="00292D5C">
        <w:rPr>
          <w:rFonts w:ascii="Arial" w:hAnsi="Arial" w:cs="Arial"/>
          <w:bCs/>
          <w:color w:val="FF0000"/>
          <w:sz w:val="20"/>
          <w:szCs w:val="22"/>
        </w:rPr>
        <w:t xml:space="preserve"> </w:t>
      </w:r>
      <w:r w:rsidRPr="00292D5C">
        <w:rPr>
          <w:rFonts w:ascii="Arial" w:hAnsi="Arial" w:cs="Arial"/>
          <w:bCs/>
          <w:sz w:val="20"/>
          <w:szCs w:val="22"/>
        </w:rPr>
        <w:t>zgodnie z przyjętą ofertą wynosi:</w:t>
      </w:r>
    </w:p>
    <w:p w:rsidR="0051639C" w:rsidRPr="006F4760" w:rsidRDefault="0051639C" w:rsidP="00E21190">
      <w:pPr>
        <w:pStyle w:val="Tekstpodstawowywcity"/>
        <w:tabs>
          <w:tab w:val="num" w:pos="1440"/>
        </w:tabs>
        <w:spacing w:line="276" w:lineRule="auto"/>
        <w:ind w:left="720" w:right="22" w:hanging="180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>brutto:............PLN (słownie:  ………………………………………………)</w:t>
      </w:r>
    </w:p>
    <w:p w:rsidR="0051639C" w:rsidRPr="006F4760" w:rsidRDefault="0051639C" w:rsidP="00E21190">
      <w:pPr>
        <w:pStyle w:val="Tekstpodstawowywcity"/>
        <w:spacing w:line="276" w:lineRule="auto"/>
        <w:ind w:left="900" w:right="22" w:hanging="360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 xml:space="preserve">w tym: kwota  netto wynosi. …………………………PLN,  </w:t>
      </w:r>
    </w:p>
    <w:p w:rsidR="0051639C" w:rsidRPr="006F4760" w:rsidRDefault="0051639C" w:rsidP="00E21190">
      <w:pPr>
        <w:pStyle w:val="Tekstpodstawowywcity"/>
        <w:spacing w:line="276" w:lineRule="auto"/>
        <w:ind w:left="900" w:right="22" w:hanging="360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>obowiązujący  VAT wynosi ………………….;......…PLN, tj. 23 %</w:t>
      </w:r>
    </w:p>
    <w:p w:rsidR="0051639C" w:rsidRPr="003A3081" w:rsidRDefault="0051639C" w:rsidP="00E2119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>Kwota, o której mowa w ust.</w:t>
      </w:r>
      <w:r>
        <w:rPr>
          <w:rFonts w:ascii="Arial" w:hAnsi="Arial" w:cs="Arial"/>
          <w:sz w:val="20"/>
          <w:szCs w:val="22"/>
        </w:rPr>
        <w:t xml:space="preserve"> </w:t>
      </w:r>
      <w:r w:rsidRPr="006F4760">
        <w:rPr>
          <w:rFonts w:ascii="Arial" w:hAnsi="Arial" w:cs="Arial"/>
          <w:sz w:val="20"/>
          <w:szCs w:val="22"/>
        </w:rPr>
        <w:t>2 obejmuje wszelkie koszty i czynności Wykonawcy związane z realizacją przedmiotu umowy i nie będzie podlegać waloryzacji, z wyjątkiem sytuacji opisanej w</w:t>
      </w:r>
      <w:r w:rsidRPr="00F318F1">
        <w:rPr>
          <w:rFonts w:ascii="Arial" w:hAnsi="Arial" w:cs="Arial"/>
          <w:sz w:val="20"/>
          <w:szCs w:val="22"/>
        </w:rPr>
        <w:t xml:space="preserve"> </w:t>
      </w:r>
      <w:r w:rsidRPr="00F318F1">
        <w:rPr>
          <w:rFonts w:ascii="Arial" w:hAnsi="Arial" w:cs="Arial"/>
          <w:b/>
          <w:bCs/>
          <w:sz w:val="20"/>
          <w:szCs w:val="22"/>
        </w:rPr>
        <w:t>§</w:t>
      </w:r>
      <w:r w:rsidRPr="00F318F1">
        <w:rPr>
          <w:rFonts w:ascii="Arial" w:hAnsi="Arial" w:cs="Arial"/>
          <w:b/>
          <w:sz w:val="20"/>
          <w:szCs w:val="22"/>
        </w:rPr>
        <w:t>15 ust. 4b.</w:t>
      </w:r>
    </w:p>
    <w:p w:rsidR="0051639C" w:rsidRPr="006F4760" w:rsidRDefault="0051639C" w:rsidP="00E2119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 xml:space="preserve">Ceny jednostkowe robót podane w kosztorysie ofertowym (kosztorysie o którym mowa </w:t>
      </w:r>
      <w:r w:rsidRPr="00F318F1">
        <w:rPr>
          <w:rFonts w:ascii="Arial" w:hAnsi="Arial" w:cs="Arial"/>
          <w:sz w:val="20"/>
          <w:szCs w:val="22"/>
        </w:rPr>
        <w:t xml:space="preserve">w </w:t>
      </w:r>
      <w:r w:rsidRPr="00F318F1">
        <w:rPr>
          <w:rFonts w:ascii="Arial" w:hAnsi="Arial" w:cs="Arial"/>
          <w:bCs/>
          <w:sz w:val="20"/>
          <w:szCs w:val="22"/>
        </w:rPr>
        <w:t>§ 2 ust. 1</w:t>
      </w:r>
      <w:r w:rsidR="00F318F1" w:rsidRPr="00F318F1">
        <w:rPr>
          <w:rFonts w:ascii="Arial" w:hAnsi="Arial" w:cs="Arial"/>
          <w:bCs/>
          <w:sz w:val="20"/>
          <w:szCs w:val="22"/>
        </w:rPr>
        <w:t xml:space="preserve"> h</w:t>
      </w:r>
      <w:r w:rsidRPr="00F318F1">
        <w:rPr>
          <w:rFonts w:ascii="Arial" w:hAnsi="Arial" w:cs="Arial"/>
          <w:sz w:val="20"/>
          <w:szCs w:val="22"/>
        </w:rPr>
        <w:t>)</w:t>
      </w:r>
      <w:r w:rsidRPr="006F4760">
        <w:rPr>
          <w:rFonts w:ascii="Arial" w:hAnsi="Arial" w:cs="Arial"/>
          <w:sz w:val="20"/>
          <w:szCs w:val="22"/>
        </w:rPr>
        <w:t xml:space="preserve"> nie ulegną zmianie i obowiązują do końca realizacji umowy.</w:t>
      </w:r>
    </w:p>
    <w:p w:rsidR="0051639C" w:rsidRPr="003A3081" w:rsidRDefault="0051639C" w:rsidP="00E2119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 w:rsidRPr="003A3081">
        <w:rPr>
          <w:rFonts w:ascii="Arial" w:hAnsi="Arial" w:cs="Arial"/>
          <w:sz w:val="20"/>
          <w:szCs w:val="22"/>
        </w:rPr>
        <w:t xml:space="preserve">Za roboty nie wykonane, jako zbędne, choć objęte umową, wynagrodzenie nie przysługuje. Dotyczy </w:t>
      </w:r>
      <w:r w:rsidRPr="003A3081">
        <w:rPr>
          <w:rFonts w:ascii="Arial" w:hAnsi="Arial" w:cs="Arial"/>
          <w:sz w:val="20"/>
          <w:szCs w:val="20"/>
        </w:rPr>
        <w:t>ograniczenia zakresu robót przez Zamawiającego – roboty zaniechane, przez które rozumie się roboty objęte pierwotną dokumentacją projektową, a których wykonanie stało się zbędne</w:t>
      </w:r>
      <w:r w:rsidRPr="003A3081">
        <w:rPr>
          <w:rFonts w:ascii="Arial" w:hAnsi="Arial" w:cs="Arial"/>
          <w:sz w:val="20"/>
          <w:szCs w:val="22"/>
        </w:rPr>
        <w:t>.</w:t>
      </w:r>
    </w:p>
    <w:p w:rsidR="0051639C" w:rsidRPr="003A3081" w:rsidRDefault="0051639C" w:rsidP="00E2119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3A3081">
        <w:rPr>
          <w:rFonts w:ascii="Arial" w:hAnsi="Arial" w:cs="Arial"/>
          <w:sz w:val="20"/>
          <w:szCs w:val="22"/>
        </w:rPr>
        <w:lastRenderedPageBreak/>
        <w:t>W razie stwierdzenia konieczności wykonania robót dodatkowych</w:t>
      </w:r>
      <w:r w:rsidRPr="003A3081">
        <w:rPr>
          <w:rFonts w:ascii="Arial" w:hAnsi="Arial" w:cs="Arial"/>
        </w:rPr>
        <w:t xml:space="preserve"> </w:t>
      </w:r>
      <w:r w:rsidRPr="003A3081">
        <w:rPr>
          <w:rFonts w:ascii="Arial" w:hAnsi="Arial" w:cs="Arial"/>
          <w:sz w:val="20"/>
          <w:szCs w:val="20"/>
        </w:rPr>
        <w:t xml:space="preserve">o których mowa </w:t>
      </w:r>
      <w:r w:rsidRPr="00F318F1">
        <w:rPr>
          <w:rFonts w:ascii="Arial" w:hAnsi="Arial" w:cs="Arial"/>
          <w:sz w:val="20"/>
          <w:szCs w:val="20"/>
        </w:rPr>
        <w:t xml:space="preserve">w </w:t>
      </w:r>
      <w:r w:rsidRPr="00F318F1">
        <w:rPr>
          <w:rFonts w:ascii="Arial" w:hAnsi="Arial" w:cs="Arial"/>
          <w:bCs/>
          <w:sz w:val="20"/>
          <w:szCs w:val="20"/>
        </w:rPr>
        <w:t xml:space="preserve">§ 1 ust. </w:t>
      </w:r>
      <w:r w:rsidR="00F318F1" w:rsidRPr="00F318F1">
        <w:rPr>
          <w:rFonts w:ascii="Arial" w:hAnsi="Arial" w:cs="Arial"/>
          <w:bCs/>
          <w:sz w:val="20"/>
          <w:szCs w:val="20"/>
        </w:rPr>
        <w:t>5</w:t>
      </w:r>
      <w:r w:rsidRPr="00055037">
        <w:rPr>
          <w:rFonts w:ascii="Arial" w:hAnsi="Arial" w:cs="Arial"/>
          <w:bCs/>
          <w:color w:val="FF0000"/>
          <w:szCs w:val="22"/>
        </w:rPr>
        <w:t xml:space="preserve"> </w:t>
      </w:r>
      <w:r w:rsidRPr="003A3081">
        <w:rPr>
          <w:rFonts w:ascii="Arial" w:hAnsi="Arial" w:cs="Arial"/>
          <w:sz w:val="20"/>
          <w:szCs w:val="22"/>
        </w:rPr>
        <w:t xml:space="preserve">Wykonawca jest zobowiązany: </w:t>
      </w:r>
    </w:p>
    <w:p w:rsidR="0051639C" w:rsidRPr="003A3081" w:rsidRDefault="0051639C" w:rsidP="00E21190">
      <w:pPr>
        <w:pStyle w:val="Styl"/>
        <w:numPr>
          <w:ilvl w:val="0"/>
          <w:numId w:val="26"/>
        </w:numPr>
        <w:tabs>
          <w:tab w:val="clear" w:pos="1918"/>
          <w:tab w:val="num" w:pos="786"/>
        </w:tabs>
        <w:spacing w:line="276" w:lineRule="auto"/>
        <w:ind w:left="709" w:right="10" w:hanging="218"/>
        <w:rPr>
          <w:rFonts w:ascii="Arial" w:eastAsia="Times New Roman" w:hAnsi="Arial" w:cs="Arial"/>
          <w:sz w:val="20"/>
          <w:szCs w:val="22"/>
          <w:lang w:eastAsia="pl-PL"/>
        </w:rPr>
      </w:pPr>
      <w:r w:rsidRPr="003A3081">
        <w:rPr>
          <w:rFonts w:ascii="Arial" w:eastAsia="Times New Roman" w:hAnsi="Arial" w:cs="Arial"/>
          <w:sz w:val="20"/>
          <w:szCs w:val="22"/>
          <w:lang w:eastAsia="pl-PL"/>
        </w:rPr>
        <w:t>powiadomić o tym fakcie Zamawiającego</w:t>
      </w:r>
    </w:p>
    <w:p w:rsidR="0051639C" w:rsidRPr="006F4760" w:rsidRDefault="0051639C" w:rsidP="00E21190">
      <w:pPr>
        <w:pStyle w:val="Styl"/>
        <w:numPr>
          <w:ilvl w:val="0"/>
          <w:numId w:val="26"/>
        </w:numPr>
        <w:tabs>
          <w:tab w:val="clear" w:pos="1918"/>
          <w:tab w:val="num" w:pos="786"/>
        </w:tabs>
        <w:spacing w:line="276" w:lineRule="auto"/>
        <w:ind w:left="709" w:right="10" w:hanging="218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6F4760">
        <w:rPr>
          <w:rFonts w:ascii="Arial" w:eastAsia="Times New Roman" w:hAnsi="Arial" w:cs="Arial"/>
          <w:sz w:val="20"/>
          <w:szCs w:val="22"/>
          <w:lang w:eastAsia="pl-PL"/>
        </w:rPr>
        <w:t>przedłożyć przedmiar robót zatwierdzony przez Inspektora Nadzoru stanowiący podstawę wyceny</w:t>
      </w:r>
    </w:p>
    <w:p w:rsidR="0051639C" w:rsidRPr="006F4760" w:rsidRDefault="0051639C" w:rsidP="00E21190">
      <w:pPr>
        <w:pStyle w:val="Styl"/>
        <w:numPr>
          <w:ilvl w:val="0"/>
          <w:numId w:val="26"/>
        </w:numPr>
        <w:tabs>
          <w:tab w:val="clear" w:pos="1918"/>
          <w:tab w:val="num" w:pos="786"/>
        </w:tabs>
        <w:spacing w:line="276" w:lineRule="auto"/>
        <w:ind w:left="709" w:right="10" w:hanging="218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6F4760">
        <w:rPr>
          <w:rFonts w:ascii="Arial" w:eastAsia="Times New Roman" w:hAnsi="Arial" w:cs="Arial"/>
          <w:sz w:val="20"/>
          <w:szCs w:val="22"/>
          <w:lang w:eastAsia="pl-PL"/>
        </w:rPr>
        <w:t xml:space="preserve">przedłożyć wycenę – kosztorys - </w:t>
      </w:r>
      <w:r w:rsidRPr="006F4760">
        <w:rPr>
          <w:rFonts w:ascii="Arial" w:hAnsi="Arial" w:cs="Arial"/>
          <w:sz w:val="20"/>
          <w:szCs w:val="22"/>
        </w:rPr>
        <w:t xml:space="preserve">sprawdzony przez Inspektora Nadzoru celem zatwierdzenia go przez Zamawiającego. Kosztorys należy sporządzić na bazie składników cenotwórczych z kosztorysu ofertowego </w:t>
      </w:r>
      <w:r>
        <w:rPr>
          <w:rFonts w:ascii="Arial" w:hAnsi="Arial" w:cs="Arial"/>
          <w:sz w:val="20"/>
          <w:szCs w:val="22"/>
        </w:rPr>
        <w:t>.</w:t>
      </w:r>
    </w:p>
    <w:p w:rsidR="0051639C" w:rsidRPr="006F4760" w:rsidRDefault="0051639C" w:rsidP="00E21190">
      <w:pPr>
        <w:pStyle w:val="Styl"/>
        <w:numPr>
          <w:ilvl w:val="0"/>
          <w:numId w:val="26"/>
        </w:numPr>
        <w:tabs>
          <w:tab w:val="clear" w:pos="1918"/>
          <w:tab w:val="num" w:pos="786"/>
        </w:tabs>
        <w:spacing w:line="276" w:lineRule="auto"/>
        <w:ind w:left="709" w:right="10" w:hanging="218"/>
        <w:rPr>
          <w:rFonts w:ascii="Arial" w:hAnsi="Arial" w:cs="Arial"/>
          <w:sz w:val="20"/>
          <w:szCs w:val="22"/>
        </w:rPr>
      </w:pPr>
      <w:r w:rsidRPr="006F4760">
        <w:rPr>
          <w:rFonts w:ascii="Arial" w:eastAsia="Times New Roman" w:hAnsi="Arial" w:cs="Arial"/>
          <w:sz w:val="20"/>
          <w:szCs w:val="22"/>
          <w:lang w:eastAsia="pl-PL"/>
        </w:rPr>
        <w:t>dostarczyć Zamawiającemu do zatwierdzenia</w:t>
      </w:r>
      <w:r w:rsidRPr="006F4760">
        <w:rPr>
          <w:rFonts w:ascii="Arial" w:hAnsi="Arial" w:cs="Arial"/>
          <w:sz w:val="20"/>
          <w:szCs w:val="22"/>
        </w:rPr>
        <w:t xml:space="preserve"> protokół konieczności podpisany przez Kierownika budowy/robót, Nadzór Inwestorski i Nadzór Autorski</w:t>
      </w:r>
    </w:p>
    <w:p w:rsidR="0051639C" w:rsidRPr="006F4760" w:rsidRDefault="0051639C" w:rsidP="00E2119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 xml:space="preserve">W przypadku opisanym w ust. </w:t>
      </w:r>
      <w:r>
        <w:rPr>
          <w:rFonts w:ascii="Arial" w:hAnsi="Arial" w:cs="Arial"/>
          <w:sz w:val="20"/>
          <w:szCs w:val="22"/>
        </w:rPr>
        <w:t>6</w:t>
      </w:r>
      <w:r w:rsidRPr="006F4760">
        <w:rPr>
          <w:rFonts w:ascii="Arial" w:hAnsi="Arial" w:cs="Arial"/>
          <w:sz w:val="20"/>
          <w:szCs w:val="22"/>
        </w:rPr>
        <w:t xml:space="preserve"> przy braku takiego elementu w kosztorysie ofertowym kosztorys należy wykonać w oparciu o średnie ceny materiałów podanych w zeszycie </w:t>
      </w:r>
      <w:proofErr w:type="spellStart"/>
      <w:r w:rsidRPr="006F4760">
        <w:rPr>
          <w:rFonts w:ascii="Arial" w:hAnsi="Arial" w:cs="Arial"/>
          <w:sz w:val="20"/>
          <w:szCs w:val="22"/>
        </w:rPr>
        <w:t>Sekocenbud</w:t>
      </w:r>
      <w:proofErr w:type="spellEnd"/>
      <w:r w:rsidRPr="006F4760">
        <w:rPr>
          <w:rFonts w:ascii="Arial" w:hAnsi="Arial" w:cs="Arial"/>
          <w:sz w:val="20"/>
          <w:szCs w:val="22"/>
        </w:rPr>
        <w:t xml:space="preserve">  dla województwa śląskiego lub średnie ceny rynkowe.</w:t>
      </w:r>
    </w:p>
    <w:p w:rsidR="0051639C" w:rsidRPr="006F4760" w:rsidRDefault="0051639C" w:rsidP="00E2119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 xml:space="preserve">Rozliczenie robót zamiennych, o których mowa w </w:t>
      </w:r>
      <w:r w:rsidRPr="006F4760">
        <w:rPr>
          <w:rFonts w:ascii="Arial" w:hAnsi="Arial" w:cs="Arial"/>
          <w:bCs/>
          <w:sz w:val="20"/>
          <w:szCs w:val="22"/>
        </w:rPr>
        <w:t>§</w:t>
      </w:r>
      <w:r w:rsidRPr="006F4760">
        <w:rPr>
          <w:rFonts w:ascii="Arial" w:hAnsi="Arial" w:cs="Arial"/>
          <w:sz w:val="20"/>
          <w:szCs w:val="22"/>
        </w:rPr>
        <w:t xml:space="preserve"> 1 ust. </w:t>
      </w:r>
      <w:r w:rsidR="007444A6">
        <w:rPr>
          <w:rFonts w:ascii="Arial" w:hAnsi="Arial" w:cs="Arial"/>
          <w:sz w:val="20"/>
          <w:szCs w:val="22"/>
        </w:rPr>
        <w:t xml:space="preserve">6 </w:t>
      </w:r>
      <w:r w:rsidRPr="006F4760">
        <w:rPr>
          <w:rFonts w:ascii="Arial" w:hAnsi="Arial" w:cs="Arial"/>
          <w:sz w:val="20"/>
          <w:szCs w:val="22"/>
        </w:rPr>
        <w:t>umowy nastąpi na poniższych zasadach:</w:t>
      </w:r>
    </w:p>
    <w:p w:rsidR="0051639C" w:rsidRPr="006F4760" w:rsidRDefault="0051639C" w:rsidP="00E21190">
      <w:pPr>
        <w:pStyle w:val="Tekstpodstawowywcity"/>
        <w:numPr>
          <w:ilvl w:val="0"/>
          <w:numId w:val="46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>Wykonawca zgłasza Zamawiającemu potrzebę/konieczność wykonania robót zamiennych. Zakres robót zamiennych zatwierdza Projektant właściwy dla branży, której dotyczy robota zamienna i Nadzór Inwestorski.</w:t>
      </w:r>
    </w:p>
    <w:p w:rsidR="0051639C" w:rsidRPr="006F4760" w:rsidRDefault="0051639C" w:rsidP="00E21190">
      <w:pPr>
        <w:pStyle w:val="Tekstpodstawowywcity"/>
        <w:numPr>
          <w:ilvl w:val="0"/>
          <w:numId w:val="46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>W zależności od sytuacji Projektant dokonuje stosownego wpisu do Dziennika budowy lub dostarcza dokumentację zamienną, a w przypadku zmian istotnych opracowuje projekt budowlany wraz z załatwieniem właściwej zgody na ich realizację</w:t>
      </w:r>
    </w:p>
    <w:p w:rsidR="0051639C" w:rsidRPr="006F4760" w:rsidRDefault="0051639C" w:rsidP="00E21190">
      <w:pPr>
        <w:pStyle w:val="Tekstpodstawowywcity"/>
        <w:numPr>
          <w:ilvl w:val="0"/>
          <w:numId w:val="46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 xml:space="preserve">Wykonawca przedkłada Zamawiającemu do zatwierdzenia protokół konieczności podpisany przez Kierownika budowy, Nadzór Inwestorski i Nadzór Autorski wraz z wyceną – kosztorysem zatwierdzonym przez inspektora nadzoru sporządzonym na bazie składników cenotwórczych z oferty, a w przypadku braku takiego elementu w kosztorysie ofertowym kosztorys należy wykonać w oparciu o średnie ceny materiałów podanych w zeszycie </w:t>
      </w:r>
      <w:proofErr w:type="spellStart"/>
      <w:r w:rsidRPr="006F4760">
        <w:rPr>
          <w:rFonts w:ascii="Arial" w:hAnsi="Arial" w:cs="Arial"/>
          <w:sz w:val="20"/>
          <w:szCs w:val="22"/>
        </w:rPr>
        <w:t>Sekocenbud</w:t>
      </w:r>
      <w:proofErr w:type="spellEnd"/>
      <w:r w:rsidRPr="006F4760">
        <w:rPr>
          <w:rFonts w:ascii="Arial" w:hAnsi="Arial" w:cs="Arial"/>
          <w:sz w:val="20"/>
          <w:szCs w:val="22"/>
        </w:rPr>
        <w:t xml:space="preserve">  dla województwa śląskiego lub średnie ceny rynkowe.</w:t>
      </w:r>
    </w:p>
    <w:p w:rsidR="0051639C" w:rsidRPr="006F4760" w:rsidRDefault="0051639C" w:rsidP="00E2119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 xml:space="preserve">W przypadku opisanym w ust.6 i 8, gdy w kosztorysie ofertowym </w:t>
      </w:r>
      <w:r w:rsidR="004B1BB2" w:rsidRPr="009A383C">
        <w:rPr>
          <w:rFonts w:ascii="Arial" w:hAnsi="Arial" w:cs="Arial"/>
          <w:sz w:val="20"/>
          <w:szCs w:val="22"/>
        </w:rPr>
        <w:t xml:space="preserve">(kosztorysie o którym mowa w </w:t>
      </w:r>
      <w:r w:rsidR="004B1BB2" w:rsidRPr="009A383C">
        <w:rPr>
          <w:rFonts w:ascii="Arial" w:hAnsi="Arial" w:cs="Arial"/>
          <w:bCs/>
          <w:sz w:val="20"/>
          <w:szCs w:val="22"/>
        </w:rPr>
        <w:t>§ 2 ust. 1 h</w:t>
      </w:r>
      <w:r w:rsidR="004B1BB2" w:rsidRPr="009A383C">
        <w:rPr>
          <w:rFonts w:ascii="Arial" w:hAnsi="Arial" w:cs="Arial"/>
          <w:sz w:val="20"/>
          <w:szCs w:val="22"/>
        </w:rPr>
        <w:t>)</w:t>
      </w:r>
      <w:r w:rsidR="004B1BB2" w:rsidRPr="006F4760">
        <w:rPr>
          <w:rFonts w:ascii="Arial" w:hAnsi="Arial" w:cs="Arial"/>
          <w:sz w:val="20"/>
          <w:szCs w:val="22"/>
        </w:rPr>
        <w:t xml:space="preserve"> </w:t>
      </w:r>
      <w:r w:rsidRPr="006F4760">
        <w:rPr>
          <w:rFonts w:ascii="Arial" w:hAnsi="Arial" w:cs="Arial"/>
          <w:sz w:val="20"/>
          <w:szCs w:val="22"/>
        </w:rPr>
        <w:t xml:space="preserve">są ujęte pozycje, które nie zostaną wykonane w całości lub części w związku z wystąpieniem robót dodatkowych lub zamiennych wynagrodzenie wykonawcy zostanie wyliczone </w:t>
      </w:r>
      <w:r>
        <w:rPr>
          <w:rFonts w:ascii="Arial" w:hAnsi="Arial" w:cs="Arial"/>
          <w:sz w:val="20"/>
          <w:szCs w:val="22"/>
        </w:rPr>
        <w:t xml:space="preserve">   </w:t>
      </w:r>
      <w:r w:rsidRPr="006F4760">
        <w:rPr>
          <w:rFonts w:ascii="Arial" w:hAnsi="Arial" w:cs="Arial"/>
          <w:sz w:val="20"/>
          <w:szCs w:val="22"/>
        </w:rPr>
        <w:t>w oparciu o kosztorys różnicowy.</w:t>
      </w:r>
    </w:p>
    <w:p w:rsidR="0051639C" w:rsidRPr="006F4760" w:rsidRDefault="0051639C" w:rsidP="00E2119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>W przypadku opisanym w ust. 6 i 8 wynagrodzenie Wykonawcy ulegnie zmianie o kwotę wynikającą z wyceny (kosztorysu) z uwzględnieniem ust. 9, z zastrzeżeniem że zapłata nastąpi na podstawie podpisanego przez strony aneksu do umowy, po zabezpieczeniu środków finansowych przez Zamawiającego</w:t>
      </w:r>
    </w:p>
    <w:p w:rsidR="0051639C" w:rsidRPr="006F4760" w:rsidRDefault="0051639C" w:rsidP="00E2119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>Jeżeli Wykonawca nie dopełni w/w obowiązków, a samowolnie wykona roboty dodatkowe lub zamienne, wynagrodzenie w tym zakresie nie będzie należne. Nie dotyczy to przypadku, gdy wykonanie robót konieczne było w celu ochrony życia lub mienia.</w:t>
      </w:r>
    </w:p>
    <w:p w:rsidR="0051639C" w:rsidRPr="006F4760" w:rsidRDefault="0051639C" w:rsidP="00E2119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>Zmiana wynagrodzenia Wykonawcy w przypadku opisanym w ust. 6 nie może przekroczyć 50% pierwotnego wynagrodzenia.</w:t>
      </w:r>
    </w:p>
    <w:p w:rsidR="0051639C" w:rsidRPr="006F4760" w:rsidRDefault="0051639C" w:rsidP="00E2119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bCs/>
          <w:sz w:val="20"/>
          <w:szCs w:val="20"/>
        </w:rPr>
      </w:pPr>
      <w:r w:rsidRPr="006F4760">
        <w:rPr>
          <w:rFonts w:ascii="Arial" w:hAnsi="Arial" w:cs="Arial"/>
          <w:sz w:val="20"/>
          <w:szCs w:val="20"/>
        </w:rPr>
        <w:t>Podstawą wszczęcia procedury udzielenia zamówienia</w:t>
      </w:r>
      <w:r w:rsidRPr="006F4760">
        <w:rPr>
          <w:rFonts w:ascii="Arial" w:hAnsi="Arial" w:cs="Arial"/>
          <w:bCs/>
          <w:sz w:val="20"/>
          <w:szCs w:val="20"/>
        </w:rPr>
        <w:t xml:space="preserve"> w trybie art. 67 ust. 1 </w:t>
      </w:r>
      <w:proofErr w:type="spellStart"/>
      <w:r w:rsidRPr="006F4760">
        <w:rPr>
          <w:rFonts w:ascii="Arial" w:hAnsi="Arial" w:cs="Arial"/>
          <w:bCs/>
          <w:sz w:val="20"/>
          <w:szCs w:val="20"/>
        </w:rPr>
        <w:t>pkt</w:t>
      </w:r>
      <w:proofErr w:type="spellEnd"/>
      <w:r w:rsidRPr="006F4760">
        <w:rPr>
          <w:rFonts w:ascii="Arial" w:hAnsi="Arial" w:cs="Arial"/>
          <w:bCs/>
          <w:sz w:val="20"/>
          <w:szCs w:val="20"/>
        </w:rPr>
        <w:t xml:space="preserve"> 6 </w:t>
      </w:r>
      <w:proofErr w:type="spellStart"/>
      <w:r w:rsidRPr="006F4760">
        <w:rPr>
          <w:rFonts w:ascii="Arial" w:hAnsi="Arial" w:cs="Arial"/>
          <w:bCs/>
          <w:sz w:val="20"/>
          <w:szCs w:val="20"/>
        </w:rPr>
        <w:t>p.z.p</w:t>
      </w:r>
      <w:proofErr w:type="spellEnd"/>
      <w:r w:rsidRPr="006F4760">
        <w:rPr>
          <w:rFonts w:ascii="Arial" w:hAnsi="Arial" w:cs="Arial"/>
          <w:bCs/>
          <w:sz w:val="20"/>
          <w:szCs w:val="20"/>
        </w:rPr>
        <w:t xml:space="preserve">. </w:t>
      </w:r>
      <w:r w:rsidRPr="006F4760">
        <w:rPr>
          <w:rFonts w:ascii="Arial" w:hAnsi="Arial" w:cs="Arial"/>
          <w:sz w:val="20"/>
          <w:szCs w:val="22"/>
        </w:rPr>
        <w:t>polegającego na powtórzeniu podobnych robót budowlanych jak w zamówieniu podstawowym w okresie 3 lat od daty podpisania niniejszej umowy</w:t>
      </w:r>
      <w:r w:rsidRPr="006F4760">
        <w:rPr>
          <w:rFonts w:ascii="Arial" w:hAnsi="Arial" w:cs="Arial"/>
          <w:b/>
          <w:sz w:val="20"/>
          <w:szCs w:val="22"/>
        </w:rPr>
        <w:t xml:space="preserve"> </w:t>
      </w:r>
      <w:r w:rsidRPr="006F4760">
        <w:rPr>
          <w:rFonts w:ascii="Arial" w:hAnsi="Arial" w:cs="Arial"/>
          <w:sz w:val="20"/>
          <w:szCs w:val="22"/>
        </w:rPr>
        <w:t>na podstawie odrębnej umowy będzie</w:t>
      </w:r>
      <w:r w:rsidRPr="006F4760">
        <w:rPr>
          <w:rFonts w:ascii="Arial" w:hAnsi="Arial" w:cs="Arial"/>
          <w:b/>
          <w:sz w:val="20"/>
          <w:szCs w:val="22"/>
        </w:rPr>
        <w:t>:</w:t>
      </w:r>
    </w:p>
    <w:p w:rsidR="0051639C" w:rsidRPr="006F4760" w:rsidRDefault="0051639C" w:rsidP="00E21190">
      <w:pPr>
        <w:pStyle w:val="Tekstpodstawowywcity"/>
        <w:numPr>
          <w:ilvl w:val="0"/>
          <w:numId w:val="47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 xml:space="preserve">w trakcie realizacji robót objętych niniejszą umową </w:t>
      </w:r>
    </w:p>
    <w:p w:rsidR="0051639C" w:rsidRPr="006F4760" w:rsidRDefault="0051639C" w:rsidP="00E21190">
      <w:pPr>
        <w:pStyle w:val="Tekstpodstawowywcity"/>
        <w:numPr>
          <w:ilvl w:val="0"/>
          <w:numId w:val="27"/>
        </w:numPr>
        <w:spacing w:line="276" w:lineRule="auto"/>
        <w:ind w:left="709" w:right="22" w:hanging="169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 xml:space="preserve">dostarczony Zamawiającemu i zatwierdzony przez Zamawiającego protokół konieczności podpisany przez kierownika budowy, Inspektora Nadzoru inwestorskiego i Nadzór Autorski </w:t>
      </w:r>
    </w:p>
    <w:p w:rsidR="0051639C" w:rsidRPr="006F4760" w:rsidRDefault="0051639C" w:rsidP="00E21190">
      <w:pPr>
        <w:pStyle w:val="Tekstpodstawowywcity"/>
        <w:numPr>
          <w:ilvl w:val="0"/>
          <w:numId w:val="27"/>
        </w:numPr>
        <w:spacing w:line="276" w:lineRule="auto"/>
        <w:ind w:left="709" w:right="22" w:hanging="169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>przedmiar robót uzgodniony między Wykonawcą a Inspektorem Nadzoru Inwestorskiego i zatwierdzony przez Inspektora Nadzoru inwestorskiego.</w:t>
      </w:r>
    </w:p>
    <w:p w:rsidR="0051639C" w:rsidRPr="006F4760" w:rsidRDefault="0051639C" w:rsidP="00E21190">
      <w:pPr>
        <w:pStyle w:val="Tekstpodstawowywcity"/>
        <w:numPr>
          <w:ilvl w:val="0"/>
          <w:numId w:val="27"/>
        </w:numPr>
        <w:spacing w:line="276" w:lineRule="auto"/>
        <w:ind w:left="709" w:right="22" w:hanging="169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>kosztorys inwestorski opracowany przez Nadzór Inwestorski na podstawie w/w przedmiaru robót na zasadach określonych w niniejszej umowie.</w:t>
      </w:r>
    </w:p>
    <w:p w:rsidR="0051639C" w:rsidRPr="006F4760" w:rsidRDefault="0051639C" w:rsidP="00E21190">
      <w:pPr>
        <w:pStyle w:val="Tekstpodstawowywcity"/>
        <w:numPr>
          <w:ilvl w:val="0"/>
          <w:numId w:val="47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>po dokonaniu odbioru końcowego przedmiotu umowy</w:t>
      </w:r>
    </w:p>
    <w:p w:rsidR="0051639C" w:rsidRPr="006F4760" w:rsidRDefault="0051639C" w:rsidP="00E21190">
      <w:pPr>
        <w:pStyle w:val="Tekstpodstawowywcity"/>
        <w:numPr>
          <w:ilvl w:val="0"/>
          <w:numId w:val="48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>przesłanie przez Zamawiającego Wykonawcy zaproszenia do złożenia oferty z określonym zakresem robót do wykonania.</w:t>
      </w:r>
    </w:p>
    <w:p w:rsidR="0051639C" w:rsidRPr="006F4760" w:rsidRDefault="0051639C" w:rsidP="00E2119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425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 xml:space="preserve">Wynagrodzenie za wykonanie robót </w:t>
      </w:r>
      <w:r w:rsidRPr="006F4760">
        <w:rPr>
          <w:rFonts w:ascii="Arial" w:hAnsi="Arial" w:cs="Arial"/>
          <w:bCs/>
          <w:sz w:val="20"/>
          <w:szCs w:val="20"/>
        </w:rPr>
        <w:t xml:space="preserve">w trybie art. 67 ust. 1 </w:t>
      </w:r>
      <w:proofErr w:type="spellStart"/>
      <w:r w:rsidRPr="006F4760">
        <w:rPr>
          <w:rFonts w:ascii="Arial" w:hAnsi="Arial" w:cs="Arial"/>
          <w:bCs/>
          <w:sz w:val="20"/>
          <w:szCs w:val="20"/>
        </w:rPr>
        <w:t>pkt</w:t>
      </w:r>
      <w:proofErr w:type="spellEnd"/>
      <w:r w:rsidRPr="006F4760">
        <w:rPr>
          <w:rFonts w:ascii="Arial" w:hAnsi="Arial" w:cs="Arial"/>
          <w:bCs/>
          <w:sz w:val="20"/>
          <w:szCs w:val="20"/>
        </w:rPr>
        <w:t xml:space="preserve"> 6 </w:t>
      </w:r>
      <w:proofErr w:type="spellStart"/>
      <w:r w:rsidRPr="006F4760">
        <w:rPr>
          <w:rFonts w:ascii="Arial" w:hAnsi="Arial" w:cs="Arial"/>
          <w:bCs/>
          <w:sz w:val="20"/>
          <w:szCs w:val="20"/>
        </w:rPr>
        <w:t>p.z.p</w:t>
      </w:r>
      <w:proofErr w:type="spellEnd"/>
      <w:r w:rsidRPr="006F4760">
        <w:rPr>
          <w:rFonts w:ascii="Arial" w:hAnsi="Arial" w:cs="Arial"/>
          <w:bCs/>
          <w:sz w:val="20"/>
          <w:szCs w:val="20"/>
        </w:rPr>
        <w:t>.</w:t>
      </w:r>
      <w:r w:rsidRPr="006F4760">
        <w:rPr>
          <w:rFonts w:ascii="Arial" w:hAnsi="Arial" w:cs="Arial"/>
          <w:sz w:val="20"/>
          <w:szCs w:val="22"/>
        </w:rPr>
        <w:t xml:space="preserve"> zlecanych w okresie realizacji umowy podstawowej, ustalone zostanie w drodze negocjacji w oparciu o kosztorys ofertowy sporządzony na stawkach cenotwórczych i cenach materiałów nie wyższych niż w ofercie na zamówienie podstawowe, a w przypadku braku takiego rodzaju materiału w ofercie na zamówienie </w:t>
      </w:r>
      <w:r w:rsidRPr="006F4760">
        <w:rPr>
          <w:rFonts w:ascii="Arial" w:hAnsi="Arial" w:cs="Arial"/>
          <w:sz w:val="20"/>
          <w:szCs w:val="22"/>
        </w:rPr>
        <w:lastRenderedPageBreak/>
        <w:t xml:space="preserve">podstawowe, na średnich cenach materiałów podanych w zeszycie </w:t>
      </w:r>
      <w:proofErr w:type="spellStart"/>
      <w:r w:rsidRPr="006F4760">
        <w:rPr>
          <w:rFonts w:ascii="Arial" w:hAnsi="Arial" w:cs="Arial"/>
          <w:sz w:val="20"/>
          <w:szCs w:val="22"/>
        </w:rPr>
        <w:t>Sekocenbud</w:t>
      </w:r>
      <w:proofErr w:type="spellEnd"/>
      <w:r w:rsidRPr="006F4760">
        <w:rPr>
          <w:rFonts w:ascii="Arial" w:hAnsi="Arial" w:cs="Arial"/>
          <w:sz w:val="20"/>
          <w:szCs w:val="22"/>
        </w:rPr>
        <w:t xml:space="preserve">  dla województwa śląskiego lub średnich cenach rynkowych.</w:t>
      </w:r>
    </w:p>
    <w:p w:rsidR="0051639C" w:rsidRPr="006F4760" w:rsidRDefault="0051639C" w:rsidP="00E2119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425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 xml:space="preserve">W przypadku robót opisanych w ust.6, gdy koszt ich wykonania osiągnie 50% wartości umowy podstawowej lub w przypadku zamówień </w:t>
      </w:r>
      <w:r w:rsidRPr="006F4760">
        <w:rPr>
          <w:rFonts w:ascii="Arial" w:hAnsi="Arial" w:cs="Arial"/>
          <w:bCs/>
          <w:sz w:val="20"/>
          <w:szCs w:val="20"/>
        </w:rPr>
        <w:t xml:space="preserve">w trybie art. 67 ust. 1 pkt. 6 </w:t>
      </w:r>
      <w:proofErr w:type="spellStart"/>
      <w:r w:rsidRPr="006F4760">
        <w:rPr>
          <w:rFonts w:ascii="Arial" w:hAnsi="Arial" w:cs="Arial"/>
          <w:bCs/>
          <w:sz w:val="20"/>
          <w:szCs w:val="20"/>
        </w:rPr>
        <w:t>p.z.p</w:t>
      </w:r>
      <w:proofErr w:type="spellEnd"/>
      <w:r w:rsidRPr="006F4760">
        <w:rPr>
          <w:rFonts w:ascii="Arial" w:hAnsi="Arial" w:cs="Arial"/>
          <w:bCs/>
          <w:sz w:val="20"/>
          <w:szCs w:val="20"/>
        </w:rPr>
        <w:t xml:space="preserve"> </w:t>
      </w:r>
      <w:r w:rsidRPr="006F4760">
        <w:rPr>
          <w:rFonts w:ascii="Arial" w:hAnsi="Arial" w:cs="Arial"/>
          <w:sz w:val="20"/>
          <w:szCs w:val="22"/>
        </w:rPr>
        <w:t xml:space="preserve">o których mowa w ust. 13a, gdy koszt ich wykonania osiągnie kwotę zadeklarowaną we wniosku o wszczęcie postępowania lub mimo nie osiągnięcia określonego wyżej pułapu cenowego a przy braku porozumienia między Wykonawcą a Zamawiającym odnośnie wykonania </w:t>
      </w:r>
      <w:r w:rsidRPr="00BC324B">
        <w:rPr>
          <w:rFonts w:ascii="Arial" w:hAnsi="Arial" w:cs="Arial"/>
          <w:sz w:val="20"/>
          <w:szCs w:val="22"/>
        </w:rPr>
        <w:t xml:space="preserve">tych </w:t>
      </w:r>
      <w:r w:rsidRPr="006F4760">
        <w:rPr>
          <w:rFonts w:ascii="Arial" w:hAnsi="Arial" w:cs="Arial"/>
          <w:sz w:val="20"/>
          <w:szCs w:val="22"/>
        </w:rPr>
        <w:t>robót Zamawiający zleci wykonanie w/w zakresu podmiotowi trzeciemu z zachowaniem trybów określonych w ustawie PZP. Wykonawca w takim przypadku nie będzie wnosił żadnych roszczeń finansowych/odszkodowanych z tytułu przerwania robót na danym froncie oraz wprowadzenia na teren budowy nowego Wykonawcy. Powyższe nie będzie ograniczało również praw Zamawiającego wynikających z rękojmi i gwarancji udzielonej przez Wykonawcę na przedmiot umowy.</w:t>
      </w:r>
    </w:p>
    <w:p w:rsidR="0051639C" w:rsidRDefault="0051639C" w:rsidP="00E21190">
      <w:pPr>
        <w:pStyle w:val="Tekstpodstawowywcity"/>
        <w:spacing w:line="276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</w:p>
    <w:p w:rsidR="004E604B" w:rsidRDefault="00961326" w:rsidP="007054DB">
      <w:pPr>
        <w:pStyle w:val="Tekstpodstawowywcity"/>
        <w:spacing w:before="120" w:after="120" w:line="276" w:lineRule="auto"/>
        <w:ind w:left="181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8</w:t>
      </w:r>
    </w:p>
    <w:p w:rsidR="00AA4E0D" w:rsidRPr="00330627" w:rsidRDefault="00722FC6" w:rsidP="00456299">
      <w:pPr>
        <w:pStyle w:val="Tekstpodstawowywcity"/>
        <w:spacing w:before="120" w:after="120" w:line="276" w:lineRule="auto"/>
        <w:ind w:left="720" w:right="386" w:hanging="720"/>
        <w:jc w:val="both"/>
        <w:rPr>
          <w:rFonts w:ascii="Arial" w:hAnsi="Arial" w:cs="Arial"/>
          <w:b/>
          <w:bCs/>
          <w:sz w:val="20"/>
          <w:szCs w:val="22"/>
        </w:rPr>
      </w:pPr>
      <w:r w:rsidRPr="00330627">
        <w:rPr>
          <w:rFonts w:ascii="Arial" w:hAnsi="Arial" w:cs="Arial"/>
          <w:b/>
          <w:bCs/>
          <w:sz w:val="20"/>
          <w:szCs w:val="22"/>
        </w:rPr>
        <w:t>Odbiór robót i odbiór końcowy zadania, odbiory gwarancyjne</w:t>
      </w:r>
    </w:p>
    <w:p w:rsidR="00722FC6" w:rsidRPr="00F66B57" w:rsidRDefault="00722FC6" w:rsidP="002301E3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 xml:space="preserve">Przedmiotem odbioru będą elementy robót lub ich części określone </w:t>
      </w:r>
      <w:r w:rsidR="00F66B57" w:rsidRPr="00F66B57">
        <w:rPr>
          <w:rFonts w:ascii="Arial" w:hAnsi="Arial" w:cs="Arial"/>
          <w:sz w:val="20"/>
          <w:szCs w:val="22"/>
        </w:rPr>
        <w:t xml:space="preserve">wg szczegółowego rozliczenia opisane </w:t>
      </w:r>
      <w:r w:rsidRPr="00F66B57">
        <w:rPr>
          <w:rFonts w:ascii="Arial" w:hAnsi="Arial" w:cs="Arial"/>
          <w:sz w:val="20"/>
          <w:szCs w:val="22"/>
        </w:rPr>
        <w:t>w protokole odbioru robót, potwier</w:t>
      </w:r>
      <w:r w:rsidR="00FA37B8">
        <w:rPr>
          <w:rFonts w:ascii="Arial" w:hAnsi="Arial" w:cs="Arial"/>
          <w:sz w:val="20"/>
          <w:szCs w:val="22"/>
        </w:rPr>
        <w:t>dzone przez Inspektora Nadzoru.</w:t>
      </w:r>
    </w:p>
    <w:p w:rsidR="00722FC6" w:rsidRPr="00330627" w:rsidRDefault="00722FC6" w:rsidP="002301E3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 protokole odbioru należy podać Wykonawcę i Podwykonawcę robót z określeniem zakresu wykonanych przez nich robót.</w:t>
      </w:r>
    </w:p>
    <w:p w:rsidR="001E3E9A" w:rsidRPr="00C30EB4" w:rsidRDefault="00722FC6" w:rsidP="002301E3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Niezależnie od odbiorów częściowych strony przewidują odbiór końcowy robót obejmujący cały przedmiot umowy.</w:t>
      </w:r>
    </w:p>
    <w:p w:rsidR="00722FC6" w:rsidRPr="00330627" w:rsidRDefault="00722FC6" w:rsidP="002301E3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 xml:space="preserve">O terminie zakończenia robót ulegających zakryciu lub zanikających Wykonawca </w:t>
      </w:r>
      <w:r w:rsidR="00050B21">
        <w:rPr>
          <w:rFonts w:ascii="Arial" w:hAnsi="Arial" w:cs="Arial"/>
          <w:sz w:val="20"/>
          <w:szCs w:val="22"/>
        </w:rPr>
        <w:t>każdorazowo zawiadamiał będzie Inspektora N</w:t>
      </w:r>
      <w:r w:rsidRPr="00330627">
        <w:rPr>
          <w:rFonts w:ascii="Arial" w:hAnsi="Arial" w:cs="Arial"/>
          <w:sz w:val="20"/>
          <w:szCs w:val="22"/>
        </w:rPr>
        <w:t xml:space="preserve">adzoru </w:t>
      </w:r>
      <w:r w:rsidR="002D03F9">
        <w:rPr>
          <w:rFonts w:ascii="Arial" w:hAnsi="Arial" w:cs="Arial"/>
          <w:sz w:val="20"/>
          <w:szCs w:val="22"/>
        </w:rPr>
        <w:t>I</w:t>
      </w:r>
      <w:r w:rsidRPr="00330627">
        <w:rPr>
          <w:rFonts w:ascii="Arial" w:hAnsi="Arial" w:cs="Arial"/>
          <w:sz w:val="20"/>
          <w:szCs w:val="22"/>
        </w:rPr>
        <w:t xml:space="preserve">nwestorskiego z co najmniej 3 dniowym wyprzedzeniem. </w:t>
      </w:r>
    </w:p>
    <w:p w:rsidR="001E3E9A" w:rsidRPr="003517AC" w:rsidRDefault="00722FC6" w:rsidP="002301E3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517AC">
        <w:rPr>
          <w:rFonts w:ascii="Arial" w:hAnsi="Arial" w:cs="Arial"/>
          <w:sz w:val="20"/>
          <w:szCs w:val="22"/>
        </w:rPr>
        <w:t xml:space="preserve">Ewentualne wady przedmiotu umowy wykryte w toku robót budowlanych usuwane będą niezwłocznie, a najpóźniej w terminie ustalonym przez </w:t>
      </w:r>
      <w:r w:rsidR="00FA37B8">
        <w:rPr>
          <w:rFonts w:ascii="Arial" w:hAnsi="Arial" w:cs="Arial"/>
          <w:sz w:val="20"/>
          <w:szCs w:val="22"/>
        </w:rPr>
        <w:t>I</w:t>
      </w:r>
      <w:r w:rsidRPr="003517AC">
        <w:rPr>
          <w:rFonts w:ascii="Arial" w:hAnsi="Arial" w:cs="Arial"/>
          <w:sz w:val="20"/>
          <w:szCs w:val="22"/>
        </w:rPr>
        <w:t xml:space="preserve">nspektora </w:t>
      </w:r>
      <w:r w:rsidR="00FA37B8">
        <w:rPr>
          <w:rFonts w:ascii="Arial" w:hAnsi="Arial" w:cs="Arial"/>
          <w:sz w:val="20"/>
          <w:szCs w:val="22"/>
        </w:rPr>
        <w:t>N</w:t>
      </w:r>
      <w:r w:rsidRPr="003517AC">
        <w:rPr>
          <w:rFonts w:ascii="Arial" w:hAnsi="Arial" w:cs="Arial"/>
          <w:sz w:val="20"/>
          <w:szCs w:val="22"/>
        </w:rPr>
        <w:t>adzoru.</w:t>
      </w:r>
      <w:r w:rsidR="003517AC" w:rsidRPr="003517AC">
        <w:rPr>
          <w:rFonts w:ascii="Arial" w:hAnsi="Arial" w:cs="Arial"/>
          <w:sz w:val="20"/>
          <w:szCs w:val="22"/>
        </w:rPr>
        <w:t xml:space="preserve"> </w:t>
      </w:r>
    </w:p>
    <w:p w:rsidR="00722FC6" w:rsidRPr="00330627" w:rsidRDefault="00722FC6" w:rsidP="002301E3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Ujawnienie wady przy odbiorze przedmiotu umowy lub jego części wstrzymuje podpisanie protokołu odbioru.</w:t>
      </w:r>
    </w:p>
    <w:p w:rsidR="00722FC6" w:rsidRPr="00330627" w:rsidRDefault="00722FC6" w:rsidP="002301E3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Jeżeli dla ustalenia zaistnienia wad niezbędne jest dokonanie prób, badań, odkryć lub ekspertyz, to Zamawiający ma prawo polecić Wykonawcy dokonanie tych czynności na jego koszt</w:t>
      </w:r>
      <w:r w:rsidR="009F78F1" w:rsidRPr="00590158">
        <w:rPr>
          <w:rFonts w:ascii="Arial" w:hAnsi="Arial" w:cs="Arial"/>
          <w:sz w:val="20"/>
          <w:szCs w:val="22"/>
        </w:rPr>
        <w:t>/ zleci wykonanie tych czynności podmiotowi trzeciemu na koszt Wykonawcy</w:t>
      </w:r>
      <w:r w:rsidR="00FA37B8">
        <w:rPr>
          <w:rFonts w:ascii="Arial" w:hAnsi="Arial" w:cs="Arial"/>
          <w:sz w:val="20"/>
          <w:szCs w:val="22"/>
        </w:rPr>
        <w:t>. W przypadku</w:t>
      </w:r>
      <w:r w:rsidRPr="00590158">
        <w:rPr>
          <w:rFonts w:ascii="Arial" w:hAnsi="Arial" w:cs="Arial"/>
          <w:sz w:val="20"/>
          <w:szCs w:val="22"/>
        </w:rPr>
        <w:t xml:space="preserve"> jeżeli te</w:t>
      </w:r>
      <w:r w:rsidRPr="00330627">
        <w:rPr>
          <w:rFonts w:ascii="Arial" w:hAnsi="Arial" w:cs="Arial"/>
          <w:sz w:val="20"/>
          <w:szCs w:val="22"/>
        </w:rPr>
        <w:t xml:space="preserve"> czynności przesądzą, że wady w robotach nie wystąpiły lub nie zostały zawinione przez Wykonawcę, Wykonawca będzie miał prawo żądać od Zamawiającego zwrotu poniesionych z tego tytułu kosztów.</w:t>
      </w:r>
    </w:p>
    <w:p w:rsidR="001D71AE" w:rsidRPr="009B1D4D" w:rsidRDefault="00722FC6" w:rsidP="002301E3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 razie stwierdzenia przy odbior</w:t>
      </w:r>
      <w:r w:rsidR="004C2D6A">
        <w:rPr>
          <w:rFonts w:ascii="Arial" w:hAnsi="Arial" w:cs="Arial"/>
          <w:sz w:val="20"/>
          <w:szCs w:val="22"/>
        </w:rPr>
        <w:t xml:space="preserve">ze wad przekraczających zakres, </w:t>
      </w:r>
      <w:r w:rsidRPr="00330627">
        <w:rPr>
          <w:rFonts w:ascii="Arial" w:hAnsi="Arial" w:cs="Arial"/>
          <w:sz w:val="20"/>
          <w:szCs w:val="22"/>
        </w:rPr>
        <w:t>o którym mowa w ust. 5 Zamawiający będzie uprawniony do:</w:t>
      </w:r>
    </w:p>
    <w:p w:rsidR="00722FC6" w:rsidRPr="00330627" w:rsidRDefault="00722FC6" w:rsidP="002301E3">
      <w:pPr>
        <w:pStyle w:val="Tekstpodstawowywcity"/>
        <w:numPr>
          <w:ilvl w:val="0"/>
          <w:numId w:val="10"/>
        </w:numPr>
        <w:tabs>
          <w:tab w:val="clear" w:pos="1800"/>
          <w:tab w:val="num" w:pos="1134"/>
        </w:tabs>
        <w:spacing w:line="276" w:lineRule="auto"/>
        <w:ind w:left="1134" w:right="66" w:hanging="425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odmowy</w:t>
      </w:r>
      <w:r w:rsidR="0079589E">
        <w:rPr>
          <w:rFonts w:ascii="Arial" w:hAnsi="Arial" w:cs="Arial"/>
          <w:sz w:val="20"/>
          <w:szCs w:val="22"/>
        </w:rPr>
        <w:t xml:space="preserve"> odbioru do czasu usunięcia wad</w:t>
      </w:r>
      <w:r w:rsidRPr="00330627">
        <w:rPr>
          <w:rFonts w:ascii="Arial" w:hAnsi="Arial" w:cs="Arial"/>
          <w:sz w:val="20"/>
          <w:szCs w:val="22"/>
        </w:rPr>
        <w:t xml:space="preserve"> jeśli wady te nadają się do usunięcia, naliczając ka</w:t>
      </w:r>
      <w:r w:rsidR="006375F1">
        <w:rPr>
          <w:rFonts w:ascii="Arial" w:hAnsi="Arial" w:cs="Arial"/>
          <w:sz w:val="20"/>
          <w:szCs w:val="22"/>
        </w:rPr>
        <w:t xml:space="preserve">ry umowne zgodnie z </w:t>
      </w:r>
      <w:r w:rsidR="00F55B04" w:rsidRPr="00F55B04">
        <w:rPr>
          <w:rFonts w:ascii="Arial" w:hAnsi="Arial" w:cs="Arial"/>
          <w:sz w:val="20"/>
          <w:szCs w:val="22"/>
        </w:rPr>
        <w:t>§ 12 ust. 2</w:t>
      </w:r>
      <w:r w:rsidR="00354585">
        <w:rPr>
          <w:rFonts w:ascii="Arial" w:hAnsi="Arial" w:cs="Arial"/>
          <w:sz w:val="20"/>
          <w:szCs w:val="22"/>
        </w:rPr>
        <w:t>g</w:t>
      </w:r>
      <w:r w:rsidR="00F55B04">
        <w:rPr>
          <w:rFonts w:ascii="Arial" w:hAnsi="Arial" w:cs="Arial"/>
          <w:sz w:val="20"/>
          <w:szCs w:val="22"/>
        </w:rPr>
        <w:t xml:space="preserve"> </w:t>
      </w:r>
      <w:r w:rsidRPr="00330627">
        <w:rPr>
          <w:rFonts w:ascii="Arial" w:hAnsi="Arial" w:cs="Arial"/>
          <w:sz w:val="20"/>
          <w:szCs w:val="22"/>
        </w:rPr>
        <w:t>umowy,</w:t>
      </w:r>
    </w:p>
    <w:p w:rsidR="00AA4E0D" w:rsidRPr="001522AF" w:rsidRDefault="00722FC6" w:rsidP="002301E3">
      <w:pPr>
        <w:pStyle w:val="Tekstpodstawowywcity"/>
        <w:numPr>
          <w:ilvl w:val="0"/>
          <w:numId w:val="10"/>
        </w:numPr>
        <w:tabs>
          <w:tab w:val="clear" w:pos="1800"/>
          <w:tab w:val="num" w:pos="1134"/>
        </w:tabs>
        <w:spacing w:line="276" w:lineRule="auto"/>
        <w:ind w:left="1134" w:right="66" w:hanging="425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obn</w:t>
      </w:r>
      <w:r w:rsidR="009F680C">
        <w:rPr>
          <w:rFonts w:ascii="Arial" w:hAnsi="Arial" w:cs="Arial"/>
          <w:sz w:val="20"/>
          <w:szCs w:val="22"/>
        </w:rPr>
        <w:t>iżenia odpowiednio wynagrodzenia</w:t>
      </w:r>
      <w:r w:rsidRPr="00330627">
        <w:rPr>
          <w:rFonts w:ascii="Arial" w:hAnsi="Arial" w:cs="Arial"/>
          <w:sz w:val="20"/>
          <w:szCs w:val="22"/>
        </w:rPr>
        <w:t>, jeśli wady te</w:t>
      </w:r>
      <w:r w:rsidR="009F680C">
        <w:rPr>
          <w:rFonts w:ascii="Arial" w:hAnsi="Arial" w:cs="Arial"/>
          <w:sz w:val="20"/>
          <w:szCs w:val="22"/>
        </w:rPr>
        <w:t xml:space="preserve"> nie uniemożliwiają korzystanie </w:t>
      </w:r>
      <w:r w:rsidRPr="00330627">
        <w:rPr>
          <w:rFonts w:ascii="Arial" w:hAnsi="Arial" w:cs="Arial"/>
          <w:sz w:val="20"/>
          <w:szCs w:val="22"/>
        </w:rPr>
        <w:t>z przedmiotu umowy,</w:t>
      </w:r>
    </w:p>
    <w:p w:rsidR="00722FC6" w:rsidRPr="00330627" w:rsidRDefault="00722FC6" w:rsidP="002301E3">
      <w:pPr>
        <w:pStyle w:val="Tekstpodstawowywcity"/>
        <w:numPr>
          <w:ilvl w:val="0"/>
          <w:numId w:val="10"/>
        </w:numPr>
        <w:tabs>
          <w:tab w:val="clear" w:pos="1800"/>
          <w:tab w:val="num" w:pos="1134"/>
        </w:tabs>
        <w:spacing w:line="276" w:lineRule="auto"/>
        <w:ind w:left="1134" w:right="66" w:hanging="425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odstąpienia od umowy, jeśli wady te nie nadają się do usunięcia i uniemożliwiają korzystanie z przedmiotu umowy.</w:t>
      </w:r>
    </w:p>
    <w:p w:rsidR="003517AC" w:rsidRPr="00D63E0E" w:rsidRDefault="003517AC" w:rsidP="002301E3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D63E0E">
        <w:rPr>
          <w:rFonts w:ascii="Arial" w:hAnsi="Arial" w:cs="Arial"/>
          <w:sz w:val="20"/>
          <w:szCs w:val="20"/>
        </w:rPr>
        <w:t xml:space="preserve">W przypadku gdy wady </w:t>
      </w:r>
      <w:r w:rsidR="00C704F1" w:rsidRPr="00D63E0E">
        <w:rPr>
          <w:rFonts w:ascii="Arial" w:hAnsi="Arial" w:cs="Arial"/>
          <w:sz w:val="20"/>
          <w:szCs w:val="20"/>
        </w:rPr>
        <w:t xml:space="preserve">lub usterki </w:t>
      </w:r>
      <w:r w:rsidR="00F55B04" w:rsidRPr="00D63E0E">
        <w:rPr>
          <w:rFonts w:ascii="Arial" w:hAnsi="Arial" w:cs="Arial"/>
          <w:sz w:val="20"/>
          <w:szCs w:val="20"/>
        </w:rPr>
        <w:t xml:space="preserve">(wykryte na etapie realizacji, odbioru lub w okresie rękojmi oraz gwarancji) </w:t>
      </w:r>
      <w:r w:rsidRPr="00D63E0E">
        <w:rPr>
          <w:rFonts w:ascii="Arial" w:hAnsi="Arial" w:cs="Arial"/>
          <w:sz w:val="20"/>
          <w:szCs w:val="20"/>
        </w:rPr>
        <w:t>nadają się do usunięcia, a Wykon</w:t>
      </w:r>
      <w:r w:rsidR="00C704F1" w:rsidRPr="00D63E0E">
        <w:rPr>
          <w:rFonts w:ascii="Arial" w:hAnsi="Arial" w:cs="Arial"/>
          <w:sz w:val="20"/>
          <w:szCs w:val="20"/>
        </w:rPr>
        <w:t>awca mimo powtórnego wezwania</w:t>
      </w:r>
      <w:r w:rsidRPr="00D63E0E">
        <w:rPr>
          <w:rFonts w:ascii="Arial" w:hAnsi="Arial" w:cs="Arial"/>
          <w:sz w:val="20"/>
          <w:szCs w:val="20"/>
        </w:rPr>
        <w:t xml:space="preserve"> ich </w:t>
      </w:r>
      <w:r w:rsidR="00C704F1" w:rsidRPr="00D63E0E">
        <w:rPr>
          <w:rFonts w:ascii="Arial" w:hAnsi="Arial" w:cs="Arial"/>
          <w:sz w:val="20"/>
          <w:szCs w:val="20"/>
        </w:rPr>
        <w:t xml:space="preserve">nie usuwa, Zamawiający w terminie 7 dni po terminie wyznaczonym na ich usunięcie </w:t>
      </w:r>
      <w:r w:rsidR="00C704F1" w:rsidRPr="00D63E0E">
        <w:rPr>
          <w:rFonts w:ascii="Arial" w:hAnsi="Arial" w:cs="Arial"/>
          <w:sz w:val="20"/>
          <w:szCs w:val="22"/>
        </w:rPr>
        <w:t>uprawniony będzie</w:t>
      </w:r>
      <w:r w:rsidR="0079589E">
        <w:rPr>
          <w:rFonts w:ascii="Arial" w:hAnsi="Arial" w:cs="Arial"/>
          <w:sz w:val="20"/>
          <w:szCs w:val="22"/>
        </w:rPr>
        <w:t xml:space="preserve">                                 </w:t>
      </w:r>
      <w:r w:rsidR="00300E4A" w:rsidRPr="00D63E0E">
        <w:rPr>
          <w:rFonts w:ascii="Arial" w:hAnsi="Arial" w:cs="Arial"/>
          <w:sz w:val="20"/>
          <w:szCs w:val="22"/>
        </w:rPr>
        <w:t xml:space="preserve"> </w:t>
      </w:r>
      <w:r w:rsidR="00C704F1" w:rsidRPr="00D63E0E">
        <w:rPr>
          <w:rFonts w:ascii="Arial" w:hAnsi="Arial" w:cs="Arial"/>
          <w:sz w:val="20"/>
          <w:szCs w:val="22"/>
        </w:rPr>
        <w:t>do powierzenia usunięcia wady podmiotowi trzeciemu, bez konieczności uzyskania zgody sądu</w:t>
      </w:r>
      <w:r w:rsidR="0079589E">
        <w:rPr>
          <w:rFonts w:ascii="Arial" w:hAnsi="Arial" w:cs="Arial"/>
          <w:sz w:val="20"/>
          <w:szCs w:val="22"/>
        </w:rPr>
        <w:t xml:space="preserve">                        </w:t>
      </w:r>
      <w:r w:rsidR="00C704F1" w:rsidRPr="00D63E0E">
        <w:rPr>
          <w:rFonts w:ascii="Arial" w:hAnsi="Arial" w:cs="Arial"/>
          <w:sz w:val="20"/>
          <w:szCs w:val="22"/>
        </w:rPr>
        <w:t xml:space="preserve"> na wykonanie zastępcze, a kosztami </w:t>
      </w:r>
      <w:r w:rsidR="0079589E">
        <w:rPr>
          <w:rFonts w:ascii="Arial" w:hAnsi="Arial" w:cs="Arial"/>
          <w:sz w:val="20"/>
          <w:szCs w:val="22"/>
        </w:rPr>
        <w:t>z tego tytułu obciąży Wykonawcę.</w:t>
      </w:r>
    </w:p>
    <w:p w:rsidR="00722FC6" w:rsidRPr="00330627" w:rsidRDefault="00F5650F" w:rsidP="002301E3">
      <w:pPr>
        <w:pStyle w:val="Tekstpodstawowywcity"/>
        <w:numPr>
          <w:ilvl w:val="0"/>
          <w:numId w:val="7"/>
        </w:numPr>
        <w:tabs>
          <w:tab w:val="clear" w:pos="720"/>
          <w:tab w:val="num" w:pos="426"/>
          <w:tab w:val="num" w:pos="1134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odbiór końcowy robót W</w:t>
      </w:r>
      <w:r w:rsidR="00722FC6" w:rsidRPr="00330627">
        <w:rPr>
          <w:rFonts w:ascii="Arial" w:hAnsi="Arial" w:cs="Arial"/>
          <w:sz w:val="20"/>
          <w:szCs w:val="20"/>
        </w:rPr>
        <w:t>ykonawca przygotuje n</w:t>
      </w:r>
      <w:r w:rsidR="0079589E">
        <w:rPr>
          <w:rFonts w:ascii="Arial" w:hAnsi="Arial" w:cs="Arial"/>
          <w:sz w:val="20"/>
          <w:szCs w:val="20"/>
        </w:rPr>
        <w:t>/</w:t>
      </w:r>
      <w:r w:rsidR="00722FC6" w:rsidRPr="00330627">
        <w:rPr>
          <w:rFonts w:ascii="Arial" w:hAnsi="Arial" w:cs="Arial"/>
          <w:sz w:val="20"/>
          <w:szCs w:val="20"/>
        </w:rPr>
        <w:t xml:space="preserve">w dokumenty, sprawdzone przez </w:t>
      </w:r>
      <w:r w:rsidR="000A1201">
        <w:rPr>
          <w:rFonts w:ascii="Arial" w:hAnsi="Arial" w:cs="Arial"/>
          <w:sz w:val="20"/>
          <w:szCs w:val="20"/>
        </w:rPr>
        <w:t>I</w:t>
      </w:r>
      <w:r w:rsidR="00722FC6" w:rsidRPr="00330627">
        <w:rPr>
          <w:rFonts w:ascii="Arial" w:hAnsi="Arial" w:cs="Arial"/>
          <w:sz w:val="20"/>
          <w:szCs w:val="20"/>
        </w:rPr>
        <w:t xml:space="preserve">nspektorów </w:t>
      </w:r>
      <w:r w:rsidR="000A1201">
        <w:rPr>
          <w:rFonts w:ascii="Arial" w:hAnsi="Arial" w:cs="Arial"/>
          <w:sz w:val="20"/>
          <w:szCs w:val="20"/>
        </w:rPr>
        <w:t>N</w:t>
      </w:r>
      <w:r w:rsidR="00722FC6" w:rsidRPr="00330627">
        <w:rPr>
          <w:rFonts w:ascii="Arial" w:hAnsi="Arial" w:cs="Arial"/>
          <w:sz w:val="20"/>
          <w:szCs w:val="20"/>
        </w:rPr>
        <w:t>adzoru:</w:t>
      </w:r>
    </w:p>
    <w:p w:rsidR="009F680C" w:rsidRDefault="00722FC6" w:rsidP="002301E3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330627">
        <w:rPr>
          <w:rFonts w:ascii="Arial" w:hAnsi="Arial" w:cs="Arial"/>
        </w:rPr>
        <w:t xml:space="preserve">dokumentację powykonawczą </w:t>
      </w:r>
      <w:r w:rsidR="00505BE7">
        <w:rPr>
          <w:rFonts w:ascii="Arial" w:hAnsi="Arial" w:cs="Arial"/>
        </w:rPr>
        <w:t>z naniesionymi ewentualnymi</w:t>
      </w:r>
      <w:r w:rsidRPr="00330627">
        <w:rPr>
          <w:rFonts w:ascii="Arial" w:hAnsi="Arial" w:cs="Arial"/>
        </w:rPr>
        <w:t xml:space="preserve"> zmian</w:t>
      </w:r>
      <w:r w:rsidR="00505BE7">
        <w:rPr>
          <w:rFonts w:ascii="Arial" w:hAnsi="Arial" w:cs="Arial"/>
        </w:rPr>
        <w:t>ami</w:t>
      </w:r>
      <w:r w:rsidRPr="00330627">
        <w:rPr>
          <w:rFonts w:ascii="Arial" w:hAnsi="Arial" w:cs="Arial"/>
        </w:rPr>
        <w:t xml:space="preserve"> wpr</w:t>
      </w:r>
      <w:r w:rsidR="0079589E">
        <w:rPr>
          <w:rFonts w:ascii="Arial" w:hAnsi="Arial" w:cs="Arial"/>
        </w:rPr>
        <w:t>owadzonych w trakcie realizacji</w:t>
      </w:r>
      <w:r w:rsidRPr="00330627">
        <w:rPr>
          <w:rFonts w:ascii="Arial" w:hAnsi="Arial" w:cs="Arial"/>
        </w:rPr>
        <w:t xml:space="preserve"> podpisaną przez </w:t>
      </w:r>
      <w:r w:rsidR="00353901">
        <w:rPr>
          <w:rFonts w:ascii="Arial" w:hAnsi="Arial" w:cs="Arial"/>
        </w:rPr>
        <w:t>K</w:t>
      </w:r>
      <w:r w:rsidRPr="00330627">
        <w:rPr>
          <w:rFonts w:ascii="Arial" w:hAnsi="Arial" w:cs="Arial"/>
        </w:rPr>
        <w:t xml:space="preserve">ierownika </w:t>
      </w:r>
      <w:r w:rsidR="00532883" w:rsidRPr="00532883">
        <w:rPr>
          <w:rFonts w:ascii="Arial" w:hAnsi="Arial" w:cs="Arial"/>
          <w:szCs w:val="22"/>
        </w:rPr>
        <w:t>Budowy</w:t>
      </w:r>
      <w:r w:rsidRPr="00532883">
        <w:rPr>
          <w:rFonts w:ascii="Arial" w:hAnsi="Arial" w:cs="Arial"/>
        </w:rPr>
        <w:t>,</w:t>
      </w:r>
      <w:r w:rsidRPr="00330627">
        <w:rPr>
          <w:rFonts w:ascii="Arial" w:hAnsi="Arial" w:cs="Arial"/>
        </w:rPr>
        <w:t xml:space="preserve"> </w:t>
      </w:r>
      <w:r w:rsidR="0079589E">
        <w:rPr>
          <w:rFonts w:ascii="Arial" w:hAnsi="Arial" w:cs="Arial"/>
        </w:rPr>
        <w:t>I</w:t>
      </w:r>
      <w:r w:rsidRPr="00330627">
        <w:rPr>
          <w:rFonts w:ascii="Arial" w:hAnsi="Arial" w:cs="Arial"/>
        </w:rPr>
        <w:t xml:space="preserve">nspektora </w:t>
      </w:r>
      <w:r w:rsidR="0079589E">
        <w:rPr>
          <w:rFonts w:ascii="Arial" w:hAnsi="Arial" w:cs="Arial"/>
        </w:rPr>
        <w:t>Nadzoru i P</w:t>
      </w:r>
      <w:r w:rsidRPr="00330627">
        <w:rPr>
          <w:rFonts w:ascii="Arial" w:hAnsi="Arial" w:cs="Arial"/>
        </w:rPr>
        <w:t xml:space="preserve">rojektanta w trzech </w:t>
      </w:r>
      <w:r w:rsidRPr="00590158">
        <w:rPr>
          <w:rFonts w:ascii="Arial" w:hAnsi="Arial" w:cs="Arial"/>
        </w:rPr>
        <w:t>egzemplarzach</w:t>
      </w:r>
      <w:r w:rsidR="009F680C" w:rsidRPr="00590158">
        <w:rPr>
          <w:rFonts w:ascii="Arial" w:hAnsi="Arial" w:cs="Arial"/>
        </w:rPr>
        <w:t xml:space="preserve"> </w:t>
      </w:r>
      <w:r w:rsidR="00505BE7" w:rsidRPr="00590158">
        <w:rPr>
          <w:rFonts w:ascii="Arial" w:hAnsi="Arial" w:cs="Arial"/>
        </w:rPr>
        <w:t>ze stwierdzeniem, ż</w:t>
      </w:r>
      <w:r w:rsidR="009F680C" w:rsidRPr="00590158">
        <w:rPr>
          <w:rFonts w:ascii="Arial" w:hAnsi="Arial" w:cs="Arial"/>
        </w:rPr>
        <w:t>e</w:t>
      </w:r>
      <w:r w:rsidR="0031333E" w:rsidRPr="00590158">
        <w:rPr>
          <w:rFonts w:ascii="Arial" w:hAnsi="Arial" w:cs="Arial"/>
        </w:rPr>
        <w:t xml:space="preserve"> zmiany </w:t>
      </w:r>
      <w:r w:rsidR="009F680C" w:rsidRPr="00590158">
        <w:rPr>
          <w:rFonts w:ascii="Arial" w:hAnsi="Arial" w:cs="Arial"/>
        </w:rPr>
        <w:t xml:space="preserve"> te są nieistotne </w:t>
      </w:r>
      <w:r w:rsidR="00505BE7" w:rsidRPr="00590158">
        <w:rPr>
          <w:rFonts w:ascii="Arial" w:hAnsi="Arial" w:cs="Arial"/>
        </w:rPr>
        <w:t xml:space="preserve">zgodnie z zapisami </w:t>
      </w:r>
      <w:r w:rsidR="0079589E">
        <w:rPr>
          <w:rFonts w:ascii="Arial" w:hAnsi="Arial" w:cs="Arial"/>
        </w:rPr>
        <w:t>ustawy</w:t>
      </w:r>
      <w:r w:rsidR="009F680C" w:rsidRPr="00590158">
        <w:rPr>
          <w:rFonts w:ascii="Arial" w:hAnsi="Arial" w:cs="Arial"/>
        </w:rPr>
        <w:t xml:space="preserve"> Praw</w:t>
      </w:r>
      <w:r w:rsidR="0079589E">
        <w:rPr>
          <w:rFonts w:ascii="Arial" w:hAnsi="Arial" w:cs="Arial"/>
        </w:rPr>
        <w:t>o</w:t>
      </w:r>
      <w:r w:rsidR="009F680C" w:rsidRPr="00590158">
        <w:rPr>
          <w:rFonts w:ascii="Arial" w:hAnsi="Arial" w:cs="Arial"/>
        </w:rPr>
        <w:t xml:space="preserve"> Budowlane</w:t>
      </w:r>
      <w:r w:rsidR="00926572" w:rsidRPr="00590158">
        <w:rPr>
          <w:rFonts w:ascii="Arial" w:hAnsi="Arial" w:cs="Arial"/>
        </w:rPr>
        <w:t xml:space="preserve"> </w:t>
      </w:r>
      <w:r w:rsidR="00A13EB1" w:rsidRPr="00590158">
        <w:rPr>
          <w:rFonts w:ascii="Arial" w:hAnsi="Arial" w:cs="Arial"/>
        </w:rPr>
        <w:t>w wersji papierowej i elektronicznej</w:t>
      </w:r>
      <w:r w:rsidR="0079589E">
        <w:rPr>
          <w:rFonts w:ascii="Arial" w:hAnsi="Arial" w:cs="Arial"/>
        </w:rPr>
        <w:t>,</w:t>
      </w:r>
    </w:p>
    <w:p w:rsidR="00532883" w:rsidRPr="00590158" w:rsidRDefault="00532883" w:rsidP="002301E3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operat geodezyjny</w:t>
      </w:r>
      <w:r w:rsidR="00D41F6D">
        <w:rPr>
          <w:rFonts w:ascii="Arial" w:hAnsi="Arial" w:cs="Arial"/>
        </w:rPr>
        <w:t xml:space="preserve"> powykonawczy w 3 egz. w wersji papierowej oraz w 1 egz. w wersji elektronicznej wraz z potwierdzeniem złożenia operatu celem naniesienia na</w:t>
      </w:r>
      <w:r w:rsidR="006969DF">
        <w:rPr>
          <w:rFonts w:ascii="Arial" w:hAnsi="Arial" w:cs="Arial"/>
        </w:rPr>
        <w:t xml:space="preserve"> mapy  zasobów  geodezyjnych miasta . Niezwłocznie po zatwierdzeniu przez zasób geodezyjny Wykonawca przekaże Zamawiającemu papierową wersję mapy. </w:t>
      </w:r>
    </w:p>
    <w:p w:rsidR="00722FC6" w:rsidRPr="00891528" w:rsidRDefault="00722FC6" w:rsidP="00891528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right="384" w:hanging="731"/>
        <w:jc w:val="both"/>
        <w:rPr>
          <w:rFonts w:ascii="Arial" w:hAnsi="Arial" w:cs="Arial"/>
          <w:i/>
        </w:rPr>
      </w:pPr>
      <w:r w:rsidRPr="009529BA">
        <w:rPr>
          <w:rFonts w:ascii="Arial" w:hAnsi="Arial" w:cs="Arial"/>
        </w:rPr>
        <w:lastRenderedPageBreak/>
        <w:t xml:space="preserve">protokoły z </w:t>
      </w:r>
      <w:r w:rsidR="009F680C" w:rsidRPr="009529BA">
        <w:rPr>
          <w:rFonts w:ascii="Arial" w:hAnsi="Arial" w:cs="Arial"/>
        </w:rPr>
        <w:t xml:space="preserve">prób, </w:t>
      </w:r>
      <w:r w:rsidRPr="009529BA">
        <w:rPr>
          <w:rFonts w:ascii="Arial" w:hAnsi="Arial" w:cs="Arial"/>
        </w:rPr>
        <w:t>badań</w:t>
      </w:r>
      <w:r w:rsidR="009F680C" w:rsidRPr="009529BA">
        <w:rPr>
          <w:rFonts w:ascii="Arial" w:hAnsi="Arial" w:cs="Arial"/>
        </w:rPr>
        <w:t xml:space="preserve">, pomiarów </w:t>
      </w:r>
      <w:r w:rsidRPr="009529BA">
        <w:rPr>
          <w:rFonts w:ascii="Arial" w:hAnsi="Arial" w:cs="Arial"/>
        </w:rPr>
        <w:t xml:space="preserve"> i odbiorów częściowych</w:t>
      </w:r>
      <w:r w:rsidR="00C30EB4" w:rsidRPr="009529BA">
        <w:rPr>
          <w:rFonts w:ascii="Arial" w:hAnsi="Arial" w:cs="Arial"/>
        </w:rPr>
        <w:t xml:space="preserve"> </w:t>
      </w:r>
    </w:p>
    <w:p w:rsidR="00722FC6" w:rsidRPr="008A0AC5" w:rsidRDefault="00722FC6" w:rsidP="002301E3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left="1134" w:right="384" w:hanging="425"/>
        <w:jc w:val="both"/>
        <w:rPr>
          <w:rFonts w:ascii="Arial" w:hAnsi="Arial" w:cs="Arial"/>
          <w:strike/>
        </w:rPr>
      </w:pPr>
      <w:r w:rsidRPr="009529BA">
        <w:rPr>
          <w:rFonts w:ascii="Arial" w:hAnsi="Arial" w:cs="Arial"/>
        </w:rPr>
        <w:t xml:space="preserve">atesty i certyfikaty na wbudowane materiały potwierdzające, że wbudowane wyroby budowlane są zgodne z obowiązującym prawem – opisane przez </w:t>
      </w:r>
      <w:r w:rsidR="00353901">
        <w:rPr>
          <w:rFonts w:ascii="Arial" w:hAnsi="Arial" w:cs="Arial"/>
        </w:rPr>
        <w:t>K</w:t>
      </w:r>
      <w:r w:rsidRPr="009529BA">
        <w:rPr>
          <w:rFonts w:ascii="Arial" w:hAnsi="Arial" w:cs="Arial"/>
        </w:rPr>
        <w:t>iero</w:t>
      </w:r>
      <w:r w:rsidRPr="008A0AC5">
        <w:rPr>
          <w:rFonts w:ascii="Arial" w:hAnsi="Arial" w:cs="Arial"/>
        </w:rPr>
        <w:t xml:space="preserve">wnika </w:t>
      </w:r>
      <w:r w:rsidR="00532883" w:rsidRPr="00532883">
        <w:rPr>
          <w:rFonts w:ascii="Arial" w:hAnsi="Arial" w:cs="Arial"/>
        </w:rPr>
        <w:t>Budowy</w:t>
      </w:r>
      <w:r w:rsidR="008A0AC5" w:rsidRPr="00532883">
        <w:rPr>
          <w:rFonts w:ascii="Arial" w:hAnsi="Arial" w:cs="Arial"/>
        </w:rPr>
        <w:t>,</w:t>
      </w:r>
    </w:p>
    <w:p w:rsidR="00C30EB4" w:rsidRPr="008A0AC5" w:rsidRDefault="00722FC6" w:rsidP="002301E3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8A0AC5">
        <w:rPr>
          <w:rFonts w:ascii="Arial" w:hAnsi="Arial" w:cs="Arial"/>
        </w:rPr>
        <w:t>protokoły utylizacji materiałów z rozbiórki zgodnie z obowiązującymi przepisami o gospodarce odpadami</w:t>
      </w:r>
      <w:r w:rsidR="0079589E" w:rsidRPr="008A0AC5">
        <w:rPr>
          <w:rFonts w:ascii="Arial" w:hAnsi="Arial" w:cs="Arial"/>
        </w:rPr>
        <w:t>,</w:t>
      </w:r>
    </w:p>
    <w:p w:rsidR="00722FC6" w:rsidRDefault="00D63E0E" w:rsidP="002301E3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8A0AC5">
        <w:rPr>
          <w:rFonts w:ascii="Arial" w:hAnsi="Arial" w:cs="Arial"/>
        </w:rPr>
        <w:t xml:space="preserve">oświadczenie </w:t>
      </w:r>
      <w:r w:rsidR="00353901" w:rsidRPr="008A0AC5">
        <w:rPr>
          <w:rFonts w:ascii="Arial" w:hAnsi="Arial" w:cs="Arial"/>
        </w:rPr>
        <w:t>K</w:t>
      </w:r>
      <w:r w:rsidRPr="008A0AC5">
        <w:rPr>
          <w:rFonts w:ascii="Arial" w:hAnsi="Arial" w:cs="Arial"/>
        </w:rPr>
        <w:t xml:space="preserve">ierownika </w:t>
      </w:r>
      <w:r w:rsidR="00532883">
        <w:rPr>
          <w:rFonts w:ascii="Arial" w:hAnsi="Arial" w:cs="Arial"/>
        </w:rPr>
        <w:t>Budowy</w:t>
      </w:r>
      <w:r w:rsidR="00BD5F0F" w:rsidRPr="008A0AC5">
        <w:rPr>
          <w:rFonts w:ascii="Arial" w:hAnsi="Arial" w:cs="Arial"/>
          <w:szCs w:val="22"/>
        </w:rPr>
        <w:t xml:space="preserve"> </w:t>
      </w:r>
      <w:r w:rsidR="00722FC6" w:rsidRPr="008A0AC5">
        <w:rPr>
          <w:rFonts w:ascii="Arial" w:hAnsi="Arial" w:cs="Arial"/>
        </w:rPr>
        <w:t>o wykonaniu</w:t>
      </w:r>
      <w:r w:rsidR="00722FC6" w:rsidRPr="009529BA">
        <w:rPr>
          <w:rFonts w:ascii="Arial" w:hAnsi="Arial" w:cs="Arial"/>
        </w:rPr>
        <w:t xml:space="preserve"> robót zgodn</w:t>
      </w:r>
      <w:r w:rsidRPr="009529BA">
        <w:rPr>
          <w:rFonts w:ascii="Arial" w:hAnsi="Arial" w:cs="Arial"/>
        </w:rPr>
        <w:t>ie z projektem budowlanym i </w:t>
      </w:r>
      <w:r w:rsidR="00722FC6" w:rsidRPr="009529BA">
        <w:rPr>
          <w:rFonts w:ascii="Arial" w:hAnsi="Arial" w:cs="Arial"/>
        </w:rPr>
        <w:t>obowiązującymi przepisami, jak również o dopr</w:t>
      </w:r>
      <w:r w:rsidRPr="009529BA">
        <w:rPr>
          <w:rFonts w:ascii="Arial" w:hAnsi="Arial" w:cs="Arial"/>
        </w:rPr>
        <w:t>owadzeniu do należytego stanu i </w:t>
      </w:r>
      <w:r w:rsidR="00722FC6" w:rsidRPr="009529BA">
        <w:rPr>
          <w:rFonts w:ascii="Arial" w:hAnsi="Arial" w:cs="Arial"/>
        </w:rPr>
        <w:t>por</w:t>
      </w:r>
      <w:r w:rsidR="00722FC6" w:rsidRPr="00330627">
        <w:rPr>
          <w:rFonts w:ascii="Arial" w:hAnsi="Arial" w:cs="Arial"/>
        </w:rPr>
        <w:t>ządku terenu budowy, a także – w razie korzystania z drogi, ulicy sąsiedniej ni</w:t>
      </w:r>
      <w:r w:rsidR="00B8467F">
        <w:rPr>
          <w:rFonts w:ascii="Arial" w:hAnsi="Arial" w:cs="Arial"/>
        </w:rPr>
        <w:t>eruchomości, budynku lub lokalu</w:t>
      </w:r>
      <w:r w:rsidR="0079589E">
        <w:rPr>
          <w:rFonts w:ascii="Arial" w:hAnsi="Arial" w:cs="Arial"/>
        </w:rPr>
        <w:t>,</w:t>
      </w:r>
    </w:p>
    <w:p w:rsidR="00B8467F" w:rsidRPr="000A1201" w:rsidRDefault="00B8467F" w:rsidP="0079589E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0A1201">
        <w:rPr>
          <w:rFonts w:ascii="Arial" w:hAnsi="Arial" w:cs="Arial"/>
        </w:rPr>
        <w:t>dokumentację zdjęciową budowy</w:t>
      </w:r>
      <w:r w:rsidR="0079589E" w:rsidRPr="000A1201">
        <w:rPr>
          <w:rFonts w:ascii="Arial" w:hAnsi="Arial" w:cs="Arial"/>
        </w:rPr>
        <w:t>,</w:t>
      </w:r>
    </w:p>
    <w:p w:rsidR="00722FC6" w:rsidRPr="00330627" w:rsidRDefault="00722FC6" w:rsidP="002301E3">
      <w:pPr>
        <w:pStyle w:val="Tekstpodstawowywcity"/>
        <w:numPr>
          <w:ilvl w:val="0"/>
          <w:numId w:val="7"/>
        </w:numPr>
        <w:tabs>
          <w:tab w:val="clear" w:pos="720"/>
          <w:tab w:val="num" w:pos="426"/>
          <w:tab w:val="num" w:pos="1134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>Z czynności odbioru końcowego spisany zostanie protokół odbioru końcowego przedmiotu umowy.</w:t>
      </w:r>
    </w:p>
    <w:p w:rsidR="00224F59" w:rsidRPr="00330627" w:rsidRDefault="00224F59" w:rsidP="002301E3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>Odbiór po okresie rękojmi jest dokonywany przez Zamawia</w:t>
      </w:r>
      <w:r>
        <w:rPr>
          <w:rFonts w:ascii="Arial" w:hAnsi="Arial" w:cs="Arial"/>
          <w:sz w:val="20"/>
          <w:szCs w:val="20"/>
        </w:rPr>
        <w:t>jącego na wniosek i z udziałem Użytkownika oraz Wykonawcy</w:t>
      </w:r>
      <w:r w:rsidRPr="00330627">
        <w:rPr>
          <w:rFonts w:ascii="Arial" w:hAnsi="Arial" w:cs="Arial"/>
          <w:sz w:val="20"/>
          <w:szCs w:val="20"/>
        </w:rPr>
        <w:t xml:space="preserve"> w formie protokolarnej i ma na celu stwierdzenie wykonania przez Wykonawcę zobowiązań wynikających z rękojmi za wady fizyczne.</w:t>
      </w:r>
    </w:p>
    <w:p w:rsidR="00224F59" w:rsidRPr="00BC7749" w:rsidRDefault="00224F59" w:rsidP="002301E3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>Odbiór gwarancyjny ( ostateczny ) jest dokonywany przez Zamawiają</w:t>
      </w:r>
      <w:r>
        <w:rPr>
          <w:rFonts w:ascii="Arial" w:hAnsi="Arial" w:cs="Arial"/>
          <w:sz w:val="20"/>
          <w:szCs w:val="20"/>
        </w:rPr>
        <w:t>cego na wniosek i przy udziale U</w:t>
      </w:r>
      <w:r w:rsidRPr="00330627">
        <w:rPr>
          <w:rFonts w:ascii="Arial" w:hAnsi="Arial" w:cs="Arial"/>
          <w:sz w:val="20"/>
          <w:szCs w:val="20"/>
        </w:rPr>
        <w:t>żytkownika oraz Wykonawcy w formie protokołu ostatecznego po usunięciu wszystkich wad ujawnionych w</w:t>
      </w:r>
      <w:r>
        <w:rPr>
          <w:rFonts w:ascii="Arial" w:hAnsi="Arial" w:cs="Arial"/>
          <w:sz w:val="20"/>
          <w:szCs w:val="20"/>
        </w:rPr>
        <w:t xml:space="preserve"> okresie gwarancji. Zwalnia on W</w:t>
      </w:r>
      <w:r w:rsidRPr="00330627">
        <w:rPr>
          <w:rFonts w:ascii="Arial" w:hAnsi="Arial" w:cs="Arial"/>
          <w:sz w:val="20"/>
          <w:szCs w:val="20"/>
        </w:rPr>
        <w:t>ykonawcę ze wszystkich zobowiązań wynikających z umowy, dotyczących usuwania wad.</w:t>
      </w:r>
    </w:p>
    <w:p w:rsidR="004E604B" w:rsidRDefault="009530D3" w:rsidP="002301E3">
      <w:pPr>
        <w:pStyle w:val="Tekstpodstawowywcity"/>
        <w:spacing w:line="276" w:lineRule="auto"/>
        <w:ind w:left="0" w:right="22" w:hanging="54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9</w:t>
      </w:r>
    </w:p>
    <w:p w:rsidR="009530D3" w:rsidRDefault="009530D3" w:rsidP="002301E3">
      <w:pPr>
        <w:pStyle w:val="Tekstpodstawowywcity"/>
        <w:spacing w:line="276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Gwarancja</w:t>
      </w:r>
    </w:p>
    <w:p w:rsidR="009A0ED7" w:rsidRPr="00590158" w:rsidRDefault="009A0ED7" w:rsidP="002301E3">
      <w:pPr>
        <w:pStyle w:val="Tekstpodstawowywcity"/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7D5D87">
        <w:rPr>
          <w:rFonts w:ascii="Arial" w:hAnsi="Arial" w:cs="Arial"/>
          <w:sz w:val="20"/>
          <w:szCs w:val="22"/>
        </w:rPr>
        <w:t xml:space="preserve">Na wykonany przedmiot umowy Wykonawca zobowiązany jest udzielić </w:t>
      </w:r>
      <w:r w:rsidRPr="00D63E0E">
        <w:rPr>
          <w:rFonts w:ascii="Arial" w:hAnsi="Arial" w:cs="Arial"/>
          <w:sz w:val="20"/>
          <w:szCs w:val="22"/>
        </w:rPr>
        <w:t xml:space="preserve">gwarancji na okres </w:t>
      </w:r>
      <w:r w:rsidR="00526787" w:rsidRPr="00D63E0E">
        <w:rPr>
          <w:rFonts w:ascii="Arial" w:hAnsi="Arial" w:cs="Arial"/>
          <w:i/>
          <w:sz w:val="20"/>
          <w:szCs w:val="22"/>
        </w:rPr>
        <w:t>……</w:t>
      </w:r>
      <w:r w:rsidRPr="00D63E0E">
        <w:rPr>
          <w:rFonts w:ascii="Arial" w:hAnsi="Arial" w:cs="Arial"/>
          <w:sz w:val="20"/>
          <w:szCs w:val="22"/>
        </w:rPr>
        <w:t xml:space="preserve"> lat</w:t>
      </w:r>
      <w:r w:rsidRPr="007D5D87">
        <w:rPr>
          <w:rFonts w:ascii="Arial" w:hAnsi="Arial" w:cs="Arial"/>
          <w:sz w:val="20"/>
          <w:szCs w:val="22"/>
        </w:rPr>
        <w:t xml:space="preserve"> od daty końcowego odbioru przedmiotu umowy. Gwarancja dotyczy </w:t>
      </w:r>
      <w:r w:rsidRPr="00590158">
        <w:rPr>
          <w:rFonts w:ascii="Arial" w:hAnsi="Arial" w:cs="Arial"/>
          <w:sz w:val="20"/>
          <w:szCs w:val="22"/>
        </w:rPr>
        <w:t>jakości wykonanych robót oraz pozostałych świadczeń wchodzących w zakres umowy jak również zabudowanych materiałów i urządzeń.</w:t>
      </w:r>
      <w:r w:rsidRPr="00590158">
        <w:rPr>
          <w:rFonts w:ascii="Arial" w:hAnsi="Arial" w:cs="Arial"/>
          <w:color w:val="0000FF"/>
          <w:sz w:val="20"/>
          <w:szCs w:val="22"/>
        </w:rPr>
        <w:t xml:space="preserve"> </w:t>
      </w:r>
    </w:p>
    <w:p w:rsidR="001D71AE" w:rsidRPr="006A6ACE" w:rsidRDefault="008A3B39" w:rsidP="002301E3">
      <w:pPr>
        <w:pStyle w:val="Tekstpodstawowywcity"/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 ramach gwarancji Wykonawca zobowiązany jest do usuwania wad ujawnionych w przedmiocie umowy w terminie wskazanym przez Zamawiającego w pisemnym zgłoszeniu wady.</w:t>
      </w:r>
      <w:r w:rsidR="000B4085" w:rsidRPr="00590158">
        <w:rPr>
          <w:rFonts w:ascii="Arial" w:hAnsi="Arial" w:cs="Arial"/>
          <w:sz w:val="20"/>
          <w:szCs w:val="22"/>
        </w:rPr>
        <w:t xml:space="preserve"> Dopuszcza się zgłaszanie wady drogą elektronic</w:t>
      </w:r>
      <w:r w:rsidR="00505BE7" w:rsidRPr="00590158">
        <w:rPr>
          <w:rFonts w:ascii="Arial" w:hAnsi="Arial" w:cs="Arial"/>
          <w:sz w:val="20"/>
          <w:szCs w:val="22"/>
        </w:rPr>
        <w:t>zną na adres podany przez Wykonawcę w dokumencie gwarancyjnym.</w:t>
      </w:r>
      <w:r w:rsidRPr="00590158">
        <w:rPr>
          <w:rFonts w:ascii="Arial" w:hAnsi="Arial" w:cs="Arial"/>
          <w:sz w:val="20"/>
          <w:szCs w:val="22"/>
        </w:rPr>
        <w:t xml:space="preserve"> W razie nie przystąpienia do usuwania wady w terminie 7 dni kalendarzowych od daty zgłoszenia albo nie usunięcia wady w wyznaczonym terminie, Zamawiający uprawniony będzie do</w:t>
      </w:r>
      <w:r w:rsidRPr="007D5D87">
        <w:rPr>
          <w:rFonts w:ascii="Arial" w:hAnsi="Arial" w:cs="Arial"/>
          <w:sz w:val="20"/>
          <w:szCs w:val="22"/>
        </w:rPr>
        <w:t xml:space="preserve"> powierzenia usunięcia wady </w:t>
      </w:r>
      <w:r w:rsidR="007A1C3E">
        <w:rPr>
          <w:rFonts w:ascii="Arial" w:hAnsi="Arial" w:cs="Arial"/>
          <w:sz w:val="20"/>
          <w:szCs w:val="22"/>
        </w:rPr>
        <w:t>podmiotowi trzeciemu</w:t>
      </w:r>
      <w:r w:rsidR="00926572">
        <w:rPr>
          <w:rFonts w:ascii="Arial" w:hAnsi="Arial" w:cs="Arial"/>
          <w:sz w:val="20"/>
          <w:szCs w:val="22"/>
        </w:rPr>
        <w:t xml:space="preserve"> </w:t>
      </w:r>
      <w:r w:rsidR="007A1C3E">
        <w:rPr>
          <w:rFonts w:ascii="Arial" w:hAnsi="Arial" w:cs="Arial"/>
          <w:sz w:val="20"/>
          <w:szCs w:val="22"/>
        </w:rPr>
        <w:t>i obciążyć Wykonawcę</w:t>
      </w:r>
      <w:r w:rsidR="00926572">
        <w:rPr>
          <w:rFonts w:ascii="Arial" w:hAnsi="Arial" w:cs="Arial"/>
          <w:sz w:val="20"/>
          <w:szCs w:val="22"/>
        </w:rPr>
        <w:t xml:space="preserve"> koszt</w:t>
      </w:r>
      <w:r w:rsidR="007A1C3E">
        <w:rPr>
          <w:rFonts w:ascii="Arial" w:hAnsi="Arial" w:cs="Arial"/>
          <w:sz w:val="20"/>
          <w:szCs w:val="22"/>
        </w:rPr>
        <w:t>ami z tego tytułu</w:t>
      </w:r>
      <w:r w:rsidR="00926572">
        <w:rPr>
          <w:rFonts w:ascii="Arial" w:hAnsi="Arial" w:cs="Arial"/>
          <w:sz w:val="20"/>
          <w:szCs w:val="22"/>
        </w:rPr>
        <w:t xml:space="preserve">, </w:t>
      </w:r>
      <w:r w:rsidR="00926572" w:rsidRPr="006A6ACE">
        <w:rPr>
          <w:rFonts w:ascii="Arial" w:hAnsi="Arial" w:cs="Arial"/>
          <w:sz w:val="20"/>
          <w:szCs w:val="22"/>
        </w:rPr>
        <w:t xml:space="preserve">bez konieczności uzyskania zgody sądu na </w:t>
      </w:r>
      <w:r w:rsidR="002036EB" w:rsidRPr="006A6ACE">
        <w:rPr>
          <w:rFonts w:ascii="Arial" w:hAnsi="Arial" w:cs="Arial"/>
          <w:sz w:val="20"/>
          <w:szCs w:val="22"/>
        </w:rPr>
        <w:t>wykonanie zastępcze.</w:t>
      </w:r>
    </w:p>
    <w:p w:rsidR="00AA4E0D" w:rsidRPr="001522AF" w:rsidRDefault="008A3B39" w:rsidP="002301E3">
      <w:pPr>
        <w:pStyle w:val="Tekstpodstawowywcity"/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7D5D87">
        <w:rPr>
          <w:rFonts w:ascii="Arial" w:hAnsi="Arial" w:cs="Arial"/>
          <w:sz w:val="20"/>
          <w:szCs w:val="22"/>
        </w:rPr>
        <w:t>Warunki gwarancji zostaną ujęte w dołączonym do protokołu odbioru ko</w:t>
      </w:r>
      <w:r>
        <w:rPr>
          <w:rFonts w:ascii="Arial" w:hAnsi="Arial" w:cs="Arial"/>
          <w:sz w:val="20"/>
          <w:szCs w:val="22"/>
        </w:rPr>
        <w:t xml:space="preserve">ńcowego dokumencie gwarancyjnym, którego wzór stanowi </w:t>
      </w:r>
      <w:r w:rsidRPr="00C810DE">
        <w:rPr>
          <w:rFonts w:ascii="Arial" w:hAnsi="Arial" w:cs="Arial"/>
          <w:sz w:val="20"/>
          <w:szCs w:val="22"/>
          <w:u w:val="single"/>
        </w:rPr>
        <w:t>załącznik nr 1</w:t>
      </w:r>
      <w:r>
        <w:rPr>
          <w:rFonts w:ascii="Arial" w:hAnsi="Arial" w:cs="Arial"/>
          <w:sz w:val="20"/>
          <w:szCs w:val="22"/>
        </w:rPr>
        <w:t xml:space="preserve"> do umowy.</w:t>
      </w:r>
    </w:p>
    <w:p w:rsidR="008A3B39" w:rsidRPr="007D5D87" w:rsidRDefault="008A3B39" w:rsidP="002301E3">
      <w:pPr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rFonts w:ascii="Arial" w:hAnsi="Arial" w:cs="Arial"/>
        </w:rPr>
      </w:pPr>
      <w:r w:rsidRPr="007D5D87">
        <w:rPr>
          <w:rFonts w:ascii="Arial" w:hAnsi="Arial" w:cs="Arial"/>
        </w:rPr>
        <w:t>Zamawiający ma prawo dochodzić upr</w:t>
      </w:r>
      <w:r w:rsidR="000A1201">
        <w:rPr>
          <w:rFonts w:ascii="Arial" w:hAnsi="Arial" w:cs="Arial"/>
        </w:rPr>
        <w:t>awnień z tytułu rękojmi za wady</w:t>
      </w:r>
      <w:r w:rsidRPr="007D5D87">
        <w:rPr>
          <w:rFonts w:ascii="Arial" w:hAnsi="Arial" w:cs="Arial"/>
        </w:rPr>
        <w:t xml:space="preserve"> niezależnie od uprawnień wynikających z gwarancji.</w:t>
      </w:r>
    </w:p>
    <w:p w:rsidR="008A3B39" w:rsidRPr="007D5D87" w:rsidRDefault="008A3B39" w:rsidP="002301E3">
      <w:pPr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rFonts w:ascii="Arial" w:hAnsi="Arial" w:cs="Arial"/>
          <w:szCs w:val="22"/>
        </w:rPr>
      </w:pPr>
      <w:r w:rsidRPr="007D5D87">
        <w:rPr>
          <w:rFonts w:ascii="Arial" w:hAnsi="Arial" w:cs="Arial"/>
          <w:szCs w:val="22"/>
        </w:rPr>
        <w:t>Niezależnie od udzielonej gwarancji Wykonawca ponosi odpowiedzialność z tytułu rękojmi za wady fizyczne ( ograniczające wartość lub użyteczność ) na zasadach określonych w Kodeksie cywilnym.</w:t>
      </w:r>
    </w:p>
    <w:p w:rsidR="00F74BB1" w:rsidRDefault="008A3B39" w:rsidP="002301E3">
      <w:pPr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rFonts w:ascii="Arial" w:hAnsi="Arial" w:cs="Arial"/>
        </w:rPr>
      </w:pPr>
      <w:r w:rsidRPr="007D5D87">
        <w:rPr>
          <w:rFonts w:ascii="Arial" w:hAnsi="Arial" w:cs="Arial"/>
        </w:rPr>
        <w:t>Wykonawca odpowiada za wadę również po okresie rękojmi lub gwarancji, jeżeli Zamawiający powiadomi Wykonawcę o wadzie przed upływem tych okresów.</w:t>
      </w:r>
    </w:p>
    <w:p w:rsidR="00294C5D" w:rsidRPr="005444EF" w:rsidRDefault="00294C5D" w:rsidP="002301E3">
      <w:pPr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rFonts w:ascii="Arial" w:hAnsi="Arial" w:cs="Arial"/>
        </w:rPr>
      </w:pPr>
      <w:r w:rsidRPr="008017FD">
        <w:rPr>
          <w:rFonts w:ascii="Arial" w:hAnsi="Arial" w:cs="Arial"/>
        </w:rPr>
        <w:t>Wykonawca zobowiązany jest przenieść na Zamawiającego wszelkie uprawnienia z tytułu gwarancji udzielonych przez dostawców wyrobów przy wykonaniu przedmiotu umowy</w:t>
      </w:r>
      <w:r>
        <w:rPr>
          <w:rFonts w:ascii="Arial" w:hAnsi="Arial" w:cs="Arial"/>
        </w:rPr>
        <w:t xml:space="preserve"> </w:t>
      </w:r>
      <w:r w:rsidRPr="00D63E0E">
        <w:rPr>
          <w:rFonts w:ascii="Arial" w:hAnsi="Arial" w:cs="Arial"/>
        </w:rPr>
        <w:t>(dotyczy gwarancji dłuższych niż gwarancja udzielona przez Wykonawcę robót), wydając w  tym celu Zamawiającemu</w:t>
      </w:r>
      <w:r w:rsidRPr="008017FD">
        <w:rPr>
          <w:rFonts w:ascii="Arial" w:hAnsi="Arial" w:cs="Arial"/>
        </w:rPr>
        <w:t xml:space="preserve"> właściwe dokumenty gwarancyjne, najpóźniej do chwili podpisywania protokołu odbioru</w:t>
      </w:r>
      <w:r w:rsidR="00D63E0E">
        <w:rPr>
          <w:rFonts w:ascii="Arial" w:hAnsi="Arial" w:cs="Arial"/>
          <w:color w:val="FF0000"/>
        </w:rPr>
        <w:t xml:space="preserve"> </w:t>
      </w:r>
      <w:r w:rsidRPr="00D63E0E">
        <w:rPr>
          <w:rFonts w:ascii="Arial" w:hAnsi="Arial" w:cs="Arial"/>
        </w:rPr>
        <w:t>ostatecznego.</w:t>
      </w:r>
    </w:p>
    <w:p w:rsidR="004E604B" w:rsidRDefault="00046E68" w:rsidP="00D141A8">
      <w:pPr>
        <w:pStyle w:val="Tekstpodstawowywcity"/>
        <w:spacing w:before="120"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10</w:t>
      </w:r>
    </w:p>
    <w:p w:rsidR="00D52BCF" w:rsidRDefault="00046E68" w:rsidP="00205A6D">
      <w:pPr>
        <w:pStyle w:val="Tekstpodstawowywcity"/>
        <w:spacing w:before="120" w:after="120" w:line="276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Zapłata wynagrodzenia</w:t>
      </w:r>
    </w:p>
    <w:p w:rsidR="00BC7749" w:rsidRDefault="00D52BCF" w:rsidP="002301E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328A0">
        <w:rPr>
          <w:rFonts w:ascii="Arial" w:hAnsi="Arial" w:cs="Arial"/>
          <w:sz w:val="20"/>
          <w:szCs w:val="22"/>
        </w:rPr>
        <w:t xml:space="preserve">Zapłata wynagrodzenia Wykonawcy następować będzie etapami, </w:t>
      </w:r>
      <w:r w:rsidRPr="003328A0">
        <w:rPr>
          <w:rFonts w:ascii="Arial" w:hAnsi="Arial" w:cs="Arial"/>
          <w:sz w:val="20"/>
          <w:szCs w:val="22"/>
          <w:u w:val="single"/>
        </w:rPr>
        <w:t xml:space="preserve">za wykonane i odebrane roboty </w:t>
      </w:r>
      <w:r w:rsidR="003328A0">
        <w:rPr>
          <w:rFonts w:ascii="Arial" w:hAnsi="Arial" w:cs="Arial"/>
          <w:sz w:val="20"/>
          <w:szCs w:val="22"/>
          <w:u w:val="single"/>
        </w:rPr>
        <w:t xml:space="preserve">                     </w:t>
      </w:r>
      <w:r w:rsidR="00170823" w:rsidRPr="003328A0">
        <w:rPr>
          <w:rFonts w:ascii="Arial" w:hAnsi="Arial" w:cs="Arial"/>
          <w:sz w:val="20"/>
          <w:szCs w:val="22"/>
        </w:rPr>
        <w:t>do</w:t>
      </w:r>
      <w:r w:rsidR="00FA6B25">
        <w:rPr>
          <w:rFonts w:ascii="Arial" w:hAnsi="Arial" w:cs="Arial"/>
          <w:sz w:val="20"/>
          <w:szCs w:val="22"/>
        </w:rPr>
        <w:t xml:space="preserve"> </w:t>
      </w:r>
      <w:r w:rsidR="00F5650F" w:rsidRPr="00FA6B25">
        <w:rPr>
          <w:rFonts w:ascii="Arial" w:hAnsi="Arial" w:cs="Arial"/>
          <w:sz w:val="20"/>
          <w:szCs w:val="22"/>
        </w:rPr>
        <w:t>90%</w:t>
      </w:r>
      <w:r w:rsidR="00F5650F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wartości przedmiotu umowy, w oparciu o obustronnie podpisane protokoły odbioru części przedmiotu umowy i faktury częściowe.</w:t>
      </w:r>
    </w:p>
    <w:p w:rsidR="00E35E29" w:rsidRPr="009A383C" w:rsidRDefault="00E35E29" w:rsidP="00E35E29">
      <w:pPr>
        <w:pStyle w:val="Tekstpodstawowywcity"/>
        <w:tabs>
          <w:tab w:val="left" w:pos="9498"/>
        </w:tabs>
        <w:spacing w:line="276" w:lineRule="auto"/>
        <w:ind w:left="425" w:right="204"/>
        <w:jc w:val="both"/>
        <w:rPr>
          <w:rFonts w:ascii="Arial" w:hAnsi="Arial" w:cs="Arial"/>
          <w:bCs/>
          <w:sz w:val="20"/>
          <w:szCs w:val="22"/>
        </w:rPr>
      </w:pPr>
      <w:r w:rsidRPr="009A383C">
        <w:rPr>
          <w:rFonts w:ascii="Arial" w:hAnsi="Arial" w:cs="Arial"/>
          <w:sz w:val="20"/>
          <w:szCs w:val="22"/>
        </w:rPr>
        <w:t xml:space="preserve">Dla robót dodatkowych i zamiennych o których mowa w </w:t>
      </w:r>
      <w:r w:rsidRPr="009A383C">
        <w:rPr>
          <w:rFonts w:ascii="Arial" w:hAnsi="Arial" w:cs="Arial"/>
          <w:bCs/>
          <w:sz w:val="20"/>
          <w:szCs w:val="22"/>
        </w:rPr>
        <w:t>§ 1 ust. 5 i 6 dodatkowo opracowany przez Wykonawcę i zatwierdzony przez Inspektora nadzoru kosztorys powykonawczy.</w:t>
      </w:r>
    </w:p>
    <w:p w:rsidR="00D52BCF" w:rsidRPr="00526787" w:rsidRDefault="00170823" w:rsidP="002301E3">
      <w:pPr>
        <w:pStyle w:val="Tekstpodstawowywcity"/>
        <w:tabs>
          <w:tab w:val="num" w:pos="426"/>
        </w:tabs>
        <w:spacing w:line="276" w:lineRule="auto"/>
        <w:ind w:left="426" w:right="22"/>
        <w:jc w:val="both"/>
        <w:rPr>
          <w:rFonts w:ascii="Arial" w:hAnsi="Arial" w:cs="Arial"/>
          <w:i/>
          <w:sz w:val="28"/>
          <w:szCs w:val="28"/>
          <w:vertAlign w:val="superscript"/>
        </w:rPr>
      </w:pPr>
      <w:r w:rsidRPr="00FA6B25">
        <w:rPr>
          <w:rFonts w:ascii="Arial" w:hAnsi="Arial" w:cs="Arial"/>
          <w:sz w:val="20"/>
          <w:szCs w:val="22"/>
        </w:rPr>
        <w:t xml:space="preserve">Pozostałe </w:t>
      </w:r>
      <w:r w:rsidR="00F5650F" w:rsidRPr="00FA6B25">
        <w:rPr>
          <w:rFonts w:ascii="Arial" w:hAnsi="Arial" w:cs="Arial"/>
          <w:sz w:val="20"/>
          <w:szCs w:val="22"/>
        </w:rPr>
        <w:t>10%</w:t>
      </w:r>
      <w:r w:rsidR="00F5650F">
        <w:rPr>
          <w:rFonts w:ascii="Arial" w:hAnsi="Arial" w:cs="Arial"/>
          <w:sz w:val="20"/>
          <w:szCs w:val="22"/>
        </w:rPr>
        <w:t xml:space="preserve"> </w:t>
      </w:r>
      <w:r w:rsidR="00D52BCF">
        <w:rPr>
          <w:rFonts w:ascii="Arial" w:hAnsi="Arial" w:cs="Arial"/>
          <w:sz w:val="20"/>
          <w:szCs w:val="22"/>
        </w:rPr>
        <w:t>wartości przedmiotu umowy zostanie wypłacone w oparciu o podpisany protokół końcow</w:t>
      </w:r>
      <w:r w:rsidR="0046623C">
        <w:rPr>
          <w:rFonts w:ascii="Arial" w:hAnsi="Arial" w:cs="Arial"/>
          <w:sz w:val="20"/>
          <w:szCs w:val="22"/>
        </w:rPr>
        <w:t>y</w:t>
      </w:r>
      <w:r w:rsidR="00D52BCF">
        <w:rPr>
          <w:rFonts w:ascii="Arial" w:hAnsi="Arial" w:cs="Arial"/>
          <w:sz w:val="20"/>
          <w:szCs w:val="22"/>
        </w:rPr>
        <w:t xml:space="preserve"> odbioru przedmiotu umowy</w:t>
      </w:r>
      <w:r w:rsidR="0046623C">
        <w:rPr>
          <w:rFonts w:ascii="Arial" w:hAnsi="Arial" w:cs="Arial"/>
          <w:sz w:val="20"/>
          <w:szCs w:val="22"/>
        </w:rPr>
        <w:t xml:space="preserve"> </w:t>
      </w:r>
      <w:r w:rsidR="00D52BCF">
        <w:rPr>
          <w:rFonts w:ascii="Arial" w:hAnsi="Arial" w:cs="Arial"/>
          <w:sz w:val="20"/>
          <w:szCs w:val="22"/>
        </w:rPr>
        <w:t>i fakturę końcową.</w:t>
      </w:r>
    </w:p>
    <w:p w:rsidR="00ED1D09" w:rsidRPr="00C162AA" w:rsidRDefault="00ED1D09" w:rsidP="002301E3">
      <w:pPr>
        <w:pStyle w:val="Tekstpodstawowywcity"/>
        <w:tabs>
          <w:tab w:val="num" w:pos="426"/>
        </w:tabs>
        <w:spacing w:line="276" w:lineRule="auto"/>
        <w:ind w:left="426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Część wartości przedmiotu umowy zatrzymana do odbioru końcowego nie może stanowić wynagrodzenia przynależnego Podwykonawcy</w:t>
      </w:r>
      <w:r w:rsidR="00681706">
        <w:rPr>
          <w:rFonts w:ascii="Arial" w:hAnsi="Arial" w:cs="Arial"/>
          <w:color w:val="00B050"/>
          <w:sz w:val="20"/>
          <w:szCs w:val="22"/>
        </w:rPr>
        <w:t xml:space="preserve"> </w:t>
      </w:r>
      <w:r w:rsidR="00681706" w:rsidRPr="00C162AA">
        <w:rPr>
          <w:rFonts w:ascii="Arial" w:hAnsi="Arial" w:cs="Arial"/>
          <w:sz w:val="20"/>
          <w:szCs w:val="22"/>
        </w:rPr>
        <w:t>i dalszemu Podwykonawcy.</w:t>
      </w:r>
    </w:p>
    <w:p w:rsidR="00020AB0" w:rsidRDefault="00D52BCF" w:rsidP="002301E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lastRenderedPageBreak/>
        <w:t>Jeżeli część robót, zgodnie z protokołem o</w:t>
      </w:r>
      <w:r w:rsidR="007A6F39" w:rsidRPr="00C162AA">
        <w:rPr>
          <w:rFonts w:ascii="Arial" w:hAnsi="Arial" w:cs="Arial"/>
          <w:sz w:val="20"/>
          <w:szCs w:val="22"/>
        </w:rPr>
        <w:t xml:space="preserve">dbioru, została wykonana przez </w:t>
      </w:r>
      <w:r w:rsidRPr="00C162AA">
        <w:rPr>
          <w:rFonts w:ascii="Arial" w:hAnsi="Arial" w:cs="Arial"/>
          <w:sz w:val="20"/>
          <w:szCs w:val="22"/>
        </w:rPr>
        <w:t>Podwykonawcę</w:t>
      </w:r>
      <w:r w:rsidR="00323072" w:rsidRPr="00C162AA">
        <w:rPr>
          <w:rFonts w:ascii="Arial" w:hAnsi="Arial" w:cs="Arial"/>
          <w:sz w:val="20"/>
          <w:szCs w:val="22"/>
        </w:rPr>
        <w:t xml:space="preserve"> i dalszego Podwykonawcę</w:t>
      </w:r>
      <w:r w:rsidRPr="00C162AA">
        <w:rPr>
          <w:rFonts w:ascii="Arial" w:hAnsi="Arial" w:cs="Arial"/>
          <w:sz w:val="20"/>
          <w:szCs w:val="22"/>
        </w:rPr>
        <w:t>,</w:t>
      </w:r>
      <w:r w:rsidR="00323072" w:rsidRPr="00C162AA">
        <w:rPr>
          <w:rFonts w:ascii="Arial" w:hAnsi="Arial" w:cs="Arial"/>
          <w:sz w:val="20"/>
          <w:szCs w:val="22"/>
        </w:rPr>
        <w:t xml:space="preserve"> przez którego rozumie się podmiot, który zawarł zaakceptowaną przez Zamawiającego umowę, której przedmiotem są roboty budowlane lub który zawarł przedłożoną Zamawiającemu umowę o podwykonawstwo, której przedmiotem są dostawy lub usługi, to Wykonawca zobowiązuje się do zapłaty należności Podwykonawcy </w:t>
      </w:r>
      <w:r w:rsidR="00ED1D09" w:rsidRPr="00C162AA">
        <w:rPr>
          <w:rFonts w:ascii="Arial" w:hAnsi="Arial" w:cs="Arial"/>
          <w:sz w:val="20"/>
          <w:szCs w:val="22"/>
        </w:rPr>
        <w:t>przed złożeniem</w:t>
      </w:r>
      <w:r w:rsidR="00ED1D09" w:rsidRPr="00323072">
        <w:rPr>
          <w:rFonts w:ascii="Arial" w:hAnsi="Arial" w:cs="Arial"/>
          <w:sz w:val="20"/>
          <w:szCs w:val="22"/>
        </w:rPr>
        <w:t xml:space="preserve"> faktury  Zamawiającemu</w:t>
      </w:r>
      <w:r w:rsidR="00416C31" w:rsidRPr="00323072">
        <w:rPr>
          <w:rFonts w:ascii="Arial" w:hAnsi="Arial" w:cs="Arial"/>
          <w:sz w:val="20"/>
          <w:szCs w:val="22"/>
        </w:rPr>
        <w:t>.</w:t>
      </w:r>
    </w:p>
    <w:p w:rsidR="00D52BCF" w:rsidRPr="00590158" w:rsidRDefault="00D52BCF" w:rsidP="002301E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Faktury VAT n</w:t>
      </w:r>
      <w:r w:rsidR="004A4978" w:rsidRPr="00590158">
        <w:rPr>
          <w:rFonts w:ascii="Arial" w:hAnsi="Arial" w:cs="Arial"/>
          <w:sz w:val="20"/>
          <w:szCs w:val="22"/>
        </w:rPr>
        <w:t>ależy wystawić w 2 egz. na Miasto Zabrze z siedzibą wła</w:t>
      </w:r>
      <w:r w:rsidR="006375F1" w:rsidRPr="00590158">
        <w:rPr>
          <w:rFonts w:ascii="Arial" w:hAnsi="Arial" w:cs="Arial"/>
          <w:sz w:val="20"/>
          <w:szCs w:val="22"/>
        </w:rPr>
        <w:t>dz w Urzędzie Miejskim w </w:t>
      </w:r>
      <w:r w:rsidR="00195635" w:rsidRPr="00590158">
        <w:rPr>
          <w:rFonts w:ascii="Arial" w:hAnsi="Arial" w:cs="Arial"/>
          <w:sz w:val="20"/>
          <w:szCs w:val="22"/>
        </w:rPr>
        <w:t xml:space="preserve">Zabrzu, ul. Powstańców Śląskich </w:t>
      </w:r>
      <w:r w:rsidR="004A4978" w:rsidRPr="00590158">
        <w:rPr>
          <w:rFonts w:ascii="Arial" w:hAnsi="Arial" w:cs="Arial"/>
          <w:sz w:val="20"/>
          <w:szCs w:val="22"/>
        </w:rPr>
        <w:t xml:space="preserve"> </w:t>
      </w:r>
      <w:r w:rsidRPr="00590158">
        <w:rPr>
          <w:rFonts w:ascii="Arial" w:hAnsi="Arial" w:cs="Arial"/>
          <w:sz w:val="20"/>
          <w:szCs w:val="22"/>
        </w:rPr>
        <w:t>5-7, 41-800 Zabrze.</w:t>
      </w:r>
    </w:p>
    <w:p w:rsidR="001E3E9A" w:rsidRPr="00590158" w:rsidRDefault="00D52BCF" w:rsidP="002301E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Wykonawca wystawiać będzie faktury częściowe w ciągu 7 dni od dnia obustronnego podpisania protokołu odbioru części przedmiotu umowy.</w:t>
      </w:r>
    </w:p>
    <w:p w:rsidR="001522AF" w:rsidRPr="00590158" w:rsidRDefault="00D52BCF" w:rsidP="002301E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Wykonawca zobowiązany jest dołączyć do bieżącej faktury dowód zapłaty</w:t>
      </w:r>
      <w:r w:rsidR="006375F1" w:rsidRPr="00590158">
        <w:rPr>
          <w:rFonts w:ascii="Arial" w:hAnsi="Arial" w:cs="Arial"/>
          <w:sz w:val="20"/>
          <w:szCs w:val="22"/>
        </w:rPr>
        <w:t xml:space="preserve"> </w:t>
      </w:r>
      <w:r w:rsidRPr="00590158">
        <w:rPr>
          <w:rFonts w:ascii="Arial" w:hAnsi="Arial" w:cs="Arial"/>
          <w:sz w:val="20"/>
          <w:szCs w:val="22"/>
        </w:rPr>
        <w:t>wynagrodzenia Podwykonaw</w:t>
      </w:r>
      <w:r w:rsidR="002C5EC2" w:rsidRPr="00590158">
        <w:rPr>
          <w:rFonts w:ascii="Arial" w:hAnsi="Arial" w:cs="Arial"/>
          <w:sz w:val="20"/>
          <w:szCs w:val="22"/>
        </w:rPr>
        <w:t>cy</w:t>
      </w:r>
      <w:r w:rsidR="00681706" w:rsidRPr="00590158">
        <w:rPr>
          <w:rFonts w:ascii="Arial" w:hAnsi="Arial" w:cs="Arial"/>
          <w:sz w:val="20"/>
          <w:szCs w:val="22"/>
        </w:rPr>
        <w:t>/ dalszemu Podwykonawcy</w:t>
      </w:r>
      <w:r w:rsidR="00895D5C" w:rsidRPr="00590158">
        <w:rPr>
          <w:rFonts w:ascii="Arial" w:hAnsi="Arial" w:cs="Arial"/>
          <w:sz w:val="20"/>
          <w:szCs w:val="22"/>
        </w:rPr>
        <w:t xml:space="preserve"> robót budowlanych</w:t>
      </w:r>
      <w:r w:rsidR="002C5EC2" w:rsidRPr="00590158">
        <w:rPr>
          <w:rFonts w:ascii="Arial" w:hAnsi="Arial" w:cs="Arial"/>
          <w:sz w:val="20"/>
          <w:szCs w:val="22"/>
        </w:rPr>
        <w:t>,</w:t>
      </w:r>
      <w:r w:rsidR="002D5EF2" w:rsidRPr="00590158">
        <w:rPr>
          <w:rFonts w:ascii="Arial" w:hAnsi="Arial" w:cs="Arial"/>
          <w:sz w:val="20"/>
          <w:szCs w:val="22"/>
        </w:rPr>
        <w:t xml:space="preserve"> usług i dostaw jeżeli</w:t>
      </w:r>
      <w:r w:rsidR="002C5EC2" w:rsidRPr="00590158">
        <w:rPr>
          <w:rFonts w:ascii="Arial" w:hAnsi="Arial" w:cs="Arial"/>
          <w:sz w:val="20"/>
          <w:szCs w:val="22"/>
        </w:rPr>
        <w:t xml:space="preserve"> w </w:t>
      </w:r>
      <w:r w:rsidRPr="00590158">
        <w:rPr>
          <w:rFonts w:ascii="Arial" w:hAnsi="Arial" w:cs="Arial"/>
          <w:sz w:val="20"/>
          <w:szCs w:val="22"/>
        </w:rPr>
        <w:t xml:space="preserve"> okresie rozliczeniowym były</w:t>
      </w:r>
      <w:r w:rsidR="002C5EC2" w:rsidRPr="00590158">
        <w:rPr>
          <w:rFonts w:ascii="Arial" w:hAnsi="Arial" w:cs="Arial"/>
          <w:sz w:val="20"/>
          <w:szCs w:val="22"/>
        </w:rPr>
        <w:t xml:space="preserve"> </w:t>
      </w:r>
      <w:r w:rsidR="002D5EF2" w:rsidRPr="00590158">
        <w:rPr>
          <w:rFonts w:ascii="Arial" w:hAnsi="Arial" w:cs="Arial"/>
          <w:sz w:val="20"/>
          <w:szCs w:val="22"/>
        </w:rPr>
        <w:t xml:space="preserve">one </w:t>
      </w:r>
      <w:r w:rsidR="002C5EC2" w:rsidRPr="00590158">
        <w:rPr>
          <w:rFonts w:ascii="Arial" w:hAnsi="Arial" w:cs="Arial"/>
          <w:sz w:val="20"/>
          <w:szCs w:val="22"/>
        </w:rPr>
        <w:t>w</w:t>
      </w:r>
      <w:r w:rsidR="00D2670C" w:rsidRPr="00590158">
        <w:rPr>
          <w:rFonts w:ascii="Arial" w:hAnsi="Arial" w:cs="Arial"/>
          <w:sz w:val="20"/>
          <w:szCs w:val="22"/>
        </w:rPr>
        <w:t>ykonywane przez Podwykonawcę</w:t>
      </w:r>
      <w:r w:rsidR="00681706" w:rsidRPr="00590158">
        <w:rPr>
          <w:rFonts w:ascii="Arial" w:hAnsi="Arial" w:cs="Arial"/>
          <w:sz w:val="20"/>
          <w:szCs w:val="22"/>
        </w:rPr>
        <w:t xml:space="preserve"> lub dalszego Podwykonawcę</w:t>
      </w:r>
      <w:r w:rsidR="007835B8" w:rsidRPr="00590158">
        <w:rPr>
          <w:rFonts w:ascii="Arial" w:hAnsi="Arial" w:cs="Arial"/>
          <w:sz w:val="20"/>
          <w:szCs w:val="22"/>
        </w:rPr>
        <w:t xml:space="preserve"> oraz oświadczenie, ż</w:t>
      </w:r>
      <w:r w:rsidR="00D2670C" w:rsidRPr="00590158">
        <w:rPr>
          <w:rFonts w:ascii="Arial" w:hAnsi="Arial" w:cs="Arial"/>
          <w:sz w:val="20"/>
          <w:szCs w:val="22"/>
        </w:rPr>
        <w:t>e przy realizacji umowy nie zatrudniał innych P</w:t>
      </w:r>
      <w:r w:rsidR="00323072" w:rsidRPr="00590158">
        <w:rPr>
          <w:rFonts w:ascii="Arial" w:hAnsi="Arial" w:cs="Arial"/>
          <w:sz w:val="20"/>
          <w:szCs w:val="22"/>
        </w:rPr>
        <w:t xml:space="preserve">odwykonawców </w:t>
      </w:r>
      <w:r w:rsidR="00895D5C" w:rsidRPr="00590158">
        <w:rPr>
          <w:rFonts w:ascii="Arial" w:hAnsi="Arial" w:cs="Arial"/>
          <w:sz w:val="20"/>
          <w:szCs w:val="22"/>
        </w:rPr>
        <w:t>robót budowlanych</w:t>
      </w:r>
      <w:r w:rsidR="000B4085" w:rsidRPr="00590158">
        <w:rPr>
          <w:rFonts w:ascii="Arial" w:hAnsi="Arial" w:cs="Arial"/>
          <w:sz w:val="20"/>
          <w:szCs w:val="22"/>
        </w:rPr>
        <w:t xml:space="preserve">, usług i dostaw w rozumieniu </w:t>
      </w:r>
      <w:r w:rsidR="002D5EF2" w:rsidRPr="00590158">
        <w:rPr>
          <w:rFonts w:ascii="Arial" w:hAnsi="Arial" w:cs="Arial"/>
          <w:bCs/>
          <w:sz w:val="20"/>
          <w:szCs w:val="22"/>
        </w:rPr>
        <w:t>§</w:t>
      </w:r>
      <w:r w:rsidR="000B4085" w:rsidRPr="00590158">
        <w:rPr>
          <w:rFonts w:ascii="Arial" w:hAnsi="Arial" w:cs="Arial"/>
          <w:sz w:val="20"/>
          <w:szCs w:val="22"/>
        </w:rPr>
        <w:t xml:space="preserve"> 4</w:t>
      </w:r>
      <w:r w:rsidR="00895D5C" w:rsidRPr="00590158">
        <w:rPr>
          <w:rFonts w:ascii="Arial" w:hAnsi="Arial" w:cs="Arial"/>
          <w:sz w:val="20"/>
          <w:szCs w:val="22"/>
        </w:rPr>
        <w:t xml:space="preserve"> </w:t>
      </w:r>
      <w:r w:rsidR="00323072" w:rsidRPr="00590158">
        <w:rPr>
          <w:rFonts w:ascii="Arial" w:hAnsi="Arial" w:cs="Arial"/>
          <w:sz w:val="20"/>
          <w:szCs w:val="22"/>
        </w:rPr>
        <w:t>nie wymienionych w umowie</w:t>
      </w:r>
      <w:r w:rsidR="00895D5C" w:rsidRPr="00590158">
        <w:rPr>
          <w:rFonts w:ascii="Arial" w:hAnsi="Arial" w:cs="Arial"/>
          <w:sz w:val="20"/>
          <w:szCs w:val="22"/>
        </w:rPr>
        <w:t>.</w:t>
      </w:r>
      <w:r w:rsidR="00323072" w:rsidRPr="00590158">
        <w:rPr>
          <w:rFonts w:ascii="Arial" w:hAnsi="Arial" w:cs="Arial"/>
          <w:sz w:val="20"/>
          <w:szCs w:val="22"/>
        </w:rPr>
        <w:t xml:space="preserve"> </w:t>
      </w:r>
    </w:p>
    <w:p w:rsidR="009A0ED7" w:rsidRPr="00590158" w:rsidRDefault="009A0ED7" w:rsidP="002301E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Akceptowanymi przez Zamawiającego dokumentami potwierdzającymi zapłatę wynagrodzenia Podwykonawcy przez Wykonawcę są: potwierdzenie dokonania przelewu wystawione przez b</w:t>
      </w:r>
      <w:r w:rsidR="00A741F6" w:rsidRPr="00590158">
        <w:rPr>
          <w:rFonts w:ascii="Arial" w:hAnsi="Arial" w:cs="Arial"/>
          <w:sz w:val="20"/>
          <w:szCs w:val="22"/>
        </w:rPr>
        <w:t>ank Wykonawcy lub oświadczenie P</w:t>
      </w:r>
      <w:r w:rsidRPr="00590158">
        <w:rPr>
          <w:rFonts w:ascii="Arial" w:hAnsi="Arial" w:cs="Arial"/>
          <w:sz w:val="20"/>
          <w:szCs w:val="22"/>
        </w:rPr>
        <w:t>odwykonawcy o uregulowaniu należności przez Wykonawcę wszystkich zobowiązań finansowych na dzień składania oświadczenia za zakres robót powierzony Podwykonawcy.</w:t>
      </w:r>
    </w:p>
    <w:p w:rsidR="00D52BCF" w:rsidRPr="00A741F6" w:rsidRDefault="00D52BCF" w:rsidP="002301E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</w:rPr>
        <w:t>Brak w/w dowodu stanowi podstawę do zatrzymania z bieżącej faktury częściowej należności stanowiącej wynagrodzenie Podwykonawcy</w:t>
      </w:r>
      <w:r w:rsidR="00681706" w:rsidRPr="00A741F6">
        <w:rPr>
          <w:rFonts w:ascii="Arial" w:hAnsi="Arial" w:cs="Arial"/>
          <w:sz w:val="20"/>
          <w:szCs w:val="22"/>
        </w:rPr>
        <w:t>/dalszego Podwykonawcy</w:t>
      </w:r>
      <w:r w:rsidR="00895D5C" w:rsidRPr="00A741F6">
        <w:rPr>
          <w:rFonts w:ascii="Arial" w:hAnsi="Arial" w:cs="Arial"/>
          <w:sz w:val="20"/>
          <w:szCs w:val="22"/>
        </w:rPr>
        <w:t xml:space="preserve"> robót budowlanych.</w:t>
      </w:r>
    </w:p>
    <w:p w:rsidR="00D52BCF" w:rsidRPr="00A741F6" w:rsidRDefault="00191006" w:rsidP="002301E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</w:rPr>
        <w:t xml:space="preserve">Jeżeli w terminie </w:t>
      </w:r>
      <w:r w:rsidR="006A6ACE" w:rsidRPr="00A741F6">
        <w:rPr>
          <w:rFonts w:ascii="Arial" w:hAnsi="Arial" w:cs="Arial"/>
          <w:sz w:val="20"/>
          <w:szCs w:val="22"/>
        </w:rPr>
        <w:t>do 7 dni przed terminem zapłaty</w:t>
      </w:r>
      <w:r w:rsidR="00F54697" w:rsidRPr="00A741F6">
        <w:rPr>
          <w:rFonts w:ascii="Arial" w:hAnsi="Arial" w:cs="Arial"/>
          <w:sz w:val="20"/>
          <w:szCs w:val="22"/>
        </w:rPr>
        <w:t xml:space="preserve"> faktury </w:t>
      </w:r>
      <w:r w:rsidR="006A6ACE" w:rsidRPr="00A741F6">
        <w:rPr>
          <w:rFonts w:ascii="Arial" w:hAnsi="Arial" w:cs="Arial"/>
          <w:sz w:val="20"/>
          <w:szCs w:val="22"/>
        </w:rPr>
        <w:t xml:space="preserve"> </w:t>
      </w:r>
      <w:r w:rsidRPr="00A741F6">
        <w:rPr>
          <w:rFonts w:ascii="Arial" w:hAnsi="Arial" w:cs="Arial"/>
          <w:sz w:val="20"/>
          <w:szCs w:val="22"/>
        </w:rPr>
        <w:t>Wykonawca nie przedstawi dokumentów potwierdzających</w:t>
      </w:r>
      <w:r w:rsidR="006A6ACE" w:rsidRPr="00A741F6">
        <w:rPr>
          <w:rFonts w:ascii="Arial" w:hAnsi="Arial" w:cs="Arial"/>
          <w:sz w:val="20"/>
          <w:szCs w:val="22"/>
        </w:rPr>
        <w:t xml:space="preserve"> </w:t>
      </w:r>
      <w:r w:rsidRPr="00A741F6">
        <w:rPr>
          <w:rFonts w:ascii="Arial" w:hAnsi="Arial" w:cs="Arial"/>
          <w:sz w:val="20"/>
          <w:szCs w:val="22"/>
        </w:rPr>
        <w:t>rozliczenie z Podwyko</w:t>
      </w:r>
      <w:r w:rsidR="000716AC" w:rsidRPr="00A741F6">
        <w:rPr>
          <w:rFonts w:ascii="Arial" w:hAnsi="Arial" w:cs="Arial"/>
          <w:sz w:val="20"/>
          <w:szCs w:val="22"/>
        </w:rPr>
        <w:t>nawcą</w:t>
      </w:r>
      <w:r w:rsidR="00681706" w:rsidRPr="00A741F6">
        <w:rPr>
          <w:rFonts w:ascii="Arial" w:hAnsi="Arial" w:cs="Arial"/>
          <w:sz w:val="20"/>
          <w:szCs w:val="22"/>
        </w:rPr>
        <w:t>/dalszym Podwykonawcą</w:t>
      </w:r>
      <w:r w:rsidR="000716AC" w:rsidRPr="00A741F6">
        <w:rPr>
          <w:rFonts w:ascii="Arial" w:hAnsi="Arial" w:cs="Arial"/>
          <w:sz w:val="20"/>
          <w:szCs w:val="22"/>
        </w:rPr>
        <w:t xml:space="preserve"> </w:t>
      </w:r>
      <w:r w:rsidR="00895D5C" w:rsidRPr="00A741F6">
        <w:rPr>
          <w:rFonts w:ascii="Arial" w:hAnsi="Arial" w:cs="Arial"/>
          <w:sz w:val="20"/>
          <w:szCs w:val="22"/>
        </w:rPr>
        <w:t xml:space="preserve">robót budowlanych </w:t>
      </w:r>
      <w:r w:rsidR="000716AC" w:rsidRPr="00A741F6">
        <w:rPr>
          <w:rFonts w:ascii="Arial" w:hAnsi="Arial" w:cs="Arial"/>
          <w:sz w:val="20"/>
          <w:szCs w:val="22"/>
        </w:rPr>
        <w:t>środki zostaną prze</w:t>
      </w:r>
      <w:r w:rsidR="006A6ACE" w:rsidRPr="00A741F6">
        <w:rPr>
          <w:rFonts w:ascii="Arial" w:hAnsi="Arial" w:cs="Arial"/>
          <w:sz w:val="20"/>
          <w:szCs w:val="22"/>
        </w:rPr>
        <w:t xml:space="preserve">kazane bezpośrednio na konto </w:t>
      </w:r>
      <w:r w:rsidR="009A6159" w:rsidRPr="00A741F6">
        <w:rPr>
          <w:rFonts w:ascii="Arial" w:hAnsi="Arial" w:cs="Arial"/>
          <w:sz w:val="20"/>
          <w:szCs w:val="22"/>
        </w:rPr>
        <w:t>Podwykonawcy</w:t>
      </w:r>
      <w:r w:rsidR="00681706" w:rsidRPr="00A741F6">
        <w:rPr>
          <w:rFonts w:ascii="Arial" w:hAnsi="Arial" w:cs="Arial"/>
          <w:sz w:val="20"/>
          <w:szCs w:val="22"/>
        </w:rPr>
        <w:t>/dalszego Podwykonawcy</w:t>
      </w:r>
      <w:r w:rsidR="000716AC" w:rsidRPr="00A741F6">
        <w:rPr>
          <w:rFonts w:ascii="Arial" w:hAnsi="Arial" w:cs="Arial"/>
          <w:sz w:val="20"/>
          <w:szCs w:val="22"/>
        </w:rPr>
        <w:t xml:space="preserve">  </w:t>
      </w:r>
      <w:r w:rsidR="00681706" w:rsidRPr="00A741F6">
        <w:rPr>
          <w:rFonts w:ascii="Arial" w:hAnsi="Arial" w:cs="Arial"/>
          <w:sz w:val="20"/>
          <w:szCs w:val="22"/>
        </w:rPr>
        <w:t>w oparciu o </w:t>
      </w:r>
      <w:r w:rsidR="009A6159" w:rsidRPr="00A741F6">
        <w:rPr>
          <w:rFonts w:ascii="Arial" w:hAnsi="Arial" w:cs="Arial"/>
          <w:sz w:val="20"/>
          <w:szCs w:val="22"/>
        </w:rPr>
        <w:t>Umowę  przelewu wierzytelności pie</w:t>
      </w:r>
      <w:r w:rsidR="006A6ACE" w:rsidRPr="00A741F6">
        <w:rPr>
          <w:rFonts w:ascii="Arial" w:hAnsi="Arial" w:cs="Arial"/>
          <w:sz w:val="20"/>
          <w:szCs w:val="22"/>
        </w:rPr>
        <w:t>niężnej o której mowa</w:t>
      </w:r>
      <w:r w:rsidR="000716AC" w:rsidRPr="00A741F6">
        <w:rPr>
          <w:rFonts w:ascii="Arial" w:hAnsi="Arial" w:cs="Arial"/>
          <w:sz w:val="20"/>
          <w:szCs w:val="22"/>
        </w:rPr>
        <w:t xml:space="preserve"> w </w:t>
      </w:r>
      <w:r w:rsidR="000716AC" w:rsidRPr="00A741F6">
        <w:rPr>
          <w:rFonts w:ascii="Arial" w:hAnsi="Arial" w:cs="Arial"/>
          <w:bCs/>
          <w:sz w:val="20"/>
          <w:szCs w:val="22"/>
        </w:rPr>
        <w:t xml:space="preserve">§ 4 </w:t>
      </w:r>
      <w:r w:rsidR="009A6159" w:rsidRPr="00A741F6">
        <w:rPr>
          <w:rFonts w:ascii="Arial" w:hAnsi="Arial" w:cs="Arial"/>
          <w:sz w:val="20"/>
          <w:szCs w:val="22"/>
        </w:rPr>
        <w:t>niniejszej umowy.</w:t>
      </w:r>
    </w:p>
    <w:p w:rsidR="00EB0303" w:rsidRPr="00A741F6" w:rsidRDefault="00EB0303" w:rsidP="002301E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  <w:u w:val="single" w:color="FFFFFF"/>
        </w:rPr>
        <w:t xml:space="preserve">Zamawiający dokonuje bezpośredniej zapłaty wymagalnego wynagrodzenia przysługującego Podwykonawcy lub dalszemu Podwykonawcy, który zawarł przedłożoną Zamawiającemu umowę o podwykonawstwo, której przedmiotem są dostawy lub usługi w przypadku uchylenia się od obowiązku zapłaty przez Wykonawcę, Podwykonawcę lub dalszego Podwykonawcę zamówienia na roboty budowlane. </w:t>
      </w:r>
    </w:p>
    <w:p w:rsidR="00EB0303" w:rsidRPr="00A741F6" w:rsidRDefault="00EB0303" w:rsidP="002301E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</w:rPr>
        <w:t xml:space="preserve">Wynagrodzenie, o którym </w:t>
      </w:r>
      <w:r w:rsidRPr="008A0AC5">
        <w:rPr>
          <w:rFonts w:ascii="Arial" w:hAnsi="Arial" w:cs="Arial"/>
          <w:sz w:val="20"/>
          <w:szCs w:val="22"/>
        </w:rPr>
        <w:t xml:space="preserve">mowa w ust. </w:t>
      </w:r>
      <w:r w:rsidR="009A383C">
        <w:rPr>
          <w:rFonts w:ascii="Arial" w:hAnsi="Arial" w:cs="Arial"/>
          <w:sz w:val="20"/>
          <w:szCs w:val="22"/>
        </w:rPr>
        <w:t>5</w:t>
      </w:r>
      <w:r w:rsidR="00205A6D" w:rsidRPr="008A0AC5">
        <w:rPr>
          <w:rFonts w:ascii="Arial" w:hAnsi="Arial" w:cs="Arial"/>
          <w:sz w:val="20"/>
          <w:szCs w:val="22"/>
        </w:rPr>
        <w:t xml:space="preserve"> </w:t>
      </w:r>
      <w:r w:rsidR="009A383C">
        <w:rPr>
          <w:rFonts w:ascii="Arial" w:hAnsi="Arial" w:cs="Arial"/>
          <w:sz w:val="20"/>
          <w:szCs w:val="22"/>
        </w:rPr>
        <w:t>i 9</w:t>
      </w:r>
      <w:r w:rsidR="00205A6D" w:rsidRPr="008A0AC5">
        <w:rPr>
          <w:rFonts w:ascii="Arial" w:hAnsi="Arial" w:cs="Arial"/>
          <w:sz w:val="20"/>
          <w:szCs w:val="22"/>
        </w:rPr>
        <w:t xml:space="preserve"> </w:t>
      </w:r>
      <w:r w:rsidRPr="008A0AC5">
        <w:rPr>
          <w:rFonts w:ascii="Arial" w:hAnsi="Arial" w:cs="Arial"/>
          <w:sz w:val="20"/>
          <w:szCs w:val="22"/>
        </w:rPr>
        <w:t>dotyczy</w:t>
      </w:r>
      <w:r w:rsidRPr="00A741F6">
        <w:rPr>
          <w:rFonts w:ascii="Arial" w:hAnsi="Arial" w:cs="Arial"/>
          <w:sz w:val="20"/>
          <w:szCs w:val="22"/>
        </w:rPr>
        <w:t xml:space="preserve"> wyłącznie należności powstałych </w:t>
      </w:r>
      <w:r w:rsidR="008A3F6C">
        <w:rPr>
          <w:rFonts w:ascii="Arial" w:hAnsi="Arial" w:cs="Arial"/>
          <w:sz w:val="20"/>
          <w:szCs w:val="22"/>
        </w:rPr>
        <w:t xml:space="preserve">                                             </w:t>
      </w:r>
      <w:r w:rsidRPr="00A741F6">
        <w:rPr>
          <w:rFonts w:ascii="Arial" w:hAnsi="Arial" w:cs="Arial"/>
          <w:sz w:val="20"/>
          <w:szCs w:val="22"/>
        </w:rPr>
        <w:t>po zaakceptowaniu przez Zamawiającego umowy o podwykonawstwo, której przedmiotem są roboty budowlane lub po przedłożeniu Zamawiającemu poświadczonej za zgodność z oryginałem kopii umowy o podwykonawstwo, której przedmiotem są dostawy lub usługi.</w:t>
      </w:r>
    </w:p>
    <w:p w:rsidR="00793555" w:rsidRPr="00C162AA" w:rsidRDefault="00EB0303" w:rsidP="002301E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 xml:space="preserve">Bezpośrednia zapłata obejmuje wyłącznie należne wynagrodzenie bez odsetek należnych Podwykonawcy lub dalszemu Podwykonawcy. </w:t>
      </w:r>
    </w:p>
    <w:p w:rsidR="00EB0303" w:rsidRPr="00C162AA" w:rsidRDefault="00793555" w:rsidP="002301E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>Przed dokonaniem</w:t>
      </w:r>
      <w:r w:rsidR="00EB0303" w:rsidRPr="00C162AA">
        <w:rPr>
          <w:rFonts w:ascii="Arial" w:hAnsi="Arial" w:cs="Arial"/>
          <w:sz w:val="20"/>
          <w:szCs w:val="22"/>
        </w:rPr>
        <w:t xml:space="preserve"> zapłaty </w:t>
      </w:r>
      <w:r w:rsidRPr="00C162AA">
        <w:rPr>
          <w:rFonts w:ascii="Arial" w:hAnsi="Arial" w:cs="Arial"/>
          <w:sz w:val="20"/>
          <w:szCs w:val="22"/>
        </w:rPr>
        <w:t xml:space="preserve">bezpośredniej za </w:t>
      </w:r>
      <w:r w:rsidRPr="00C162AA">
        <w:rPr>
          <w:rFonts w:ascii="Arial" w:hAnsi="Arial" w:cs="Arial"/>
          <w:sz w:val="20"/>
          <w:szCs w:val="22"/>
          <w:u w:val="single" w:color="FFFFFF"/>
        </w:rPr>
        <w:t xml:space="preserve">dostawy lub usługi </w:t>
      </w:r>
      <w:r w:rsidR="00EB0303" w:rsidRPr="00C162AA">
        <w:rPr>
          <w:rFonts w:ascii="Arial" w:hAnsi="Arial" w:cs="Arial"/>
          <w:sz w:val="20"/>
          <w:szCs w:val="22"/>
        </w:rPr>
        <w:t xml:space="preserve">Zamawiający wzywa Wykonawcę </w:t>
      </w:r>
      <w:r w:rsidR="008A3F6C">
        <w:rPr>
          <w:rFonts w:ascii="Arial" w:hAnsi="Arial" w:cs="Arial"/>
          <w:sz w:val="20"/>
          <w:szCs w:val="22"/>
        </w:rPr>
        <w:t xml:space="preserve">                    </w:t>
      </w:r>
      <w:r w:rsidR="00EB0303" w:rsidRPr="00C162AA">
        <w:rPr>
          <w:rFonts w:ascii="Arial" w:hAnsi="Arial" w:cs="Arial"/>
          <w:sz w:val="20"/>
          <w:szCs w:val="22"/>
        </w:rPr>
        <w:t xml:space="preserve">lub Podwykonawcę do zgłoszenia pisemnych uwag dotyczących zasadności bezpośredniej zapłaty wynagrodzenia Podwykonawcy lub dalszemu Podwykonawcy w terminie 7 dni od dnia doręczenia wezwania. </w:t>
      </w:r>
    </w:p>
    <w:p w:rsidR="00EB0303" w:rsidRPr="00C162AA" w:rsidRDefault="00EB0303" w:rsidP="002301E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>W przypadku zgłoszen</w:t>
      </w:r>
      <w:r w:rsidR="00793555" w:rsidRPr="00C162AA">
        <w:rPr>
          <w:rFonts w:ascii="Arial" w:hAnsi="Arial" w:cs="Arial"/>
          <w:sz w:val="20"/>
          <w:szCs w:val="22"/>
        </w:rPr>
        <w:t>i</w:t>
      </w:r>
      <w:r w:rsidR="00526787">
        <w:rPr>
          <w:rFonts w:ascii="Arial" w:hAnsi="Arial" w:cs="Arial"/>
          <w:sz w:val="20"/>
          <w:szCs w:val="22"/>
        </w:rPr>
        <w:t>a uwag, o których mowa w ust.</w:t>
      </w:r>
      <w:r w:rsidR="008A0AC5" w:rsidRPr="008A0AC5">
        <w:rPr>
          <w:rFonts w:ascii="Arial" w:hAnsi="Arial" w:cs="Arial"/>
          <w:sz w:val="20"/>
          <w:szCs w:val="22"/>
        </w:rPr>
        <w:t xml:space="preserve"> </w:t>
      </w:r>
      <w:r w:rsidR="00205A6D" w:rsidRPr="008A0AC5">
        <w:rPr>
          <w:rFonts w:ascii="Arial" w:hAnsi="Arial" w:cs="Arial"/>
          <w:sz w:val="20"/>
          <w:szCs w:val="22"/>
        </w:rPr>
        <w:t>1</w:t>
      </w:r>
      <w:r w:rsidR="009A383C">
        <w:rPr>
          <w:rFonts w:ascii="Arial" w:hAnsi="Arial" w:cs="Arial"/>
          <w:sz w:val="20"/>
          <w:szCs w:val="22"/>
        </w:rPr>
        <w:t>2</w:t>
      </w:r>
      <w:r w:rsidR="00565965" w:rsidRPr="00C162AA">
        <w:rPr>
          <w:rFonts w:ascii="Arial" w:hAnsi="Arial" w:cs="Arial"/>
          <w:sz w:val="20"/>
          <w:szCs w:val="22"/>
        </w:rPr>
        <w:t xml:space="preserve"> w terminie 7</w:t>
      </w:r>
      <w:r w:rsidRPr="00C162AA">
        <w:rPr>
          <w:rFonts w:ascii="Arial" w:hAnsi="Arial" w:cs="Arial"/>
          <w:sz w:val="20"/>
          <w:szCs w:val="22"/>
        </w:rPr>
        <w:t xml:space="preserve"> dni od </w:t>
      </w:r>
      <w:r w:rsidR="007835B8">
        <w:rPr>
          <w:rFonts w:ascii="Arial" w:hAnsi="Arial" w:cs="Arial"/>
          <w:sz w:val="20"/>
          <w:szCs w:val="22"/>
        </w:rPr>
        <w:t xml:space="preserve">dnia </w:t>
      </w:r>
      <w:r w:rsidRPr="00C162AA">
        <w:rPr>
          <w:rFonts w:ascii="Arial" w:hAnsi="Arial" w:cs="Arial"/>
          <w:sz w:val="20"/>
          <w:szCs w:val="22"/>
        </w:rPr>
        <w:t>doręczenia odpowiedzi na wezwanie, Zamawiający może:</w:t>
      </w:r>
    </w:p>
    <w:p w:rsidR="00EB0303" w:rsidRPr="00C162AA" w:rsidRDefault="00EB0303" w:rsidP="002301E3">
      <w:pPr>
        <w:numPr>
          <w:ilvl w:val="3"/>
          <w:numId w:val="28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nie dokonać bezpośredniej zapłaty wynagrodzenia Podwykonawcy lub dalszemu Podwykonawcy, jeżeli Wykonawca wykaże niezasadność takiej zapłaty</w:t>
      </w:r>
      <w:r w:rsidR="008A3F6C">
        <w:rPr>
          <w:rFonts w:ascii="Arial" w:hAnsi="Arial" w:cs="Arial"/>
          <w:szCs w:val="22"/>
        </w:rPr>
        <w:t>,</w:t>
      </w:r>
      <w:r w:rsidRPr="00C162AA">
        <w:rPr>
          <w:rFonts w:ascii="Arial" w:hAnsi="Arial" w:cs="Arial"/>
          <w:szCs w:val="22"/>
        </w:rPr>
        <w:t xml:space="preserve"> </w:t>
      </w:r>
    </w:p>
    <w:p w:rsidR="00EB0303" w:rsidRPr="00C162AA" w:rsidRDefault="00EB0303" w:rsidP="002301E3">
      <w:pPr>
        <w:autoSpaceDE w:val="0"/>
        <w:autoSpaceDN w:val="0"/>
        <w:adjustRightInd w:val="0"/>
        <w:spacing w:line="276" w:lineRule="auto"/>
        <w:ind w:left="709" w:right="66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albo</w:t>
      </w:r>
    </w:p>
    <w:p w:rsidR="00793555" w:rsidRPr="00C162AA" w:rsidRDefault="00EB0303" w:rsidP="002301E3">
      <w:pPr>
        <w:numPr>
          <w:ilvl w:val="3"/>
          <w:numId w:val="28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złożyć do depozytu sądowego kwotę potrzebną na pokrycie wynagrodzenia</w:t>
      </w:r>
      <w:r w:rsidR="00793555" w:rsidRPr="00C162AA">
        <w:rPr>
          <w:rFonts w:ascii="Arial" w:hAnsi="Arial" w:cs="Arial"/>
          <w:szCs w:val="22"/>
        </w:rPr>
        <w:t xml:space="preserve"> </w:t>
      </w:r>
      <w:r w:rsidRPr="00C162AA">
        <w:rPr>
          <w:rFonts w:ascii="Arial" w:hAnsi="Arial" w:cs="Arial"/>
          <w:szCs w:val="22"/>
        </w:rPr>
        <w:t>Podwykonawcy lub dalszego Podwykonawcy w prz</w:t>
      </w:r>
      <w:r w:rsidR="00793555" w:rsidRPr="00C162AA">
        <w:rPr>
          <w:rFonts w:ascii="Arial" w:hAnsi="Arial" w:cs="Arial"/>
          <w:szCs w:val="22"/>
        </w:rPr>
        <w:t>ypadku istnienia zasadniczej wątpliwości Z</w:t>
      </w:r>
      <w:r w:rsidRPr="00C162AA">
        <w:rPr>
          <w:rFonts w:ascii="Arial" w:hAnsi="Arial" w:cs="Arial"/>
          <w:szCs w:val="22"/>
        </w:rPr>
        <w:t xml:space="preserve">amawiającego co do wysokości należnej zapłaty lub podmiotu, któremu płatność  się należy, </w:t>
      </w:r>
    </w:p>
    <w:p w:rsidR="00EB0303" w:rsidRPr="00C162AA" w:rsidRDefault="00EB0303" w:rsidP="002301E3">
      <w:pPr>
        <w:autoSpaceDE w:val="0"/>
        <w:autoSpaceDN w:val="0"/>
        <w:adjustRightInd w:val="0"/>
        <w:spacing w:line="276" w:lineRule="auto"/>
        <w:ind w:left="851" w:right="66" w:hanging="142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albo</w:t>
      </w:r>
    </w:p>
    <w:p w:rsidR="00EB0303" w:rsidRPr="00C162AA" w:rsidRDefault="00EB0303" w:rsidP="002301E3">
      <w:pPr>
        <w:numPr>
          <w:ilvl w:val="3"/>
          <w:numId w:val="28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dokonać bezpośredniej zapłaty wynagrodzenia P</w:t>
      </w:r>
      <w:r w:rsidR="00793555" w:rsidRPr="00C162AA">
        <w:rPr>
          <w:rFonts w:ascii="Arial" w:hAnsi="Arial" w:cs="Arial"/>
          <w:szCs w:val="22"/>
        </w:rPr>
        <w:t xml:space="preserve">odwykonawcy lub dalszemu </w:t>
      </w:r>
      <w:r w:rsidRPr="00C162AA">
        <w:rPr>
          <w:rFonts w:ascii="Arial" w:hAnsi="Arial" w:cs="Arial"/>
          <w:szCs w:val="22"/>
        </w:rPr>
        <w:t>Podwykonawcy, jeżeli Podwykonawca lub dalszy P</w:t>
      </w:r>
      <w:r w:rsidR="00793555" w:rsidRPr="00C162AA">
        <w:rPr>
          <w:rFonts w:ascii="Arial" w:hAnsi="Arial" w:cs="Arial"/>
          <w:szCs w:val="22"/>
        </w:rPr>
        <w:t xml:space="preserve">odwykonawca wykaże </w:t>
      </w:r>
      <w:r w:rsidRPr="00C162AA">
        <w:rPr>
          <w:rFonts w:ascii="Arial" w:hAnsi="Arial" w:cs="Arial"/>
          <w:szCs w:val="22"/>
        </w:rPr>
        <w:t>zasadność takiej zapłaty.</w:t>
      </w:r>
    </w:p>
    <w:p w:rsidR="00EB0303" w:rsidRPr="00C162AA" w:rsidRDefault="00EB0303" w:rsidP="002301E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C162AA">
        <w:rPr>
          <w:rFonts w:ascii="Arial" w:hAnsi="Arial" w:cs="Arial"/>
          <w:sz w:val="20"/>
          <w:szCs w:val="20"/>
        </w:rPr>
        <w:t>W przypadku dokonania bezpośredniej zapłaty Podwykonawcy lub dalszemu</w:t>
      </w:r>
      <w:r w:rsidR="00793555" w:rsidRPr="00C162AA">
        <w:rPr>
          <w:rFonts w:ascii="Arial" w:hAnsi="Arial" w:cs="Arial"/>
          <w:sz w:val="20"/>
          <w:szCs w:val="20"/>
        </w:rPr>
        <w:t xml:space="preserve"> </w:t>
      </w:r>
      <w:r w:rsidR="008A3F6C">
        <w:rPr>
          <w:rFonts w:ascii="Arial" w:hAnsi="Arial" w:cs="Arial"/>
          <w:sz w:val="20"/>
          <w:szCs w:val="20"/>
        </w:rPr>
        <w:t xml:space="preserve">Podwykonawcy </w:t>
      </w:r>
      <w:r w:rsidRPr="00C162AA">
        <w:rPr>
          <w:rFonts w:ascii="Arial" w:hAnsi="Arial" w:cs="Arial"/>
          <w:sz w:val="20"/>
          <w:szCs w:val="20"/>
        </w:rPr>
        <w:t>Zamawiający potrąca kwotę  wypłaconego wynagrodzenia z wynagrodzenia należnego Wykonawcy.</w:t>
      </w:r>
    </w:p>
    <w:p w:rsidR="00EB0303" w:rsidRPr="00C162AA" w:rsidRDefault="00EB0303" w:rsidP="002301E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C162AA">
        <w:rPr>
          <w:rFonts w:ascii="Arial" w:hAnsi="Arial" w:cs="Arial"/>
          <w:sz w:val="20"/>
          <w:szCs w:val="20"/>
        </w:rPr>
        <w:t xml:space="preserve">Konieczność wielokrotnego dokonywania bezpośredniej zapłaty Podwykonawcy lub dalszemu Podwykonawcy lub konieczność  dokonania bezpośrednich zapłat na sumę większą niż 5% wartości </w:t>
      </w:r>
      <w:r w:rsidRPr="00C162AA">
        <w:rPr>
          <w:rFonts w:ascii="Arial" w:hAnsi="Arial" w:cs="Arial"/>
          <w:sz w:val="20"/>
          <w:szCs w:val="20"/>
        </w:rPr>
        <w:lastRenderedPageBreak/>
        <w:t xml:space="preserve">umowy w  sprawie zamówienia publicznego może stanowić podstawę do odstąpienia  </w:t>
      </w:r>
      <w:r w:rsidR="00793555" w:rsidRPr="00C162AA">
        <w:rPr>
          <w:rFonts w:ascii="Arial" w:hAnsi="Arial" w:cs="Arial"/>
          <w:sz w:val="20"/>
          <w:szCs w:val="20"/>
        </w:rPr>
        <w:t>od umowy w </w:t>
      </w:r>
      <w:r w:rsidRPr="00C162AA">
        <w:rPr>
          <w:rFonts w:ascii="Arial" w:hAnsi="Arial" w:cs="Arial"/>
          <w:sz w:val="20"/>
          <w:szCs w:val="20"/>
        </w:rPr>
        <w:t>sprawie zamówienia publicznego przez Zamawiającego.</w:t>
      </w:r>
    </w:p>
    <w:p w:rsidR="0020646E" w:rsidRDefault="00267F7A" w:rsidP="002301E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Zapłata </w:t>
      </w:r>
      <w:r w:rsidR="00162129">
        <w:rPr>
          <w:rFonts w:ascii="Arial" w:hAnsi="Arial" w:cs="Arial"/>
          <w:sz w:val="20"/>
          <w:szCs w:val="22"/>
        </w:rPr>
        <w:t xml:space="preserve">następować będzie przelewem w ciągu 21 dni kalendarzowych od </w:t>
      </w:r>
      <w:r w:rsidR="006A6ACE">
        <w:rPr>
          <w:rFonts w:ascii="Arial" w:hAnsi="Arial" w:cs="Arial"/>
          <w:sz w:val="20"/>
          <w:szCs w:val="22"/>
        </w:rPr>
        <w:t xml:space="preserve">daty </w:t>
      </w:r>
      <w:r w:rsidR="00162129">
        <w:rPr>
          <w:rFonts w:ascii="Arial" w:hAnsi="Arial" w:cs="Arial"/>
          <w:sz w:val="20"/>
          <w:szCs w:val="22"/>
        </w:rPr>
        <w:t>otrzymania faktury</w:t>
      </w:r>
      <w:r w:rsidR="00961443">
        <w:rPr>
          <w:rFonts w:ascii="Arial" w:hAnsi="Arial" w:cs="Arial"/>
          <w:sz w:val="20"/>
          <w:szCs w:val="22"/>
        </w:rPr>
        <w:t>, na rachunek bankowy Wykonawcy podany na fakturze.</w:t>
      </w:r>
    </w:p>
    <w:p w:rsidR="00070847" w:rsidRDefault="00D52BCF" w:rsidP="007C4857">
      <w:pPr>
        <w:pStyle w:val="Tekstpodstawowywcity"/>
        <w:spacing w:before="120" w:after="120"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11</w:t>
      </w:r>
    </w:p>
    <w:p w:rsidR="00070847" w:rsidRDefault="00C461DE" w:rsidP="00205A6D">
      <w:pPr>
        <w:pStyle w:val="Tekstpodstawowywcity"/>
        <w:spacing w:before="120" w:after="120" w:line="276" w:lineRule="auto"/>
        <w:ind w:left="0" w:right="675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Zabezpieczenie należytego wykonania umowy</w:t>
      </w:r>
    </w:p>
    <w:p w:rsidR="001D71AE" w:rsidRPr="001522AF" w:rsidRDefault="00C461DE" w:rsidP="002301E3">
      <w:pPr>
        <w:pStyle w:val="Tekstpodstawowywcity"/>
        <w:numPr>
          <w:ilvl w:val="1"/>
          <w:numId w:val="21"/>
        </w:numPr>
        <w:tabs>
          <w:tab w:val="num" w:pos="284"/>
        </w:tabs>
        <w:spacing w:line="276" w:lineRule="auto"/>
        <w:ind w:left="284" w:right="23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Zabezpieczenie należytego wykonania umowy ustala się na 10% ceny ofertowej.</w:t>
      </w:r>
    </w:p>
    <w:p w:rsidR="00C461DE" w:rsidRDefault="00C461DE" w:rsidP="002301E3">
      <w:pPr>
        <w:pStyle w:val="Tekstpodstawowywcity"/>
        <w:numPr>
          <w:ilvl w:val="1"/>
          <w:numId w:val="21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Zabezpieczenie obowiązuje</w:t>
      </w:r>
      <w:r w:rsidR="001C7617">
        <w:rPr>
          <w:rFonts w:ascii="Arial" w:hAnsi="Arial" w:cs="Arial"/>
          <w:sz w:val="20"/>
          <w:szCs w:val="20"/>
        </w:rPr>
        <w:t xml:space="preserve"> od daty podpisania umowy do 30</w:t>
      </w:r>
      <w:r>
        <w:rPr>
          <w:rFonts w:ascii="Arial" w:hAnsi="Arial" w:cs="Arial"/>
          <w:sz w:val="20"/>
          <w:szCs w:val="20"/>
        </w:rPr>
        <w:t xml:space="preserve"> dni od daty podpisania protokołu odbioru końcowego.</w:t>
      </w:r>
    </w:p>
    <w:p w:rsidR="00B62478" w:rsidRDefault="00C461DE" w:rsidP="002301E3">
      <w:pPr>
        <w:pStyle w:val="Tekstpodstawowywcity"/>
        <w:numPr>
          <w:ilvl w:val="1"/>
          <w:numId w:val="21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Zabezpieczenie należytego wykonania umowy wynosi </w:t>
      </w:r>
      <w:r>
        <w:rPr>
          <w:rFonts w:ascii="Arial" w:hAnsi="Arial" w:cs="Arial"/>
          <w:b/>
          <w:sz w:val="20"/>
          <w:szCs w:val="22"/>
        </w:rPr>
        <w:t>…………</w:t>
      </w:r>
      <w:r w:rsidR="00B62478">
        <w:rPr>
          <w:rFonts w:ascii="Arial" w:hAnsi="Arial" w:cs="Arial"/>
          <w:b/>
          <w:sz w:val="20"/>
          <w:szCs w:val="22"/>
        </w:rPr>
        <w:t>…………….</w:t>
      </w:r>
      <w:r>
        <w:rPr>
          <w:rFonts w:ascii="Arial" w:hAnsi="Arial" w:cs="Arial"/>
          <w:b/>
          <w:sz w:val="20"/>
          <w:szCs w:val="22"/>
        </w:rPr>
        <w:t xml:space="preserve">. </w:t>
      </w:r>
      <w:r>
        <w:rPr>
          <w:rFonts w:ascii="Arial" w:hAnsi="Arial" w:cs="Arial"/>
          <w:sz w:val="20"/>
          <w:szCs w:val="22"/>
        </w:rPr>
        <w:t xml:space="preserve">PLN (słownie: </w:t>
      </w:r>
      <w:r w:rsidR="00B62478">
        <w:rPr>
          <w:rFonts w:ascii="Arial" w:hAnsi="Arial" w:cs="Arial"/>
          <w:sz w:val="20"/>
          <w:szCs w:val="22"/>
        </w:rPr>
        <w:t>……………….</w:t>
      </w:r>
    </w:p>
    <w:p w:rsidR="00C461DE" w:rsidRDefault="00C461DE" w:rsidP="00B62478">
      <w:pPr>
        <w:pStyle w:val="Tekstpodstawowywcity"/>
        <w:tabs>
          <w:tab w:val="num" w:pos="1440"/>
        </w:tabs>
        <w:spacing w:line="276" w:lineRule="auto"/>
        <w:ind w:left="284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…………………………………………………………………</w:t>
      </w:r>
      <w:r w:rsidR="00020AB0">
        <w:rPr>
          <w:rFonts w:ascii="Arial" w:hAnsi="Arial" w:cs="Arial"/>
          <w:sz w:val="20"/>
          <w:szCs w:val="22"/>
        </w:rPr>
        <w:t>………………………………………..</w:t>
      </w:r>
      <w:r>
        <w:rPr>
          <w:rFonts w:ascii="Arial" w:hAnsi="Arial" w:cs="Arial"/>
          <w:sz w:val="20"/>
          <w:szCs w:val="22"/>
        </w:rPr>
        <w:t xml:space="preserve"> )</w:t>
      </w:r>
    </w:p>
    <w:p w:rsidR="00B62478" w:rsidRDefault="00C461DE" w:rsidP="002301E3">
      <w:pPr>
        <w:pStyle w:val="Tekstpodstawowywcity"/>
        <w:numPr>
          <w:ilvl w:val="1"/>
          <w:numId w:val="21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Zabezpieczenie zostało wniesione w dniu ………………w formie  </w:t>
      </w:r>
      <w:r w:rsidR="00B62478">
        <w:rPr>
          <w:rFonts w:ascii="Arial" w:hAnsi="Arial" w:cs="Arial"/>
          <w:sz w:val="20"/>
          <w:szCs w:val="22"/>
        </w:rPr>
        <w:t xml:space="preserve">…                                                         </w:t>
      </w:r>
    </w:p>
    <w:p w:rsidR="00C461DE" w:rsidRDefault="00C461DE" w:rsidP="00B62478">
      <w:pPr>
        <w:pStyle w:val="Tekstpodstawowywcity"/>
        <w:tabs>
          <w:tab w:val="num" w:pos="1440"/>
        </w:tabs>
        <w:spacing w:line="276" w:lineRule="auto"/>
        <w:ind w:left="284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………………………</w:t>
      </w:r>
      <w:r w:rsidR="00020AB0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………………………………………………………………………………………………….</w:t>
      </w:r>
    </w:p>
    <w:p w:rsidR="00C461DE" w:rsidRDefault="00C461DE" w:rsidP="002301E3">
      <w:pPr>
        <w:pStyle w:val="Tekstpodstawowywcity"/>
        <w:numPr>
          <w:ilvl w:val="1"/>
          <w:numId w:val="21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Zabezpieczenie zostanie zwrócone  Wykonawcy  w ciągu 30 dni po dokonaniu końcowego  odbioru przedmiotu umowy.</w:t>
      </w:r>
    </w:p>
    <w:p w:rsidR="00C461DE" w:rsidRDefault="00C461DE" w:rsidP="002301E3">
      <w:pPr>
        <w:pStyle w:val="Tekstpodstawowywcity"/>
        <w:numPr>
          <w:ilvl w:val="1"/>
          <w:numId w:val="21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Na okres rękojmi</w:t>
      </w:r>
      <w:r w:rsidR="00870230">
        <w:rPr>
          <w:rFonts w:ascii="Arial" w:hAnsi="Arial" w:cs="Arial"/>
          <w:color w:val="FF0000"/>
          <w:sz w:val="20"/>
          <w:szCs w:val="22"/>
        </w:rPr>
        <w:t xml:space="preserve"> </w:t>
      </w:r>
      <w:r w:rsidR="00870230" w:rsidRPr="00B5639E">
        <w:rPr>
          <w:rFonts w:ascii="Arial" w:hAnsi="Arial" w:cs="Arial"/>
          <w:sz w:val="20"/>
          <w:szCs w:val="22"/>
        </w:rPr>
        <w:t>zgodnie z ofertą tj.</w:t>
      </w:r>
      <w:r w:rsidR="006F293B" w:rsidRPr="00B5639E">
        <w:rPr>
          <w:rFonts w:ascii="Arial" w:hAnsi="Arial" w:cs="Arial"/>
          <w:sz w:val="20"/>
          <w:szCs w:val="22"/>
        </w:rPr>
        <w:t xml:space="preserve"> na …. lat</w:t>
      </w:r>
      <w:r w:rsidR="006F293B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Wykonawca złoży, w dniu podpisania protokołu odbioru końcowego, zabezpieczenie w wysokości 30 % wartości określonej w ust. 3. Zabezpieczenie zostanie zwrócone Wykonawcy w ciągu 15 dni po upływie terminu rękojmi.</w:t>
      </w:r>
    </w:p>
    <w:p w:rsidR="00C461DE" w:rsidRDefault="006375F1" w:rsidP="002301E3">
      <w:pPr>
        <w:pStyle w:val="Tekstpodstawowywcity"/>
        <w:numPr>
          <w:ilvl w:val="1"/>
          <w:numId w:val="21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Jeżeli Wykonawca nie przedłuży zabezpieczenia należytego wykonania umowy lub nie</w:t>
      </w:r>
      <w:r w:rsidR="00C461DE" w:rsidRPr="0091556B">
        <w:rPr>
          <w:rFonts w:ascii="Arial" w:hAnsi="Arial" w:cs="Arial"/>
          <w:sz w:val="20"/>
          <w:szCs w:val="22"/>
        </w:rPr>
        <w:t xml:space="preserve"> złoży w </w:t>
      </w:r>
      <w:r>
        <w:rPr>
          <w:rFonts w:ascii="Arial" w:hAnsi="Arial" w:cs="Arial"/>
          <w:sz w:val="20"/>
          <w:szCs w:val="22"/>
        </w:rPr>
        <w:t xml:space="preserve">terminie zabezpieczenia na okres </w:t>
      </w:r>
      <w:r w:rsidR="00C461DE" w:rsidRPr="0091556B">
        <w:rPr>
          <w:rFonts w:ascii="Arial" w:hAnsi="Arial" w:cs="Arial"/>
          <w:sz w:val="20"/>
          <w:szCs w:val="22"/>
        </w:rPr>
        <w:t>rękojmi to Zamawiający d</w:t>
      </w:r>
      <w:r>
        <w:rPr>
          <w:rFonts w:ascii="Arial" w:hAnsi="Arial" w:cs="Arial"/>
          <w:sz w:val="20"/>
          <w:szCs w:val="22"/>
        </w:rPr>
        <w:t>okona potrącenia należnej kwoty</w:t>
      </w:r>
      <w:r w:rsidR="00020AB0">
        <w:rPr>
          <w:rFonts w:ascii="Arial" w:hAnsi="Arial" w:cs="Arial"/>
          <w:sz w:val="20"/>
          <w:szCs w:val="22"/>
        </w:rPr>
        <w:t xml:space="preserve"> </w:t>
      </w:r>
      <w:r w:rsidR="00C461DE" w:rsidRPr="0091556B">
        <w:rPr>
          <w:rFonts w:ascii="Arial" w:hAnsi="Arial" w:cs="Arial"/>
          <w:sz w:val="20"/>
          <w:szCs w:val="22"/>
        </w:rPr>
        <w:t>z wynagrodzenia określonego w § 7 ust 1.</w:t>
      </w:r>
    </w:p>
    <w:p w:rsidR="00864353" w:rsidRPr="00B5639E" w:rsidRDefault="00864353" w:rsidP="002301E3">
      <w:pPr>
        <w:pStyle w:val="Tekstpodstawowywcity"/>
        <w:numPr>
          <w:ilvl w:val="0"/>
          <w:numId w:val="21"/>
        </w:numPr>
        <w:tabs>
          <w:tab w:val="clear" w:pos="720"/>
          <w:tab w:val="num" w:pos="284"/>
        </w:tabs>
        <w:spacing w:line="276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B5639E">
        <w:rPr>
          <w:rFonts w:ascii="Arial" w:hAnsi="Arial" w:cs="Arial"/>
          <w:sz w:val="20"/>
          <w:szCs w:val="20"/>
        </w:rPr>
        <w:t>W przypadku, gdy okres rękojmi jest dłuższy niż 5 lat i Wykonawca wniósł zabezpieczenie na okres rękojmi w innej formie niż pieniądzu na okres nie krótszy niż 5 lat i w terminie 30 dni przed upływem terminu ważności zabezpieczenia nie wniesie przedłużenia ważności dotychczasowego zabezpieczenia lub nie wniesie nowego zabezpieczenia na pozostały okres rękojmi – Zamawiający zmieni formę zabezpieczenia w pieniądzu poprzez wypłatę kwoty z dotychczasowego zabezpieczenia.</w:t>
      </w:r>
    </w:p>
    <w:p w:rsidR="00B20092" w:rsidRPr="00B5639E" w:rsidRDefault="00864353" w:rsidP="002301E3">
      <w:pPr>
        <w:spacing w:line="276" w:lineRule="auto"/>
        <w:ind w:left="284" w:hanging="284"/>
        <w:rPr>
          <w:rFonts w:ascii="Calibri" w:hAnsi="Calibri"/>
        </w:rPr>
      </w:pPr>
      <w:r w:rsidRPr="00B5639E">
        <w:rPr>
          <w:rFonts w:ascii="Arial" w:hAnsi="Arial" w:cs="Arial"/>
        </w:rPr>
        <w:t xml:space="preserve">      Powyższa możliwość wypłaty musi być ujęta w zapisach gwarancji ubezpieczeniowej/bankowej wniesionej na pierwszy okres rękojmi. </w:t>
      </w:r>
    </w:p>
    <w:p w:rsidR="00D52BCF" w:rsidRPr="0091556B" w:rsidRDefault="00D52BCF" w:rsidP="007C4857">
      <w:pPr>
        <w:pStyle w:val="Tekstpodstawowywcity"/>
        <w:spacing w:before="120" w:after="120" w:line="276" w:lineRule="auto"/>
        <w:ind w:left="0" w:right="675"/>
        <w:jc w:val="center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12</w:t>
      </w:r>
    </w:p>
    <w:p w:rsidR="00C461DE" w:rsidRDefault="00C461DE" w:rsidP="00205A6D">
      <w:pPr>
        <w:pStyle w:val="Tekstpodstawowywcity"/>
        <w:spacing w:before="120" w:after="120" w:line="276" w:lineRule="auto"/>
        <w:ind w:left="0" w:right="675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Kary umowne</w:t>
      </w:r>
    </w:p>
    <w:p w:rsidR="00C461DE" w:rsidRDefault="00C461DE" w:rsidP="002301E3">
      <w:pPr>
        <w:pStyle w:val="Tekstpodstawowywcity"/>
        <w:numPr>
          <w:ilvl w:val="0"/>
          <w:numId w:val="5"/>
        </w:numPr>
        <w:tabs>
          <w:tab w:val="clear" w:pos="720"/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Strony ustalają odpowiedzialność za niewykonanie lub nienależyte wykonanie pr</w:t>
      </w:r>
      <w:r w:rsidR="006375F1">
        <w:rPr>
          <w:rFonts w:ascii="Arial" w:hAnsi="Arial" w:cs="Arial"/>
          <w:sz w:val="20"/>
          <w:szCs w:val="22"/>
        </w:rPr>
        <w:t>zedmiotu umowy w </w:t>
      </w:r>
      <w:r>
        <w:rPr>
          <w:rFonts w:ascii="Arial" w:hAnsi="Arial" w:cs="Arial"/>
          <w:sz w:val="20"/>
          <w:szCs w:val="22"/>
        </w:rPr>
        <w:t>formie kar umownych.</w:t>
      </w:r>
    </w:p>
    <w:p w:rsidR="00C461DE" w:rsidRPr="00590158" w:rsidRDefault="00C461DE" w:rsidP="002301E3">
      <w:pPr>
        <w:pStyle w:val="Tekstpodstawowywcity"/>
        <w:numPr>
          <w:ilvl w:val="0"/>
          <w:numId w:val="5"/>
        </w:numPr>
        <w:tabs>
          <w:tab w:val="clear" w:pos="720"/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Wykonawca zapłaci </w:t>
      </w:r>
      <w:r w:rsidR="00F2217A">
        <w:rPr>
          <w:rFonts w:ascii="Arial" w:hAnsi="Arial" w:cs="Arial"/>
          <w:sz w:val="20"/>
          <w:szCs w:val="22"/>
        </w:rPr>
        <w:t>kary umowne</w:t>
      </w:r>
      <w:r w:rsidR="000B4085" w:rsidRPr="00590158">
        <w:rPr>
          <w:rFonts w:ascii="Arial" w:hAnsi="Arial" w:cs="Arial"/>
          <w:sz w:val="20"/>
          <w:szCs w:val="22"/>
        </w:rPr>
        <w:t xml:space="preserve"> za każde niżej wymienione naruszenie</w:t>
      </w:r>
      <w:r w:rsidR="001C7617">
        <w:rPr>
          <w:rFonts w:ascii="Arial" w:hAnsi="Arial" w:cs="Arial"/>
          <w:sz w:val="20"/>
          <w:szCs w:val="22"/>
        </w:rPr>
        <w:t>:</w:t>
      </w:r>
    </w:p>
    <w:p w:rsidR="00C461DE" w:rsidRDefault="006375F1" w:rsidP="002301E3">
      <w:pPr>
        <w:pStyle w:val="Tekstpodstawowywcity"/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a) </w:t>
      </w:r>
      <w:r w:rsidR="00C461DE">
        <w:rPr>
          <w:rFonts w:ascii="Arial" w:hAnsi="Arial" w:cs="Arial"/>
          <w:sz w:val="20"/>
          <w:szCs w:val="22"/>
        </w:rPr>
        <w:t>w wysokości 10 % wartości przedmiotu umowy w kwocie brutto</w:t>
      </w:r>
      <w:r w:rsidR="0042024B">
        <w:rPr>
          <w:rFonts w:ascii="Arial" w:hAnsi="Arial" w:cs="Arial"/>
          <w:sz w:val="20"/>
          <w:szCs w:val="22"/>
        </w:rPr>
        <w:t xml:space="preserve"> określonej w § 7 ust. 1 umowy</w:t>
      </w:r>
      <w:r w:rsidR="00F2217A">
        <w:rPr>
          <w:rFonts w:ascii="Arial" w:hAnsi="Arial" w:cs="Arial"/>
          <w:sz w:val="20"/>
          <w:szCs w:val="22"/>
        </w:rPr>
        <w:t>,</w:t>
      </w:r>
      <w:r w:rsidR="00C461DE">
        <w:rPr>
          <w:rFonts w:ascii="Arial" w:hAnsi="Arial" w:cs="Arial"/>
          <w:sz w:val="20"/>
          <w:szCs w:val="22"/>
        </w:rPr>
        <w:t xml:space="preserve"> w przypadku odstąpienia lub rozwiązania umowy przez Wykonawcę lub Zamawiającego z przyczyn leżących po stronie Wykonawcy</w:t>
      </w:r>
      <w:r w:rsidR="001C7617">
        <w:rPr>
          <w:rFonts w:ascii="Arial" w:hAnsi="Arial" w:cs="Arial"/>
          <w:sz w:val="20"/>
          <w:szCs w:val="22"/>
        </w:rPr>
        <w:t>,</w:t>
      </w:r>
    </w:p>
    <w:p w:rsidR="007835B8" w:rsidRPr="00590158" w:rsidRDefault="00C461DE" w:rsidP="002301E3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wysokości 0,1 % wartości </w:t>
      </w:r>
      <w:r w:rsidR="0042024B">
        <w:rPr>
          <w:rFonts w:ascii="Arial" w:hAnsi="Arial" w:cs="Arial"/>
          <w:sz w:val="20"/>
          <w:szCs w:val="22"/>
        </w:rPr>
        <w:t>przedmiotu umowy w kwocie brutto określonej w § 7 ust. 1 umowy</w:t>
      </w:r>
      <w:r w:rsidR="00F2217A">
        <w:rPr>
          <w:rFonts w:ascii="Arial" w:hAnsi="Arial" w:cs="Arial"/>
          <w:sz w:val="20"/>
          <w:szCs w:val="22"/>
        </w:rPr>
        <w:t xml:space="preserve">, </w:t>
      </w:r>
      <w:r>
        <w:rPr>
          <w:rFonts w:ascii="Arial" w:hAnsi="Arial" w:cs="Arial"/>
          <w:sz w:val="20"/>
          <w:szCs w:val="22"/>
        </w:rPr>
        <w:t xml:space="preserve">za </w:t>
      </w:r>
      <w:r w:rsidR="00F048B4" w:rsidRPr="00F048B4">
        <w:rPr>
          <w:rFonts w:ascii="Arial" w:hAnsi="Arial" w:cs="Arial"/>
          <w:color w:val="000000"/>
          <w:sz w:val="20"/>
          <w:szCs w:val="22"/>
        </w:rPr>
        <w:t xml:space="preserve">niedotrzymanie </w:t>
      </w:r>
      <w:r w:rsidR="00726B95" w:rsidRPr="00601293">
        <w:rPr>
          <w:rFonts w:ascii="Arial" w:hAnsi="Arial" w:cs="Arial"/>
          <w:sz w:val="20"/>
          <w:szCs w:val="22"/>
        </w:rPr>
        <w:t>termin</w:t>
      </w:r>
      <w:r w:rsidR="00A64FCF" w:rsidRPr="00601293">
        <w:rPr>
          <w:rFonts w:ascii="Arial" w:hAnsi="Arial" w:cs="Arial"/>
          <w:sz w:val="20"/>
          <w:szCs w:val="22"/>
        </w:rPr>
        <w:t>u</w:t>
      </w:r>
      <w:r w:rsidR="00726B95" w:rsidRPr="00601293">
        <w:rPr>
          <w:rFonts w:ascii="Arial" w:hAnsi="Arial" w:cs="Arial"/>
          <w:sz w:val="20"/>
          <w:szCs w:val="22"/>
        </w:rPr>
        <w:t xml:space="preserve"> określon</w:t>
      </w:r>
      <w:r w:rsidR="00A64FCF" w:rsidRPr="00601293">
        <w:rPr>
          <w:rFonts w:ascii="Arial" w:hAnsi="Arial" w:cs="Arial"/>
          <w:sz w:val="20"/>
          <w:szCs w:val="22"/>
        </w:rPr>
        <w:t>ego</w:t>
      </w:r>
      <w:r w:rsidR="007835B8" w:rsidRPr="00590158">
        <w:rPr>
          <w:rFonts w:ascii="Arial" w:hAnsi="Arial" w:cs="Arial"/>
          <w:sz w:val="20"/>
          <w:szCs w:val="22"/>
        </w:rPr>
        <w:t xml:space="preserve"> w </w:t>
      </w:r>
      <w:r w:rsidR="00726B95">
        <w:rPr>
          <w:rFonts w:ascii="Arial" w:hAnsi="Arial" w:cs="Arial"/>
          <w:sz w:val="20"/>
          <w:szCs w:val="22"/>
        </w:rPr>
        <w:t>§ 5 ust.</w:t>
      </w:r>
      <w:r w:rsidR="00B5639E">
        <w:rPr>
          <w:rFonts w:ascii="Arial" w:hAnsi="Arial" w:cs="Arial"/>
          <w:sz w:val="20"/>
          <w:szCs w:val="22"/>
        </w:rPr>
        <w:t xml:space="preserve"> </w:t>
      </w:r>
      <w:r w:rsidR="00C943C7">
        <w:rPr>
          <w:rFonts w:ascii="Arial" w:hAnsi="Arial" w:cs="Arial"/>
          <w:sz w:val="20"/>
          <w:szCs w:val="22"/>
        </w:rPr>
        <w:t>5</w:t>
      </w:r>
      <w:r w:rsidR="0046221C" w:rsidRPr="00590158">
        <w:rPr>
          <w:rFonts w:ascii="Arial" w:hAnsi="Arial" w:cs="Arial"/>
          <w:color w:val="984806"/>
          <w:sz w:val="20"/>
          <w:szCs w:val="22"/>
        </w:rPr>
        <w:t xml:space="preserve"> </w:t>
      </w:r>
      <w:r w:rsidR="00F048B4" w:rsidRPr="00590158">
        <w:rPr>
          <w:rFonts w:ascii="Arial" w:hAnsi="Arial" w:cs="Arial"/>
          <w:color w:val="000000"/>
          <w:sz w:val="20"/>
          <w:szCs w:val="22"/>
        </w:rPr>
        <w:t>za każdy dzień opóźnienia</w:t>
      </w:r>
      <w:r w:rsidR="00F2217A">
        <w:rPr>
          <w:rFonts w:ascii="Arial" w:hAnsi="Arial" w:cs="Arial"/>
          <w:color w:val="000000"/>
          <w:sz w:val="20"/>
          <w:szCs w:val="22"/>
        </w:rPr>
        <w:t>,</w:t>
      </w:r>
      <w:r w:rsidR="0046221C" w:rsidRPr="00590158">
        <w:rPr>
          <w:rFonts w:ascii="Arial" w:hAnsi="Arial" w:cs="Arial"/>
          <w:color w:val="FF0000"/>
          <w:sz w:val="20"/>
          <w:szCs w:val="22"/>
        </w:rPr>
        <w:t xml:space="preserve"> </w:t>
      </w:r>
      <w:r w:rsidR="0046221C" w:rsidRPr="00590158">
        <w:rPr>
          <w:rFonts w:ascii="Arial" w:hAnsi="Arial" w:cs="Arial"/>
          <w:sz w:val="20"/>
          <w:szCs w:val="22"/>
        </w:rPr>
        <w:t>oraz w </w:t>
      </w:r>
      <w:r w:rsidR="00F048B4" w:rsidRPr="00590158">
        <w:rPr>
          <w:rFonts w:ascii="Arial" w:hAnsi="Arial" w:cs="Arial"/>
          <w:sz w:val="20"/>
          <w:szCs w:val="22"/>
        </w:rPr>
        <w:t>przypadku uchylania się od przejęcia placu budowy za każdy dzień opóźnienia w przejęciu placu budowy liczony od d</w:t>
      </w:r>
      <w:r w:rsidR="001C7617">
        <w:rPr>
          <w:rFonts w:ascii="Arial" w:hAnsi="Arial" w:cs="Arial"/>
          <w:sz w:val="20"/>
          <w:szCs w:val="22"/>
        </w:rPr>
        <w:t>nia wyznaczonego na przekazanie,</w:t>
      </w:r>
    </w:p>
    <w:p w:rsidR="0036435C" w:rsidRPr="00590158" w:rsidRDefault="00565965" w:rsidP="002301E3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 wysokości 0,1</w:t>
      </w:r>
      <w:r w:rsidR="0036435C" w:rsidRPr="00590158">
        <w:rPr>
          <w:rFonts w:ascii="Arial" w:hAnsi="Arial" w:cs="Arial"/>
          <w:sz w:val="20"/>
          <w:szCs w:val="22"/>
        </w:rPr>
        <w:t xml:space="preserve"> % wartości p</w:t>
      </w:r>
      <w:r w:rsidR="006375F1" w:rsidRPr="00590158">
        <w:rPr>
          <w:rFonts w:ascii="Arial" w:hAnsi="Arial" w:cs="Arial"/>
          <w:sz w:val="20"/>
          <w:szCs w:val="22"/>
        </w:rPr>
        <w:t>rzedmiotu umowy w kwocie brutto</w:t>
      </w:r>
      <w:r w:rsidR="0042024B">
        <w:rPr>
          <w:rFonts w:ascii="Arial" w:hAnsi="Arial" w:cs="Arial"/>
          <w:sz w:val="20"/>
          <w:szCs w:val="22"/>
        </w:rPr>
        <w:t xml:space="preserve"> określonej w § 7 ust. 1 umowy</w:t>
      </w:r>
      <w:r w:rsidR="00F2217A">
        <w:rPr>
          <w:rFonts w:ascii="Arial" w:hAnsi="Arial" w:cs="Arial"/>
          <w:sz w:val="20"/>
          <w:szCs w:val="22"/>
        </w:rPr>
        <w:t>,</w:t>
      </w:r>
      <w:r w:rsidR="0036435C" w:rsidRPr="00590158">
        <w:rPr>
          <w:rFonts w:ascii="Arial" w:hAnsi="Arial" w:cs="Arial"/>
          <w:sz w:val="20"/>
          <w:szCs w:val="22"/>
        </w:rPr>
        <w:t xml:space="preserve"> z tytułu braku zapłaty lub nieterminowej zapłaty wynagrodzenia należnego Podwykonawcom lub dalszym Podwykonawcom za każdy dzień opóźnienia</w:t>
      </w:r>
      <w:r w:rsidR="001C7617">
        <w:rPr>
          <w:rFonts w:ascii="Arial" w:hAnsi="Arial" w:cs="Arial"/>
          <w:sz w:val="20"/>
          <w:szCs w:val="22"/>
        </w:rPr>
        <w:t>,</w:t>
      </w:r>
    </w:p>
    <w:p w:rsidR="0036435C" w:rsidRPr="00590158" w:rsidRDefault="00565965" w:rsidP="002301E3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 wysokości 5</w:t>
      </w:r>
      <w:r w:rsidR="0036435C" w:rsidRPr="00590158">
        <w:rPr>
          <w:rFonts w:ascii="Arial" w:hAnsi="Arial" w:cs="Arial"/>
          <w:sz w:val="20"/>
          <w:szCs w:val="22"/>
        </w:rPr>
        <w:t xml:space="preserve"> % wartości p</w:t>
      </w:r>
      <w:r w:rsidR="0042024B">
        <w:rPr>
          <w:rFonts w:ascii="Arial" w:hAnsi="Arial" w:cs="Arial"/>
          <w:sz w:val="20"/>
          <w:szCs w:val="22"/>
        </w:rPr>
        <w:t>rzedmiotu umowy w kwocie brutto</w:t>
      </w:r>
      <w:r w:rsidR="0036435C" w:rsidRPr="00590158">
        <w:rPr>
          <w:rFonts w:ascii="Arial" w:hAnsi="Arial" w:cs="Arial"/>
          <w:sz w:val="20"/>
          <w:szCs w:val="22"/>
        </w:rPr>
        <w:t xml:space="preserve"> określonej w § 7 ust. 1 umowy</w:t>
      </w:r>
      <w:r w:rsidR="00F2217A">
        <w:rPr>
          <w:rFonts w:ascii="Arial" w:hAnsi="Arial" w:cs="Arial"/>
          <w:sz w:val="20"/>
          <w:szCs w:val="22"/>
        </w:rPr>
        <w:t>,</w:t>
      </w:r>
      <w:r w:rsidR="0036435C" w:rsidRPr="00590158">
        <w:rPr>
          <w:rFonts w:ascii="Arial" w:hAnsi="Arial" w:cs="Arial"/>
          <w:sz w:val="20"/>
          <w:szCs w:val="22"/>
          <w:u w:val="single" w:color="FFFFFF"/>
        </w:rPr>
        <w:t xml:space="preserve"> w</w:t>
      </w:r>
      <w:r w:rsidR="0036435C" w:rsidRPr="00590158">
        <w:rPr>
          <w:rFonts w:ascii="Arial" w:hAnsi="Arial" w:cs="Arial"/>
          <w:sz w:val="20"/>
          <w:szCs w:val="22"/>
          <w:u w:val="words"/>
        </w:rPr>
        <w:t> </w:t>
      </w:r>
      <w:r w:rsidR="0036435C" w:rsidRPr="00590158">
        <w:rPr>
          <w:rFonts w:ascii="Arial" w:hAnsi="Arial" w:cs="Arial"/>
          <w:sz w:val="20"/>
          <w:szCs w:val="22"/>
        </w:rPr>
        <w:t>przypadku nieprzedłożenia do zaakceptowania projektu umowy o podwykonawstwo, której przedmiotem są roboty budowlane</w:t>
      </w:r>
      <w:r w:rsidR="00165230" w:rsidRPr="00590158">
        <w:rPr>
          <w:rFonts w:ascii="Arial" w:hAnsi="Arial" w:cs="Arial"/>
          <w:sz w:val="20"/>
          <w:szCs w:val="22"/>
        </w:rPr>
        <w:t>, usługi lub dostawy</w:t>
      </w:r>
      <w:r w:rsidR="0036435C" w:rsidRPr="00590158">
        <w:rPr>
          <w:rFonts w:ascii="Arial" w:hAnsi="Arial" w:cs="Arial"/>
          <w:sz w:val="20"/>
          <w:szCs w:val="22"/>
        </w:rPr>
        <w:t xml:space="preserve"> lub projektu jej zmiany</w:t>
      </w:r>
      <w:r w:rsidR="001C7617">
        <w:rPr>
          <w:rFonts w:ascii="Arial" w:hAnsi="Arial" w:cs="Arial"/>
          <w:sz w:val="20"/>
          <w:szCs w:val="22"/>
        </w:rPr>
        <w:t>,</w:t>
      </w:r>
    </w:p>
    <w:p w:rsidR="0036435C" w:rsidRPr="00590158" w:rsidRDefault="0036435C" w:rsidP="002301E3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 wysokości</w:t>
      </w:r>
      <w:r w:rsidR="00565965" w:rsidRPr="00590158">
        <w:rPr>
          <w:rFonts w:ascii="Arial" w:hAnsi="Arial" w:cs="Arial"/>
          <w:sz w:val="20"/>
          <w:szCs w:val="22"/>
        </w:rPr>
        <w:t xml:space="preserve"> 5</w:t>
      </w:r>
      <w:r w:rsidRPr="00590158">
        <w:rPr>
          <w:rFonts w:ascii="Arial" w:hAnsi="Arial" w:cs="Arial"/>
          <w:sz w:val="20"/>
          <w:szCs w:val="22"/>
        </w:rPr>
        <w:t xml:space="preserve"> % wartości przedmiotu umowy w kwocie brutt</w:t>
      </w:r>
      <w:r w:rsidR="0042024B">
        <w:rPr>
          <w:rFonts w:ascii="Arial" w:hAnsi="Arial" w:cs="Arial"/>
          <w:sz w:val="20"/>
          <w:szCs w:val="22"/>
        </w:rPr>
        <w:t>o określonej w § 7 ust. 1 umowy</w:t>
      </w:r>
      <w:r w:rsidR="00F2217A">
        <w:rPr>
          <w:rFonts w:ascii="Arial" w:hAnsi="Arial" w:cs="Arial"/>
          <w:sz w:val="20"/>
          <w:szCs w:val="22"/>
        </w:rPr>
        <w:t>,</w:t>
      </w:r>
      <w:r w:rsidRPr="00590158">
        <w:rPr>
          <w:rFonts w:ascii="Arial" w:hAnsi="Arial" w:cs="Arial"/>
          <w:sz w:val="20"/>
          <w:szCs w:val="22"/>
        </w:rPr>
        <w:t xml:space="preserve">  w przypadku nieprzedłożenia poświadczonej za zgodność z oryginał</w:t>
      </w:r>
      <w:r w:rsidR="0042024B">
        <w:rPr>
          <w:rFonts w:ascii="Arial" w:hAnsi="Arial" w:cs="Arial"/>
          <w:sz w:val="20"/>
          <w:szCs w:val="22"/>
        </w:rPr>
        <w:t>em kopii umowy o podwykonawstwo</w:t>
      </w:r>
      <w:r w:rsidRPr="00590158">
        <w:rPr>
          <w:rFonts w:ascii="Arial" w:hAnsi="Arial" w:cs="Arial"/>
          <w:sz w:val="20"/>
          <w:szCs w:val="22"/>
        </w:rPr>
        <w:t xml:space="preserve"> lub jej zmiany</w:t>
      </w:r>
      <w:r w:rsidR="001C7617">
        <w:rPr>
          <w:rFonts w:ascii="Arial" w:hAnsi="Arial" w:cs="Arial"/>
          <w:sz w:val="20"/>
          <w:szCs w:val="22"/>
        </w:rPr>
        <w:t>,</w:t>
      </w:r>
    </w:p>
    <w:p w:rsidR="0036435C" w:rsidRPr="00590158" w:rsidRDefault="0036435C" w:rsidP="002301E3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 wysokości </w:t>
      </w:r>
      <w:r w:rsidR="00565965" w:rsidRPr="00590158">
        <w:rPr>
          <w:rFonts w:ascii="Arial" w:hAnsi="Arial" w:cs="Arial"/>
          <w:sz w:val="20"/>
          <w:szCs w:val="22"/>
        </w:rPr>
        <w:t>5</w:t>
      </w:r>
      <w:r w:rsidRPr="00590158">
        <w:rPr>
          <w:rFonts w:ascii="Arial" w:hAnsi="Arial" w:cs="Arial"/>
          <w:sz w:val="20"/>
          <w:szCs w:val="22"/>
        </w:rPr>
        <w:t xml:space="preserve"> % wartości przedmiotu umowy w kwocie brutto</w:t>
      </w:r>
      <w:r w:rsidR="0042024B">
        <w:rPr>
          <w:rFonts w:ascii="Arial" w:hAnsi="Arial" w:cs="Arial"/>
          <w:sz w:val="20"/>
          <w:szCs w:val="22"/>
        </w:rPr>
        <w:t xml:space="preserve"> określonej w § 7 ust. 1</w:t>
      </w:r>
      <w:r w:rsidR="00205A6D" w:rsidRPr="00205A6D">
        <w:rPr>
          <w:rFonts w:ascii="Arial" w:hAnsi="Arial" w:cs="Arial"/>
          <w:color w:val="FF0000"/>
          <w:sz w:val="20"/>
          <w:szCs w:val="22"/>
        </w:rPr>
        <w:t xml:space="preserve"> </w:t>
      </w:r>
      <w:r w:rsidR="0042024B">
        <w:rPr>
          <w:rFonts w:ascii="Arial" w:hAnsi="Arial" w:cs="Arial"/>
          <w:sz w:val="20"/>
          <w:szCs w:val="22"/>
        </w:rPr>
        <w:t>umowy</w:t>
      </w:r>
      <w:r w:rsidR="00F2217A">
        <w:rPr>
          <w:rFonts w:ascii="Arial" w:hAnsi="Arial" w:cs="Arial"/>
          <w:sz w:val="20"/>
          <w:szCs w:val="22"/>
        </w:rPr>
        <w:t>,</w:t>
      </w:r>
      <w:r w:rsidRPr="00590158">
        <w:rPr>
          <w:rFonts w:ascii="Arial" w:hAnsi="Arial" w:cs="Arial"/>
          <w:sz w:val="20"/>
          <w:szCs w:val="22"/>
        </w:rPr>
        <w:t xml:space="preserve">  w</w:t>
      </w:r>
      <w:r w:rsidR="00205A6D">
        <w:rPr>
          <w:rFonts w:ascii="Arial" w:hAnsi="Arial" w:cs="Arial"/>
          <w:sz w:val="20"/>
          <w:szCs w:val="22"/>
        </w:rPr>
        <w:t> przypadku braku zmiany umowy o </w:t>
      </w:r>
      <w:r w:rsidRPr="00590158">
        <w:rPr>
          <w:rFonts w:ascii="Arial" w:hAnsi="Arial" w:cs="Arial"/>
          <w:sz w:val="20"/>
          <w:szCs w:val="22"/>
        </w:rPr>
        <w:t>podwykonawstwo w zakresie terminu zapłaty</w:t>
      </w:r>
      <w:r w:rsidR="001C7617">
        <w:rPr>
          <w:rFonts w:ascii="Arial" w:hAnsi="Arial" w:cs="Arial"/>
          <w:sz w:val="20"/>
          <w:szCs w:val="22"/>
        </w:rPr>
        <w:t>,</w:t>
      </w:r>
    </w:p>
    <w:p w:rsidR="001522AF" w:rsidRPr="00590158" w:rsidRDefault="00C461DE" w:rsidP="002301E3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lastRenderedPageBreak/>
        <w:t>w wysokości 0,15 % wartości przedmiotu umowy w kwocie brutto określonej w § 7 ust. 1 umowy</w:t>
      </w:r>
      <w:r w:rsidR="00F2217A">
        <w:rPr>
          <w:rFonts w:ascii="Arial" w:hAnsi="Arial" w:cs="Arial"/>
          <w:sz w:val="20"/>
          <w:szCs w:val="22"/>
        </w:rPr>
        <w:t>,</w:t>
      </w:r>
      <w:r w:rsidRPr="00590158">
        <w:rPr>
          <w:rFonts w:ascii="Arial" w:hAnsi="Arial" w:cs="Arial"/>
          <w:sz w:val="20"/>
          <w:szCs w:val="22"/>
        </w:rPr>
        <w:t xml:space="preserve"> za opóźnienie w usunięciu wad, za każdy dzień opóźnienia liczony od dnia wyznaczonego na usunięcie wad</w:t>
      </w:r>
      <w:r w:rsidR="001C7617">
        <w:rPr>
          <w:rFonts w:ascii="Arial" w:hAnsi="Arial" w:cs="Arial"/>
          <w:sz w:val="20"/>
          <w:szCs w:val="22"/>
        </w:rPr>
        <w:t>,</w:t>
      </w:r>
    </w:p>
    <w:p w:rsidR="00C00E2A" w:rsidRPr="00726B95" w:rsidRDefault="00521FED" w:rsidP="002301E3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726B95">
        <w:rPr>
          <w:rFonts w:ascii="Arial" w:hAnsi="Arial" w:cs="Arial"/>
          <w:sz w:val="20"/>
          <w:szCs w:val="22"/>
        </w:rPr>
        <w:t>w wysokości 0,1%</w:t>
      </w:r>
      <w:r w:rsidR="00C162AA" w:rsidRPr="00726B95">
        <w:rPr>
          <w:rFonts w:ascii="Arial" w:hAnsi="Arial" w:cs="Arial"/>
          <w:sz w:val="20"/>
          <w:szCs w:val="22"/>
        </w:rPr>
        <w:t>wartości p</w:t>
      </w:r>
      <w:r w:rsidR="00F2217A">
        <w:rPr>
          <w:rFonts w:ascii="Arial" w:hAnsi="Arial" w:cs="Arial"/>
          <w:sz w:val="20"/>
          <w:szCs w:val="22"/>
        </w:rPr>
        <w:t>rzedmiotu umowy w kwocie brutto</w:t>
      </w:r>
      <w:r w:rsidR="00C162AA" w:rsidRPr="00726B95">
        <w:rPr>
          <w:rFonts w:ascii="Arial" w:hAnsi="Arial" w:cs="Arial"/>
          <w:sz w:val="20"/>
          <w:szCs w:val="22"/>
        </w:rPr>
        <w:t xml:space="preserve"> określonej w § 7 ust. 1 umowy, </w:t>
      </w:r>
      <w:r w:rsidR="00592B64" w:rsidRPr="00726B95">
        <w:rPr>
          <w:rFonts w:ascii="Arial" w:hAnsi="Arial" w:cs="Arial"/>
          <w:sz w:val="20"/>
          <w:szCs w:val="22"/>
        </w:rPr>
        <w:t>za nie przedłużenie</w:t>
      </w:r>
      <w:r w:rsidR="00C162AA" w:rsidRPr="00726B95">
        <w:rPr>
          <w:rFonts w:ascii="Arial" w:hAnsi="Arial" w:cs="Arial"/>
          <w:sz w:val="20"/>
          <w:szCs w:val="22"/>
        </w:rPr>
        <w:t xml:space="preserve"> </w:t>
      </w:r>
      <w:r w:rsidR="00592B64" w:rsidRPr="00726B95">
        <w:rPr>
          <w:rFonts w:ascii="Arial" w:hAnsi="Arial" w:cs="Arial"/>
          <w:sz w:val="20"/>
          <w:szCs w:val="22"/>
        </w:rPr>
        <w:t>ważności</w:t>
      </w:r>
      <w:r w:rsidR="00C162AA" w:rsidRPr="00726B95">
        <w:rPr>
          <w:rFonts w:ascii="Arial" w:hAnsi="Arial" w:cs="Arial"/>
          <w:sz w:val="20"/>
          <w:szCs w:val="22"/>
        </w:rPr>
        <w:t xml:space="preserve"> polis</w:t>
      </w:r>
      <w:r w:rsidR="00726B95" w:rsidRPr="00726B95">
        <w:rPr>
          <w:rFonts w:ascii="Arial" w:hAnsi="Arial" w:cs="Arial"/>
          <w:sz w:val="20"/>
          <w:szCs w:val="22"/>
        </w:rPr>
        <w:t>y</w:t>
      </w:r>
      <w:r w:rsidR="00C162AA" w:rsidRPr="00726B95">
        <w:rPr>
          <w:rFonts w:ascii="Arial" w:hAnsi="Arial" w:cs="Arial"/>
          <w:sz w:val="20"/>
          <w:szCs w:val="22"/>
        </w:rPr>
        <w:t xml:space="preserve"> ubezpieczeniow</w:t>
      </w:r>
      <w:r w:rsidR="00E95567">
        <w:rPr>
          <w:rFonts w:ascii="Arial" w:hAnsi="Arial" w:cs="Arial"/>
          <w:sz w:val="20"/>
          <w:szCs w:val="22"/>
        </w:rPr>
        <w:t>ej</w:t>
      </w:r>
      <w:r w:rsidR="00C162AA" w:rsidRPr="00726B95">
        <w:rPr>
          <w:rFonts w:ascii="Arial" w:hAnsi="Arial" w:cs="Arial"/>
          <w:sz w:val="20"/>
          <w:szCs w:val="22"/>
        </w:rPr>
        <w:t>, o któr</w:t>
      </w:r>
      <w:r w:rsidR="00E95567">
        <w:rPr>
          <w:rFonts w:ascii="Arial" w:hAnsi="Arial" w:cs="Arial"/>
          <w:sz w:val="20"/>
          <w:szCs w:val="22"/>
        </w:rPr>
        <w:t>ej</w:t>
      </w:r>
      <w:r w:rsidR="00C162AA" w:rsidRPr="00726B95">
        <w:rPr>
          <w:rFonts w:ascii="Arial" w:hAnsi="Arial" w:cs="Arial"/>
          <w:sz w:val="20"/>
          <w:szCs w:val="22"/>
        </w:rPr>
        <w:t xml:space="preserve"> mowa </w:t>
      </w:r>
      <w:r w:rsidR="00C162AA" w:rsidRPr="005A5632">
        <w:rPr>
          <w:rFonts w:ascii="Arial" w:hAnsi="Arial" w:cs="Arial"/>
          <w:sz w:val="20"/>
          <w:szCs w:val="22"/>
        </w:rPr>
        <w:t xml:space="preserve">w par. </w:t>
      </w:r>
      <w:r w:rsidR="00726B95" w:rsidRPr="005A5632">
        <w:rPr>
          <w:rFonts w:ascii="Arial" w:hAnsi="Arial" w:cs="Arial"/>
          <w:sz w:val="20"/>
          <w:szCs w:val="22"/>
        </w:rPr>
        <w:t>1</w:t>
      </w:r>
      <w:r w:rsidR="00592B64" w:rsidRPr="00726B95">
        <w:rPr>
          <w:rFonts w:ascii="Arial" w:hAnsi="Arial" w:cs="Arial"/>
          <w:sz w:val="20"/>
          <w:szCs w:val="22"/>
        </w:rPr>
        <w:t xml:space="preserve"> za każdy </w:t>
      </w:r>
      <w:r w:rsidR="00A269A1" w:rsidRPr="00726B95">
        <w:rPr>
          <w:rFonts w:ascii="Arial" w:hAnsi="Arial" w:cs="Arial"/>
          <w:sz w:val="20"/>
          <w:szCs w:val="22"/>
        </w:rPr>
        <w:t xml:space="preserve">dzień </w:t>
      </w:r>
      <w:r w:rsidR="007C4857">
        <w:rPr>
          <w:rFonts w:ascii="Arial" w:hAnsi="Arial" w:cs="Arial"/>
          <w:sz w:val="20"/>
          <w:szCs w:val="22"/>
        </w:rPr>
        <w:t>opóźnienia w </w:t>
      </w:r>
      <w:r w:rsidR="00592B64" w:rsidRPr="00726B95">
        <w:rPr>
          <w:rFonts w:ascii="Arial" w:hAnsi="Arial" w:cs="Arial"/>
          <w:sz w:val="20"/>
          <w:szCs w:val="22"/>
        </w:rPr>
        <w:t>dostarczeniu ważnej polisy</w:t>
      </w:r>
      <w:r w:rsidR="001C7617">
        <w:rPr>
          <w:rFonts w:ascii="Arial" w:hAnsi="Arial" w:cs="Arial"/>
          <w:sz w:val="20"/>
          <w:szCs w:val="22"/>
        </w:rPr>
        <w:t>,</w:t>
      </w:r>
    </w:p>
    <w:p w:rsidR="00A67E0F" w:rsidRDefault="00C00E2A" w:rsidP="002301E3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726B95">
        <w:rPr>
          <w:rFonts w:ascii="Arial" w:hAnsi="Arial" w:cs="Arial"/>
          <w:sz w:val="20"/>
          <w:szCs w:val="22"/>
        </w:rPr>
        <w:t>w przypadku, gdy czynności z</w:t>
      </w:r>
      <w:r w:rsidR="00726B95">
        <w:rPr>
          <w:rFonts w:ascii="Arial" w:hAnsi="Arial" w:cs="Arial"/>
          <w:sz w:val="20"/>
          <w:szCs w:val="22"/>
        </w:rPr>
        <w:t xml:space="preserve">astrzeżone dla </w:t>
      </w:r>
      <w:r w:rsidR="00726B95" w:rsidRPr="00FA6B25">
        <w:rPr>
          <w:rFonts w:ascii="Arial" w:hAnsi="Arial" w:cs="Arial"/>
          <w:sz w:val="20"/>
          <w:szCs w:val="20"/>
        </w:rPr>
        <w:t>Kierownika</w:t>
      </w:r>
      <w:r w:rsidRPr="00FA6B25">
        <w:rPr>
          <w:rFonts w:ascii="Arial" w:hAnsi="Arial" w:cs="Arial"/>
          <w:sz w:val="20"/>
          <w:szCs w:val="20"/>
        </w:rPr>
        <w:t xml:space="preserve"> </w:t>
      </w:r>
      <w:r w:rsidR="00532883">
        <w:rPr>
          <w:rFonts w:ascii="Arial" w:hAnsi="Arial" w:cs="Arial"/>
          <w:sz w:val="20"/>
          <w:szCs w:val="20"/>
        </w:rPr>
        <w:t>Budowy</w:t>
      </w:r>
      <w:r w:rsidR="00FB2B24">
        <w:rPr>
          <w:rFonts w:ascii="Arial" w:hAnsi="Arial" w:cs="Arial"/>
          <w:color w:val="FF0000"/>
          <w:sz w:val="20"/>
          <w:szCs w:val="20"/>
        </w:rPr>
        <w:t xml:space="preserve"> </w:t>
      </w:r>
      <w:r w:rsidRPr="00353901">
        <w:rPr>
          <w:rFonts w:ascii="Arial" w:hAnsi="Arial" w:cs="Arial"/>
          <w:sz w:val="20"/>
          <w:szCs w:val="20"/>
        </w:rPr>
        <w:t>będzie</w:t>
      </w:r>
      <w:r w:rsidRPr="00726B95">
        <w:rPr>
          <w:rFonts w:ascii="Arial" w:hAnsi="Arial" w:cs="Arial"/>
          <w:sz w:val="20"/>
          <w:szCs w:val="22"/>
        </w:rPr>
        <w:t xml:space="preserve"> wykonywała inna osoba niż zaakceptowana przez Zamawiającego – w wysokości </w:t>
      </w:r>
      <w:r w:rsidR="00726B95">
        <w:rPr>
          <w:rFonts w:ascii="Arial" w:hAnsi="Arial" w:cs="Arial"/>
          <w:sz w:val="20"/>
          <w:szCs w:val="22"/>
        </w:rPr>
        <w:t>100</w:t>
      </w:r>
      <w:r w:rsidR="0042024B">
        <w:rPr>
          <w:rFonts w:ascii="Arial" w:hAnsi="Arial" w:cs="Arial"/>
          <w:sz w:val="20"/>
          <w:szCs w:val="22"/>
        </w:rPr>
        <w:t>,00</w:t>
      </w:r>
      <w:r w:rsidR="00F2217A">
        <w:rPr>
          <w:rFonts w:ascii="Arial" w:hAnsi="Arial" w:cs="Arial"/>
          <w:sz w:val="20"/>
          <w:szCs w:val="22"/>
        </w:rPr>
        <w:t xml:space="preserve"> zł</w:t>
      </w:r>
      <w:r w:rsidRPr="00726B95">
        <w:rPr>
          <w:rFonts w:ascii="Arial" w:hAnsi="Arial" w:cs="Arial"/>
          <w:sz w:val="20"/>
          <w:szCs w:val="22"/>
        </w:rPr>
        <w:t xml:space="preserve"> </w:t>
      </w:r>
      <w:r w:rsidR="00726B95">
        <w:rPr>
          <w:rFonts w:ascii="Arial" w:hAnsi="Arial" w:cs="Arial"/>
          <w:sz w:val="20"/>
          <w:szCs w:val="22"/>
        </w:rPr>
        <w:t>za każdy stwierdzony taki przypadek</w:t>
      </w:r>
      <w:r w:rsidR="0042024B">
        <w:rPr>
          <w:rFonts w:ascii="Arial" w:hAnsi="Arial" w:cs="Arial"/>
          <w:sz w:val="20"/>
          <w:szCs w:val="22"/>
        </w:rPr>
        <w:t>,</w:t>
      </w:r>
    </w:p>
    <w:p w:rsidR="00613B81" w:rsidRPr="00590158" w:rsidRDefault="00613B81" w:rsidP="002301E3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za opóźnienie w przedłożeniu do zatwierdzenia </w:t>
      </w:r>
      <w:r>
        <w:rPr>
          <w:rFonts w:ascii="Arial" w:hAnsi="Arial" w:cs="Arial"/>
          <w:sz w:val="20"/>
          <w:szCs w:val="22"/>
        </w:rPr>
        <w:t xml:space="preserve">harmonogramu </w:t>
      </w:r>
      <w:r w:rsidRPr="00590158">
        <w:rPr>
          <w:rFonts w:ascii="Arial" w:hAnsi="Arial" w:cs="Arial"/>
          <w:sz w:val="20"/>
          <w:szCs w:val="22"/>
        </w:rPr>
        <w:t xml:space="preserve">rzeczowo – finansowego </w:t>
      </w:r>
      <w:r>
        <w:rPr>
          <w:rFonts w:ascii="Arial" w:hAnsi="Arial" w:cs="Arial"/>
          <w:sz w:val="20"/>
          <w:szCs w:val="22"/>
        </w:rPr>
        <w:t xml:space="preserve">lub jego </w:t>
      </w:r>
      <w:r w:rsidRPr="00590158">
        <w:rPr>
          <w:rFonts w:ascii="Arial" w:hAnsi="Arial" w:cs="Arial"/>
          <w:sz w:val="20"/>
          <w:szCs w:val="22"/>
        </w:rPr>
        <w:t xml:space="preserve">aktualizacji harmonogramu </w:t>
      </w:r>
      <w:r>
        <w:rPr>
          <w:rFonts w:ascii="Arial" w:hAnsi="Arial" w:cs="Arial"/>
          <w:sz w:val="20"/>
          <w:szCs w:val="22"/>
        </w:rPr>
        <w:t xml:space="preserve"> w wys.100</w:t>
      </w:r>
      <w:r w:rsidR="0042024B">
        <w:rPr>
          <w:rFonts w:ascii="Arial" w:hAnsi="Arial" w:cs="Arial"/>
          <w:sz w:val="20"/>
          <w:szCs w:val="22"/>
        </w:rPr>
        <w:t>,00</w:t>
      </w:r>
      <w:r w:rsidRPr="00590158">
        <w:rPr>
          <w:rFonts w:ascii="Arial" w:hAnsi="Arial" w:cs="Arial"/>
          <w:sz w:val="20"/>
          <w:szCs w:val="22"/>
        </w:rPr>
        <w:t xml:space="preserve">  zł za każdy rozpoczęty dzień zwłoki</w:t>
      </w:r>
      <w:r w:rsidR="0042024B">
        <w:rPr>
          <w:rFonts w:ascii="Arial" w:hAnsi="Arial" w:cs="Arial"/>
          <w:sz w:val="20"/>
          <w:szCs w:val="22"/>
        </w:rPr>
        <w:t>.</w:t>
      </w:r>
    </w:p>
    <w:p w:rsidR="00C461DE" w:rsidRDefault="00C461DE" w:rsidP="002301E3">
      <w:pPr>
        <w:pStyle w:val="Tekstpodstawowywcity"/>
        <w:numPr>
          <w:ilvl w:val="0"/>
          <w:numId w:val="22"/>
        </w:numPr>
        <w:tabs>
          <w:tab w:val="clear" w:pos="708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zapłaci karę:</w:t>
      </w:r>
    </w:p>
    <w:p w:rsidR="00C461DE" w:rsidRPr="00F83CB9" w:rsidRDefault="00C461DE" w:rsidP="002301E3">
      <w:pPr>
        <w:pStyle w:val="Tekstpodstawowywcity"/>
        <w:numPr>
          <w:ilvl w:val="1"/>
          <w:numId w:val="24"/>
        </w:numPr>
        <w:tabs>
          <w:tab w:val="clear" w:pos="1440"/>
          <w:tab w:val="num" w:pos="709"/>
        </w:tabs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wysokości 10 % wartości umowy w kwocie brutto określonej w § 7 ust. 1 umowy, za odstąpienie od umowy z przyczyn za które nie odpowiada Wykonawca, za wyjątkiem wystąpienia sytuacji określonej w art.145 ustawy </w:t>
      </w:r>
      <w:proofErr w:type="spellStart"/>
      <w:r w:rsidR="00461A03">
        <w:rPr>
          <w:rFonts w:ascii="Arial" w:hAnsi="Arial" w:cs="Arial"/>
          <w:sz w:val="20"/>
          <w:szCs w:val="22"/>
        </w:rPr>
        <w:t>p.z.p</w:t>
      </w:r>
      <w:proofErr w:type="spellEnd"/>
      <w:r>
        <w:rPr>
          <w:rFonts w:ascii="Arial" w:hAnsi="Arial" w:cs="Arial"/>
          <w:sz w:val="20"/>
          <w:szCs w:val="22"/>
        </w:rPr>
        <w:t>.</w:t>
      </w:r>
    </w:p>
    <w:p w:rsidR="00D2670C" w:rsidRDefault="00C461DE" w:rsidP="002301E3">
      <w:pPr>
        <w:pStyle w:val="Tekstpodstawowywcity"/>
        <w:numPr>
          <w:ilvl w:val="0"/>
          <w:numId w:val="22"/>
        </w:numPr>
        <w:tabs>
          <w:tab w:val="clear" w:pos="708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Roszczenia o zapłatę należnych kar umownych nie będą pozbawiać Zamawiającego prawa żądania zapłaty odszkodowania uzupe</w:t>
      </w:r>
      <w:r w:rsidR="002721B3">
        <w:rPr>
          <w:rFonts w:ascii="Arial" w:hAnsi="Arial" w:cs="Arial"/>
          <w:sz w:val="20"/>
          <w:szCs w:val="22"/>
        </w:rPr>
        <w:t>łniającego na zasadach ogólnych</w:t>
      </w:r>
      <w:r>
        <w:rPr>
          <w:rFonts w:ascii="Arial" w:hAnsi="Arial" w:cs="Arial"/>
          <w:sz w:val="20"/>
          <w:szCs w:val="22"/>
        </w:rPr>
        <w:t xml:space="preserve"> jeżeli wysokość poniesionej szkody przekroczy wysokość zastrzeżonej kary umownej.</w:t>
      </w:r>
    </w:p>
    <w:p w:rsidR="00E57E06" w:rsidRPr="006A6ACE" w:rsidRDefault="00E57E06" w:rsidP="002301E3">
      <w:pPr>
        <w:pStyle w:val="Tekstpodstawowywcity"/>
        <w:numPr>
          <w:ilvl w:val="0"/>
          <w:numId w:val="22"/>
        </w:numPr>
        <w:tabs>
          <w:tab w:val="clear" w:pos="708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6A6ACE">
        <w:rPr>
          <w:rFonts w:ascii="Arial" w:hAnsi="Arial" w:cs="Arial"/>
          <w:sz w:val="20"/>
          <w:szCs w:val="22"/>
        </w:rPr>
        <w:t>Skorzystanie przez Zamawiającego z wykonawstwa zastępczego nie wyłącza uprawnienia do naliczenia kar umownych.</w:t>
      </w:r>
    </w:p>
    <w:p w:rsidR="00FC5BF6" w:rsidRPr="005772B7" w:rsidRDefault="00C461DE" w:rsidP="005772B7">
      <w:pPr>
        <w:pStyle w:val="Tekstpodstawowywcity"/>
        <w:numPr>
          <w:ilvl w:val="0"/>
          <w:numId w:val="22"/>
        </w:numPr>
        <w:tabs>
          <w:tab w:val="clear" w:pos="708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bCs/>
          <w:sz w:val="20"/>
          <w:szCs w:val="22"/>
        </w:rPr>
        <w:t>Kary umowne</w:t>
      </w:r>
      <w:r w:rsidR="004C677A" w:rsidRPr="00590158">
        <w:rPr>
          <w:rFonts w:ascii="Arial" w:hAnsi="Arial" w:cs="Arial"/>
          <w:bCs/>
          <w:sz w:val="20"/>
          <w:szCs w:val="22"/>
        </w:rPr>
        <w:t xml:space="preserve">, należność o której mowa w </w:t>
      </w:r>
      <w:r w:rsidR="002721B3" w:rsidRPr="002721B3">
        <w:rPr>
          <w:rFonts w:ascii="Arial" w:hAnsi="Arial" w:cs="Arial"/>
          <w:bCs/>
          <w:sz w:val="20"/>
          <w:szCs w:val="22"/>
        </w:rPr>
        <w:t>§</w:t>
      </w:r>
      <w:r w:rsidR="002721B3">
        <w:rPr>
          <w:rFonts w:ascii="Arial" w:hAnsi="Arial" w:cs="Arial"/>
          <w:bCs/>
          <w:sz w:val="20"/>
          <w:szCs w:val="22"/>
        </w:rPr>
        <w:t xml:space="preserve"> </w:t>
      </w:r>
      <w:r w:rsidR="00627400" w:rsidRPr="00590158">
        <w:rPr>
          <w:rFonts w:ascii="Arial" w:hAnsi="Arial" w:cs="Arial"/>
          <w:bCs/>
          <w:sz w:val="20"/>
          <w:szCs w:val="22"/>
        </w:rPr>
        <w:t xml:space="preserve">3 ust. </w:t>
      </w:r>
      <w:r w:rsidR="009F6F74">
        <w:rPr>
          <w:rFonts w:ascii="Arial" w:hAnsi="Arial" w:cs="Arial"/>
          <w:bCs/>
          <w:sz w:val="20"/>
          <w:szCs w:val="22"/>
        </w:rPr>
        <w:t>20</w:t>
      </w:r>
      <w:r w:rsidR="00FB3DA3" w:rsidRPr="00590158">
        <w:rPr>
          <w:rFonts w:ascii="Arial" w:hAnsi="Arial" w:cs="Arial"/>
          <w:bCs/>
          <w:sz w:val="20"/>
          <w:szCs w:val="22"/>
        </w:rPr>
        <w:t xml:space="preserve"> (</w:t>
      </w:r>
      <w:r w:rsidR="004C677A" w:rsidRPr="00590158">
        <w:rPr>
          <w:rFonts w:ascii="Arial" w:hAnsi="Arial" w:cs="Arial"/>
          <w:bCs/>
          <w:sz w:val="20"/>
          <w:szCs w:val="22"/>
        </w:rPr>
        <w:t>w przypa</w:t>
      </w:r>
      <w:r w:rsidR="00FB3DA3" w:rsidRPr="00590158">
        <w:rPr>
          <w:rFonts w:ascii="Arial" w:hAnsi="Arial" w:cs="Arial"/>
          <w:bCs/>
          <w:sz w:val="20"/>
          <w:szCs w:val="22"/>
        </w:rPr>
        <w:t>dku braku terminowej zapłaty</w:t>
      </w:r>
      <w:r w:rsidR="004C677A" w:rsidRPr="00590158">
        <w:rPr>
          <w:rFonts w:ascii="Arial" w:hAnsi="Arial" w:cs="Arial"/>
          <w:bCs/>
          <w:sz w:val="20"/>
          <w:szCs w:val="22"/>
        </w:rPr>
        <w:t xml:space="preserve">) oraz </w:t>
      </w:r>
      <w:r w:rsidR="00C704F1" w:rsidRPr="00590158">
        <w:rPr>
          <w:rFonts w:ascii="Arial" w:hAnsi="Arial" w:cs="Arial"/>
          <w:bCs/>
          <w:sz w:val="20"/>
          <w:szCs w:val="22"/>
        </w:rPr>
        <w:t xml:space="preserve"> koszty wykonania zastępczego o których mowa w </w:t>
      </w:r>
      <w:r w:rsidR="00FB3DA3" w:rsidRPr="00590158">
        <w:rPr>
          <w:rFonts w:ascii="Arial" w:hAnsi="Arial" w:cs="Arial"/>
          <w:sz w:val="20"/>
          <w:szCs w:val="22"/>
        </w:rPr>
        <w:t xml:space="preserve">§ </w:t>
      </w:r>
      <w:r w:rsidR="00C704F1" w:rsidRPr="00590158">
        <w:rPr>
          <w:rFonts w:ascii="Arial" w:hAnsi="Arial" w:cs="Arial"/>
          <w:bCs/>
          <w:sz w:val="20"/>
          <w:szCs w:val="22"/>
        </w:rPr>
        <w:t>8 ust.</w:t>
      </w:r>
      <w:r w:rsidR="00230882">
        <w:rPr>
          <w:rFonts w:ascii="Arial" w:hAnsi="Arial" w:cs="Arial"/>
          <w:bCs/>
          <w:sz w:val="20"/>
          <w:szCs w:val="22"/>
        </w:rPr>
        <w:t xml:space="preserve"> </w:t>
      </w:r>
      <w:r w:rsidR="00FB3DA3" w:rsidRPr="00590158">
        <w:rPr>
          <w:rFonts w:ascii="Arial" w:hAnsi="Arial" w:cs="Arial"/>
          <w:bCs/>
          <w:sz w:val="20"/>
          <w:szCs w:val="22"/>
        </w:rPr>
        <w:t>7 i 9</w:t>
      </w:r>
      <w:r w:rsidR="00FB3DA3" w:rsidRPr="00590158">
        <w:rPr>
          <w:rFonts w:ascii="Arial" w:hAnsi="Arial" w:cs="Arial"/>
          <w:bCs/>
          <w:color w:val="984806"/>
          <w:sz w:val="20"/>
          <w:szCs w:val="22"/>
        </w:rPr>
        <w:t xml:space="preserve"> </w:t>
      </w:r>
      <w:r w:rsidR="00C704F1" w:rsidRPr="00590158">
        <w:rPr>
          <w:rFonts w:ascii="Arial" w:hAnsi="Arial" w:cs="Arial"/>
          <w:bCs/>
          <w:sz w:val="20"/>
          <w:szCs w:val="22"/>
        </w:rPr>
        <w:t xml:space="preserve"> </w:t>
      </w:r>
      <w:r w:rsidR="004C677A" w:rsidRPr="00590158">
        <w:rPr>
          <w:rFonts w:ascii="Arial" w:hAnsi="Arial" w:cs="Arial"/>
          <w:bCs/>
          <w:sz w:val="20"/>
          <w:szCs w:val="22"/>
        </w:rPr>
        <w:t>Zamawiający może potrącić z </w:t>
      </w:r>
      <w:r w:rsidRPr="00590158">
        <w:rPr>
          <w:rFonts w:ascii="Arial" w:hAnsi="Arial" w:cs="Arial"/>
          <w:bCs/>
          <w:sz w:val="20"/>
          <w:szCs w:val="22"/>
        </w:rPr>
        <w:t>wynagrodzenia należnego Wykonawcy na podstawie przedłożone</w:t>
      </w:r>
      <w:r w:rsidR="00C704F1" w:rsidRPr="00590158">
        <w:rPr>
          <w:rFonts w:ascii="Arial" w:hAnsi="Arial" w:cs="Arial"/>
          <w:bCs/>
          <w:sz w:val="20"/>
          <w:szCs w:val="22"/>
        </w:rPr>
        <w:t>go mu oświadczenia</w:t>
      </w:r>
      <w:r w:rsidR="00870230" w:rsidRPr="00590158">
        <w:rPr>
          <w:rFonts w:ascii="Arial" w:hAnsi="Arial" w:cs="Arial"/>
          <w:bCs/>
          <w:sz w:val="20"/>
          <w:szCs w:val="22"/>
        </w:rPr>
        <w:t xml:space="preserve"> o wysokości potraconej sumy lub z zabezpieczenia należytego wykonania umowy.</w:t>
      </w:r>
    </w:p>
    <w:p w:rsidR="00D52BCF" w:rsidRPr="00590158" w:rsidRDefault="00D52BCF" w:rsidP="007C4857">
      <w:pPr>
        <w:pStyle w:val="Tekstpodstawowywcity"/>
        <w:spacing w:before="120"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590158">
        <w:rPr>
          <w:rFonts w:ascii="Arial" w:hAnsi="Arial" w:cs="Arial"/>
          <w:b/>
          <w:bCs/>
          <w:sz w:val="20"/>
          <w:szCs w:val="22"/>
        </w:rPr>
        <w:t>§ 13</w:t>
      </w:r>
    </w:p>
    <w:p w:rsidR="00D52BCF" w:rsidRPr="00590158" w:rsidRDefault="00D52BCF" w:rsidP="002301E3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b/>
          <w:sz w:val="20"/>
          <w:szCs w:val="22"/>
        </w:rPr>
      </w:pPr>
      <w:r w:rsidRPr="00590158">
        <w:rPr>
          <w:rFonts w:ascii="Arial" w:hAnsi="Arial" w:cs="Arial"/>
          <w:b/>
          <w:sz w:val="20"/>
          <w:szCs w:val="22"/>
        </w:rPr>
        <w:t>Rozstrzyganie sporów</w:t>
      </w:r>
    </w:p>
    <w:p w:rsidR="001D71AE" w:rsidRPr="00590158" w:rsidRDefault="00D52BCF" w:rsidP="002301E3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Wszelkie spory mogące wyniknąć przy realizacji umowy </w:t>
      </w:r>
      <w:r w:rsidR="00170823" w:rsidRPr="00590158">
        <w:rPr>
          <w:rFonts w:ascii="Arial" w:hAnsi="Arial" w:cs="Arial"/>
          <w:sz w:val="20"/>
          <w:szCs w:val="22"/>
        </w:rPr>
        <w:t>rozstrzygane będą przez Sąd właściwy</w:t>
      </w:r>
      <w:r w:rsidRPr="00590158">
        <w:rPr>
          <w:rFonts w:ascii="Arial" w:hAnsi="Arial" w:cs="Arial"/>
          <w:sz w:val="20"/>
          <w:szCs w:val="22"/>
        </w:rPr>
        <w:t xml:space="preserve"> dla siedziby Zamawiającego.</w:t>
      </w:r>
    </w:p>
    <w:p w:rsidR="00D52BCF" w:rsidRPr="00590158" w:rsidRDefault="00D52BCF" w:rsidP="007C4857">
      <w:pPr>
        <w:pStyle w:val="Tekstpodstawowywcity"/>
        <w:spacing w:before="120"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590158">
        <w:rPr>
          <w:rFonts w:ascii="Arial" w:hAnsi="Arial" w:cs="Arial"/>
          <w:b/>
          <w:bCs/>
          <w:sz w:val="20"/>
          <w:szCs w:val="22"/>
        </w:rPr>
        <w:t>§ 14</w:t>
      </w:r>
    </w:p>
    <w:p w:rsidR="00D52BCF" w:rsidRPr="00590158" w:rsidRDefault="00D52BCF" w:rsidP="002301E3">
      <w:pPr>
        <w:pStyle w:val="Tekstpodstawowywcity"/>
        <w:spacing w:line="276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 w:rsidRPr="00590158">
        <w:rPr>
          <w:rFonts w:ascii="Arial" w:hAnsi="Arial" w:cs="Arial"/>
          <w:b/>
          <w:bCs/>
          <w:sz w:val="20"/>
          <w:szCs w:val="22"/>
        </w:rPr>
        <w:t>Odstąpienie od umowy</w:t>
      </w:r>
    </w:p>
    <w:p w:rsidR="00B61888" w:rsidRPr="001C4C7C" w:rsidRDefault="00D52BCF" w:rsidP="00286EE8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bCs/>
          <w:sz w:val="20"/>
          <w:szCs w:val="22"/>
        </w:rPr>
      </w:pPr>
      <w:r w:rsidRPr="001C4C7C">
        <w:rPr>
          <w:rFonts w:ascii="Arial" w:hAnsi="Arial" w:cs="Arial"/>
          <w:bCs/>
          <w:sz w:val="20"/>
          <w:szCs w:val="22"/>
        </w:rPr>
        <w:t>Zamawiającemu przysługuje prawo odstąpienia od umowy, gdy:</w:t>
      </w:r>
    </w:p>
    <w:p w:rsidR="00D52BCF" w:rsidRPr="00590158" w:rsidRDefault="00D52BCF" w:rsidP="002301E3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590158">
        <w:rPr>
          <w:rFonts w:ascii="Arial" w:hAnsi="Arial" w:cs="Arial"/>
          <w:bCs/>
          <w:sz w:val="20"/>
          <w:szCs w:val="22"/>
        </w:rPr>
        <w:t>Wykonawca przerwał realizację przedmiotu umowy z przyczyn leżących po stronie Wykonawcy,</w:t>
      </w:r>
      <w:r w:rsidR="00592B64" w:rsidRPr="00590158">
        <w:rPr>
          <w:rFonts w:ascii="Arial" w:hAnsi="Arial" w:cs="Arial"/>
          <w:bCs/>
          <w:sz w:val="20"/>
          <w:szCs w:val="22"/>
        </w:rPr>
        <w:t xml:space="preserve"> i </w:t>
      </w:r>
      <w:r w:rsidR="00E452CB" w:rsidRPr="00590158">
        <w:rPr>
          <w:rFonts w:ascii="Arial" w:hAnsi="Arial" w:cs="Arial"/>
          <w:bCs/>
          <w:sz w:val="20"/>
          <w:szCs w:val="22"/>
        </w:rPr>
        <w:t>przerwa ta trwa dłużej niż 14</w:t>
      </w:r>
      <w:r w:rsidRPr="00590158">
        <w:rPr>
          <w:rFonts w:ascii="Arial" w:hAnsi="Arial" w:cs="Arial"/>
          <w:bCs/>
          <w:sz w:val="20"/>
          <w:szCs w:val="22"/>
        </w:rPr>
        <w:t xml:space="preserve"> dni</w:t>
      </w:r>
      <w:r w:rsidR="00170823" w:rsidRPr="00590158">
        <w:rPr>
          <w:rFonts w:ascii="Arial" w:hAnsi="Arial" w:cs="Arial"/>
          <w:bCs/>
          <w:sz w:val="20"/>
          <w:szCs w:val="22"/>
        </w:rPr>
        <w:t xml:space="preserve"> kalendarzowych</w:t>
      </w:r>
      <w:r w:rsidR="001C4C7C">
        <w:rPr>
          <w:rFonts w:ascii="Arial" w:hAnsi="Arial" w:cs="Arial"/>
          <w:bCs/>
          <w:sz w:val="20"/>
          <w:szCs w:val="22"/>
        </w:rPr>
        <w:t>,</w:t>
      </w:r>
    </w:p>
    <w:p w:rsidR="00D52BCF" w:rsidRPr="00590158" w:rsidRDefault="00D52BCF" w:rsidP="002301E3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590158">
        <w:rPr>
          <w:rFonts w:ascii="Arial" w:hAnsi="Arial" w:cs="Arial"/>
          <w:bCs/>
          <w:sz w:val="20"/>
          <w:szCs w:val="22"/>
        </w:rPr>
        <w:t xml:space="preserve">Wystąpi istotna zmiana okoliczności powodująca, że wykonanie umowy </w:t>
      </w:r>
      <w:r w:rsidR="001C4C7C">
        <w:rPr>
          <w:rFonts w:ascii="Arial" w:hAnsi="Arial" w:cs="Arial"/>
          <w:bCs/>
          <w:sz w:val="20"/>
          <w:szCs w:val="22"/>
        </w:rPr>
        <w:t>nie leży w interesie publicznym</w:t>
      </w:r>
      <w:r w:rsidRPr="00590158">
        <w:rPr>
          <w:rFonts w:ascii="Arial" w:hAnsi="Arial" w:cs="Arial"/>
          <w:bCs/>
          <w:sz w:val="20"/>
          <w:szCs w:val="22"/>
        </w:rPr>
        <w:t xml:space="preserve"> czego nie można było przewidzieć w chwili zawarcia umowy. Odstąpienie od umowy </w:t>
      </w:r>
      <w:r w:rsidR="001C4C7C">
        <w:rPr>
          <w:rFonts w:ascii="Arial" w:hAnsi="Arial" w:cs="Arial"/>
          <w:bCs/>
          <w:sz w:val="20"/>
          <w:szCs w:val="22"/>
        </w:rPr>
        <w:t xml:space="preserve">           </w:t>
      </w:r>
      <w:r w:rsidRPr="00590158">
        <w:rPr>
          <w:rFonts w:ascii="Arial" w:hAnsi="Arial" w:cs="Arial"/>
          <w:bCs/>
          <w:sz w:val="20"/>
          <w:szCs w:val="22"/>
        </w:rPr>
        <w:t>w tym przypadku może nastąpić w terminie 30 dni od powzięcia wiadomości o powyższych okolicznościach. W takim przypadku Wykonawca może żądać jedynie wynagrodzenia należnego mu z tytułu wykonania części umowy.</w:t>
      </w:r>
    </w:p>
    <w:p w:rsidR="009443F3" w:rsidRPr="009F6F74" w:rsidRDefault="00870230" w:rsidP="002301E3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9F6F74">
        <w:rPr>
          <w:rFonts w:ascii="Arial" w:hAnsi="Arial" w:cs="Arial"/>
          <w:bCs/>
          <w:sz w:val="20"/>
          <w:szCs w:val="22"/>
        </w:rPr>
        <w:t xml:space="preserve">Wykonawca </w:t>
      </w:r>
      <w:r w:rsidR="009443F3" w:rsidRPr="009F6F74">
        <w:rPr>
          <w:rFonts w:ascii="Arial" w:hAnsi="Arial" w:cs="Arial"/>
          <w:bCs/>
          <w:sz w:val="20"/>
          <w:szCs w:val="22"/>
        </w:rPr>
        <w:t xml:space="preserve">z przyczyn zawinionych nie przystąpił do odbioru terenu budowy </w:t>
      </w:r>
      <w:r w:rsidR="00297776">
        <w:rPr>
          <w:rFonts w:ascii="Arial" w:hAnsi="Arial" w:cs="Arial"/>
          <w:bCs/>
          <w:sz w:val="20"/>
          <w:szCs w:val="22"/>
        </w:rPr>
        <w:t xml:space="preserve">albo nie rozpoczął robót zgodnie z harmonogramem </w:t>
      </w:r>
      <w:r w:rsidR="000A6E93" w:rsidRPr="009F6F74">
        <w:rPr>
          <w:rFonts w:ascii="Arial" w:hAnsi="Arial" w:cs="Arial"/>
          <w:bCs/>
          <w:sz w:val="20"/>
          <w:szCs w:val="22"/>
        </w:rPr>
        <w:t>albo pozostaje w opóźnieniu</w:t>
      </w:r>
      <w:r w:rsidR="009443F3" w:rsidRPr="009F6F74">
        <w:rPr>
          <w:rFonts w:ascii="Arial" w:hAnsi="Arial" w:cs="Arial"/>
          <w:bCs/>
          <w:sz w:val="20"/>
          <w:szCs w:val="22"/>
        </w:rPr>
        <w:t xml:space="preserve"> z realizacją robót tak dalece, że wątpliwe jest dochowanie terminu zakończenia robót, </w:t>
      </w:r>
    </w:p>
    <w:p w:rsidR="00D52BCF" w:rsidRDefault="00D52BCF" w:rsidP="002301E3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590158">
        <w:rPr>
          <w:rFonts w:ascii="Arial" w:hAnsi="Arial" w:cs="Arial"/>
          <w:bCs/>
          <w:sz w:val="20"/>
          <w:szCs w:val="22"/>
        </w:rPr>
        <w:t>Wykonawca realizuje roboty przewidziane niniejszą umową w sposób niezgodny z umową, dokumentacją projektową, specyfikacjami technicznymi i wskazaniami Zamawiającego</w:t>
      </w:r>
      <w:r w:rsidR="001C4C7C">
        <w:rPr>
          <w:rFonts w:ascii="Arial" w:hAnsi="Arial" w:cs="Arial"/>
          <w:bCs/>
          <w:sz w:val="20"/>
          <w:szCs w:val="22"/>
        </w:rPr>
        <w:t>,</w:t>
      </w:r>
    </w:p>
    <w:p w:rsidR="00D52BCF" w:rsidRDefault="00D52BCF" w:rsidP="002301E3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590158">
        <w:rPr>
          <w:rFonts w:ascii="Arial" w:hAnsi="Arial" w:cs="Arial"/>
          <w:bCs/>
          <w:sz w:val="20"/>
          <w:szCs w:val="22"/>
        </w:rPr>
        <w:t>Wykonawca nie przedłuża ważności wygasającego zabezpieczenia należytego wykonania umowy</w:t>
      </w:r>
      <w:r>
        <w:rPr>
          <w:rFonts w:ascii="Arial" w:hAnsi="Arial" w:cs="Arial"/>
          <w:bCs/>
          <w:sz w:val="20"/>
          <w:szCs w:val="22"/>
        </w:rPr>
        <w:t xml:space="preserve"> lub polis</w:t>
      </w:r>
      <w:r w:rsidR="00C30EB4">
        <w:rPr>
          <w:rFonts w:ascii="Arial" w:hAnsi="Arial" w:cs="Arial"/>
          <w:bCs/>
          <w:sz w:val="20"/>
          <w:szCs w:val="22"/>
        </w:rPr>
        <w:t>y ubezpieczeniowej</w:t>
      </w:r>
      <w:r w:rsidR="001C4C7C">
        <w:rPr>
          <w:rFonts w:ascii="Arial" w:hAnsi="Arial" w:cs="Arial"/>
          <w:bCs/>
          <w:sz w:val="20"/>
          <w:szCs w:val="22"/>
        </w:rPr>
        <w:t>,</w:t>
      </w:r>
    </w:p>
    <w:p w:rsidR="00D52BCF" w:rsidRDefault="00D52BCF" w:rsidP="002301E3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Wykonawca popada w stan likwidacji lub stan upadłości</w:t>
      </w:r>
      <w:r w:rsidR="001C4C7C">
        <w:rPr>
          <w:rFonts w:ascii="Arial" w:hAnsi="Arial" w:cs="Arial"/>
          <w:bCs/>
          <w:sz w:val="20"/>
          <w:szCs w:val="22"/>
        </w:rPr>
        <w:t>,</w:t>
      </w:r>
    </w:p>
    <w:p w:rsidR="00D52BCF" w:rsidRDefault="00D52BCF" w:rsidP="002301E3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Wykonawca przy realizacji umowy jest zaangażowany w praktyki korupcyj</w:t>
      </w:r>
      <w:r w:rsidR="00D2799C">
        <w:rPr>
          <w:rFonts w:ascii="Arial" w:hAnsi="Arial" w:cs="Arial"/>
          <w:bCs/>
          <w:sz w:val="20"/>
          <w:szCs w:val="22"/>
        </w:rPr>
        <w:t>ne stwierdzone aktem oskarżenia</w:t>
      </w:r>
      <w:r w:rsidR="001C4C7C">
        <w:rPr>
          <w:rFonts w:ascii="Arial" w:hAnsi="Arial" w:cs="Arial"/>
          <w:bCs/>
          <w:sz w:val="20"/>
          <w:szCs w:val="22"/>
        </w:rPr>
        <w:t>,</w:t>
      </w:r>
    </w:p>
    <w:p w:rsidR="00D2799C" w:rsidRPr="001B1411" w:rsidRDefault="00D2799C" w:rsidP="002301E3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color w:val="000000"/>
          <w:sz w:val="20"/>
          <w:szCs w:val="22"/>
        </w:rPr>
      </w:pPr>
      <w:r w:rsidRPr="00592B64">
        <w:rPr>
          <w:rFonts w:ascii="Arial" w:hAnsi="Arial" w:cs="Arial"/>
          <w:bCs/>
          <w:color w:val="000000"/>
          <w:sz w:val="20"/>
          <w:szCs w:val="22"/>
        </w:rPr>
        <w:t xml:space="preserve">Zamawiający zmuszony jest do </w:t>
      </w:r>
      <w:r w:rsidRPr="00592B64">
        <w:rPr>
          <w:rFonts w:ascii="Arial" w:hAnsi="Arial" w:cs="Arial"/>
          <w:color w:val="000000"/>
          <w:sz w:val="20"/>
          <w:szCs w:val="20"/>
        </w:rPr>
        <w:t>wielokrotnego dokonywania bezpośredniej zapłaty Podwykonawcy lub dalszemu Podwykonawcy lub konieczność  dokonania bezpośrednich zapłat na sumę większą niż 5% wartości umowy w  sprawie zamówienia public</w:t>
      </w:r>
      <w:r w:rsidR="00A67E0F">
        <w:rPr>
          <w:rFonts w:ascii="Arial" w:hAnsi="Arial" w:cs="Arial"/>
          <w:color w:val="000000"/>
          <w:sz w:val="20"/>
          <w:szCs w:val="20"/>
        </w:rPr>
        <w:t>znego,</w:t>
      </w:r>
    </w:p>
    <w:p w:rsidR="00A67E0F" w:rsidRPr="009F6F74" w:rsidRDefault="00A67E0F" w:rsidP="002301E3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color w:val="000000"/>
          <w:sz w:val="20"/>
          <w:szCs w:val="22"/>
        </w:rPr>
      </w:pPr>
      <w:r w:rsidRPr="009F6F74">
        <w:rPr>
          <w:rFonts w:ascii="Arial" w:hAnsi="Arial" w:cs="Arial"/>
          <w:bCs/>
          <w:color w:val="000000"/>
          <w:sz w:val="20"/>
          <w:szCs w:val="22"/>
        </w:rPr>
        <w:t>Zamawiający stwierdził uporczywe naruszanie wymogu zatrudniania Pracowników</w:t>
      </w:r>
      <w:r w:rsidR="001C4C7C">
        <w:rPr>
          <w:rFonts w:ascii="Arial" w:hAnsi="Arial" w:cs="Arial"/>
          <w:bCs/>
          <w:color w:val="000000"/>
          <w:sz w:val="20"/>
          <w:szCs w:val="22"/>
        </w:rPr>
        <w:t xml:space="preserve"> </w:t>
      </w:r>
      <w:r w:rsidR="00A57018" w:rsidRPr="009F6F74">
        <w:rPr>
          <w:rFonts w:ascii="Arial" w:hAnsi="Arial" w:cs="Arial"/>
          <w:bCs/>
          <w:color w:val="000000"/>
          <w:sz w:val="20"/>
          <w:szCs w:val="22"/>
        </w:rPr>
        <w:t>realizujących</w:t>
      </w:r>
      <w:r w:rsidRPr="009F6F74">
        <w:rPr>
          <w:rFonts w:ascii="Arial" w:hAnsi="Arial" w:cs="Arial"/>
          <w:bCs/>
          <w:color w:val="000000"/>
          <w:sz w:val="20"/>
          <w:szCs w:val="22"/>
        </w:rPr>
        <w:t xml:space="preserve"> </w:t>
      </w:r>
      <w:r w:rsidR="001C4C7C">
        <w:rPr>
          <w:rFonts w:ascii="Arial" w:hAnsi="Arial" w:cs="Arial"/>
          <w:bCs/>
          <w:color w:val="000000"/>
          <w:sz w:val="20"/>
          <w:szCs w:val="22"/>
        </w:rPr>
        <w:t xml:space="preserve">             </w:t>
      </w:r>
      <w:r w:rsidRPr="009F6F74">
        <w:rPr>
          <w:rFonts w:ascii="Arial" w:hAnsi="Arial" w:cs="Arial"/>
          <w:bCs/>
          <w:color w:val="000000"/>
          <w:sz w:val="20"/>
          <w:szCs w:val="22"/>
        </w:rPr>
        <w:t>na podstawie umowy o pracę w roz</w:t>
      </w:r>
      <w:r w:rsidR="001C4C7C">
        <w:rPr>
          <w:rFonts w:ascii="Arial" w:hAnsi="Arial" w:cs="Arial"/>
          <w:bCs/>
          <w:color w:val="000000"/>
          <w:sz w:val="20"/>
          <w:szCs w:val="22"/>
        </w:rPr>
        <w:t>umieniu przepisów Kodeksu Pracy.</w:t>
      </w:r>
    </w:p>
    <w:p w:rsidR="001E3E9A" w:rsidRPr="006A6ACE" w:rsidRDefault="00D52BCF" w:rsidP="002301E3">
      <w:pPr>
        <w:pStyle w:val="Tekstpodstawowywcity"/>
        <w:numPr>
          <w:ilvl w:val="0"/>
          <w:numId w:val="13"/>
        </w:numPr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Jeżeli Wykonawca będzie wykonywał przedmiot umowy wadliwie albo sprzecznie z umową Zamawiaj</w:t>
      </w:r>
      <w:r w:rsidR="00170823">
        <w:rPr>
          <w:rFonts w:ascii="Arial" w:hAnsi="Arial" w:cs="Arial"/>
          <w:sz w:val="20"/>
          <w:szCs w:val="22"/>
        </w:rPr>
        <w:t>ący wezwie</w:t>
      </w:r>
      <w:r>
        <w:rPr>
          <w:rFonts w:ascii="Arial" w:hAnsi="Arial" w:cs="Arial"/>
          <w:sz w:val="20"/>
          <w:szCs w:val="22"/>
        </w:rPr>
        <w:t xml:space="preserve"> Wykonawcę do zmiany sposo</w:t>
      </w:r>
      <w:r w:rsidR="00170823">
        <w:rPr>
          <w:rFonts w:ascii="Arial" w:hAnsi="Arial" w:cs="Arial"/>
          <w:sz w:val="20"/>
          <w:szCs w:val="22"/>
        </w:rPr>
        <w:t>bu wykonywania umowy i wyznaczy</w:t>
      </w:r>
      <w:r>
        <w:rPr>
          <w:rFonts w:ascii="Arial" w:hAnsi="Arial" w:cs="Arial"/>
          <w:sz w:val="20"/>
          <w:szCs w:val="22"/>
        </w:rPr>
        <w:t xml:space="preserve"> mu w tym celu odpowiedni termin. </w:t>
      </w:r>
      <w:r w:rsidRPr="006A6ACE">
        <w:rPr>
          <w:rFonts w:ascii="Arial" w:hAnsi="Arial" w:cs="Arial"/>
          <w:sz w:val="20"/>
          <w:szCs w:val="22"/>
        </w:rPr>
        <w:t>Po bezskutecznym upływie wyznaczonego terminu Zamawiający może</w:t>
      </w:r>
      <w:r w:rsidR="001C4C7C">
        <w:rPr>
          <w:rFonts w:ascii="Arial" w:hAnsi="Arial" w:cs="Arial"/>
          <w:sz w:val="20"/>
          <w:szCs w:val="22"/>
        </w:rPr>
        <w:t xml:space="preserve">                 </w:t>
      </w:r>
      <w:r w:rsidRPr="006A6ACE">
        <w:rPr>
          <w:rFonts w:ascii="Arial" w:hAnsi="Arial" w:cs="Arial"/>
          <w:sz w:val="20"/>
          <w:szCs w:val="22"/>
        </w:rPr>
        <w:t xml:space="preserve"> </w:t>
      </w:r>
      <w:r w:rsidRPr="006A6ACE">
        <w:rPr>
          <w:rFonts w:ascii="Arial" w:hAnsi="Arial" w:cs="Arial"/>
          <w:sz w:val="20"/>
          <w:szCs w:val="22"/>
        </w:rPr>
        <w:lastRenderedPageBreak/>
        <w:t>od umowy odstąpić, powierzyć poprawienie lub dalsze wykonanie przedmiotu umo</w:t>
      </w:r>
      <w:r w:rsidR="00300E4A" w:rsidRPr="006A6ACE">
        <w:rPr>
          <w:rFonts w:ascii="Arial" w:hAnsi="Arial" w:cs="Arial"/>
          <w:sz w:val="20"/>
          <w:szCs w:val="22"/>
        </w:rPr>
        <w:t xml:space="preserve">wy podmiotowi trzeciemu, bez konieczności uzyskania zgody sądu na wykonanie zastępcze, a kosztami </w:t>
      </w:r>
      <w:r w:rsidR="001C4C7C">
        <w:rPr>
          <w:rFonts w:ascii="Arial" w:hAnsi="Arial" w:cs="Arial"/>
          <w:sz w:val="20"/>
          <w:szCs w:val="22"/>
        </w:rPr>
        <w:t>z tego tytułu obciąży Wykonawcę</w:t>
      </w:r>
      <w:r w:rsidRPr="006A6ACE">
        <w:rPr>
          <w:rFonts w:ascii="Arial" w:hAnsi="Arial" w:cs="Arial"/>
          <w:sz w:val="20"/>
          <w:szCs w:val="22"/>
        </w:rPr>
        <w:t>.</w:t>
      </w:r>
    </w:p>
    <w:p w:rsidR="00D52BCF" w:rsidRPr="005F289D" w:rsidRDefault="00D52BCF" w:rsidP="002301E3">
      <w:pPr>
        <w:pStyle w:val="Tekstpodstawowywcity"/>
        <w:numPr>
          <w:ilvl w:val="0"/>
          <w:numId w:val="13"/>
        </w:numPr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6A6ACE">
        <w:rPr>
          <w:rFonts w:ascii="Arial" w:hAnsi="Arial" w:cs="Arial"/>
          <w:bCs/>
          <w:sz w:val="20"/>
          <w:szCs w:val="22"/>
        </w:rPr>
        <w:t>Odstąpienie od umowy, o którym mowa w ust. 1 musi mieć formę pisemną pod</w:t>
      </w:r>
      <w:r>
        <w:rPr>
          <w:rFonts w:ascii="Arial" w:hAnsi="Arial" w:cs="Arial"/>
          <w:bCs/>
          <w:sz w:val="20"/>
          <w:szCs w:val="22"/>
        </w:rPr>
        <w:t xml:space="preserve"> rygorem nieważności takiego oświadczenia i musi zawierać uzasadnienie.</w:t>
      </w:r>
    </w:p>
    <w:p w:rsidR="001522AF" w:rsidRPr="00805734" w:rsidRDefault="00D52BCF" w:rsidP="002301E3">
      <w:pPr>
        <w:pStyle w:val="Tekstpodstawowywcity"/>
        <w:numPr>
          <w:ilvl w:val="0"/>
          <w:numId w:val="13"/>
        </w:numPr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 przypadku odstąpienia od umowy Wykonawcę oraz Zamawiającego obciążają następujące obowiązki:</w:t>
      </w:r>
    </w:p>
    <w:p w:rsidR="00D52BCF" w:rsidRDefault="00D52BCF" w:rsidP="002301E3">
      <w:pPr>
        <w:pStyle w:val="Tekstpodstawowywcity"/>
        <w:numPr>
          <w:ilvl w:val="1"/>
          <w:numId w:val="14"/>
        </w:numPr>
        <w:tabs>
          <w:tab w:val="clear" w:pos="1440"/>
          <w:tab w:val="num" w:pos="1134"/>
        </w:tabs>
        <w:spacing w:line="276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zabezpieczy przerwane roboty w zakresie obustro</w:t>
      </w:r>
      <w:r w:rsidR="001C4C7C">
        <w:rPr>
          <w:rFonts w:ascii="Arial" w:hAnsi="Arial" w:cs="Arial"/>
          <w:sz w:val="20"/>
          <w:szCs w:val="22"/>
        </w:rPr>
        <w:t>nnie uzgodnionym</w:t>
      </w:r>
      <w:r w:rsidR="00870230">
        <w:rPr>
          <w:rFonts w:ascii="Arial" w:hAnsi="Arial" w:cs="Arial"/>
          <w:sz w:val="20"/>
          <w:szCs w:val="22"/>
        </w:rPr>
        <w:t xml:space="preserve"> na koszt tej S</w:t>
      </w:r>
      <w:r>
        <w:rPr>
          <w:rFonts w:ascii="Arial" w:hAnsi="Arial" w:cs="Arial"/>
          <w:sz w:val="20"/>
          <w:szCs w:val="22"/>
        </w:rPr>
        <w:t>trony, z której winy nastąpiło odstąpienie od umowy</w:t>
      </w:r>
      <w:r w:rsidR="001C4C7C">
        <w:rPr>
          <w:rFonts w:ascii="Arial" w:hAnsi="Arial" w:cs="Arial"/>
          <w:sz w:val="20"/>
          <w:szCs w:val="22"/>
        </w:rPr>
        <w:t>,</w:t>
      </w:r>
    </w:p>
    <w:p w:rsidR="00D52BCF" w:rsidRDefault="00D52BCF" w:rsidP="002301E3">
      <w:pPr>
        <w:pStyle w:val="Tekstpodstawowywcity"/>
        <w:numPr>
          <w:ilvl w:val="1"/>
          <w:numId w:val="14"/>
        </w:numPr>
        <w:tabs>
          <w:tab w:val="clear" w:pos="1440"/>
          <w:tab w:val="num" w:pos="1134"/>
        </w:tabs>
        <w:spacing w:line="276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zgłosi Zamawiającemu gotowość do odbioru robót przerwanych</w:t>
      </w:r>
      <w:r w:rsidR="001C4C7C">
        <w:rPr>
          <w:rFonts w:ascii="Arial" w:hAnsi="Arial" w:cs="Arial"/>
          <w:sz w:val="20"/>
          <w:szCs w:val="22"/>
        </w:rPr>
        <w:t>,</w:t>
      </w:r>
    </w:p>
    <w:p w:rsidR="00D52BCF" w:rsidRDefault="00D52BCF" w:rsidP="002301E3">
      <w:pPr>
        <w:pStyle w:val="Tekstpodstawowywcity"/>
        <w:numPr>
          <w:ilvl w:val="1"/>
          <w:numId w:val="14"/>
        </w:numPr>
        <w:tabs>
          <w:tab w:val="clear" w:pos="1440"/>
          <w:tab w:val="num" w:pos="1134"/>
        </w:tabs>
        <w:spacing w:line="276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terminie 10 dni od daty zgłoszenia, o którym mowa w ust. 4b</w:t>
      </w:r>
      <w:r w:rsidR="001C4C7C">
        <w:rPr>
          <w:rFonts w:ascii="Arial" w:hAnsi="Arial" w:cs="Arial"/>
          <w:sz w:val="20"/>
          <w:szCs w:val="22"/>
        </w:rPr>
        <w:t>,</w:t>
      </w:r>
      <w:r>
        <w:rPr>
          <w:rFonts w:ascii="Arial" w:hAnsi="Arial" w:cs="Arial"/>
          <w:sz w:val="20"/>
          <w:szCs w:val="22"/>
        </w:rPr>
        <w:t xml:space="preserve"> Wykonawca wraz z </w:t>
      </w:r>
      <w:r w:rsidR="001C4C7C">
        <w:rPr>
          <w:rFonts w:ascii="Arial" w:hAnsi="Arial" w:cs="Arial"/>
          <w:sz w:val="20"/>
          <w:szCs w:val="22"/>
        </w:rPr>
        <w:t>I</w:t>
      </w:r>
      <w:r>
        <w:rPr>
          <w:rFonts w:ascii="Arial" w:hAnsi="Arial" w:cs="Arial"/>
          <w:sz w:val="20"/>
          <w:szCs w:val="22"/>
        </w:rPr>
        <w:t xml:space="preserve">nspektorem </w:t>
      </w:r>
      <w:r w:rsidR="001C4C7C">
        <w:rPr>
          <w:rFonts w:ascii="Arial" w:hAnsi="Arial" w:cs="Arial"/>
          <w:sz w:val="20"/>
          <w:szCs w:val="22"/>
        </w:rPr>
        <w:t>N</w:t>
      </w:r>
      <w:r>
        <w:rPr>
          <w:rFonts w:ascii="Arial" w:hAnsi="Arial" w:cs="Arial"/>
          <w:sz w:val="20"/>
          <w:szCs w:val="22"/>
        </w:rPr>
        <w:t>adzoru i przy udziale Zamawiającego sporządzi szczegółow</w:t>
      </w:r>
      <w:r w:rsidR="00B623EB">
        <w:rPr>
          <w:rFonts w:ascii="Arial" w:hAnsi="Arial" w:cs="Arial"/>
          <w:sz w:val="20"/>
          <w:szCs w:val="22"/>
        </w:rPr>
        <w:t>y protokół inwentaryzacji robót</w:t>
      </w:r>
      <w:r w:rsidR="001C4C7C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 xml:space="preserve">w toku wraz z zestawieniem wartości wykonanych robót według stanu na dzień odstąpienia. </w:t>
      </w:r>
    </w:p>
    <w:p w:rsidR="00D52BCF" w:rsidRDefault="00D52BCF" w:rsidP="002301E3">
      <w:pPr>
        <w:pStyle w:val="Tekstpodstawowywcity"/>
        <w:numPr>
          <w:ilvl w:val="0"/>
          <w:numId w:val="13"/>
        </w:numPr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przypadku odstąpienia od umowy lub przer</w:t>
      </w:r>
      <w:r w:rsidR="001C4C7C">
        <w:rPr>
          <w:rFonts w:ascii="Arial" w:hAnsi="Arial" w:cs="Arial"/>
          <w:sz w:val="20"/>
          <w:szCs w:val="22"/>
        </w:rPr>
        <w:t>wania robót przez Zamawiającego</w:t>
      </w:r>
      <w:r>
        <w:rPr>
          <w:rFonts w:ascii="Arial" w:hAnsi="Arial" w:cs="Arial"/>
          <w:sz w:val="20"/>
          <w:szCs w:val="22"/>
        </w:rPr>
        <w:t xml:space="preserve"> z przyczyn niezależnych od Wykonawcy, Zamawiający jest zobowiązany:</w:t>
      </w:r>
    </w:p>
    <w:p w:rsidR="00D52BCF" w:rsidRDefault="00D52BCF" w:rsidP="002301E3">
      <w:pPr>
        <w:pStyle w:val="Tekstpodstawowywcity"/>
        <w:numPr>
          <w:ilvl w:val="0"/>
          <w:numId w:val="15"/>
        </w:numPr>
        <w:tabs>
          <w:tab w:val="clear" w:pos="708"/>
          <w:tab w:val="num" w:pos="1276"/>
        </w:tabs>
        <w:spacing w:line="276" w:lineRule="auto"/>
        <w:ind w:left="1276" w:right="675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odebrać wykonane roboty</w:t>
      </w:r>
      <w:r w:rsidR="00286EE8">
        <w:rPr>
          <w:rFonts w:ascii="Arial" w:hAnsi="Arial" w:cs="Arial"/>
          <w:sz w:val="20"/>
          <w:szCs w:val="22"/>
        </w:rPr>
        <w:t>,</w:t>
      </w:r>
    </w:p>
    <w:p w:rsidR="00020AB0" w:rsidRDefault="00D52BCF" w:rsidP="002301E3">
      <w:pPr>
        <w:pStyle w:val="Tekstpodstawowywcity"/>
        <w:numPr>
          <w:ilvl w:val="0"/>
          <w:numId w:val="15"/>
        </w:numPr>
        <w:tabs>
          <w:tab w:val="clear" w:pos="708"/>
          <w:tab w:val="num" w:pos="1276"/>
        </w:tabs>
        <w:spacing w:line="276" w:lineRule="auto"/>
        <w:ind w:left="1276" w:right="22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zapłacić za wykonane roboty w oparciu o protokół inwentaryzacji robót w toku z uwzględnieniu robót już wcześniej zapłaconych. Podpisany przez Wykonawcę, </w:t>
      </w:r>
      <w:r w:rsidR="00286EE8">
        <w:rPr>
          <w:rFonts w:ascii="Arial" w:hAnsi="Arial" w:cs="Arial"/>
          <w:sz w:val="20"/>
          <w:szCs w:val="22"/>
        </w:rPr>
        <w:t>N</w:t>
      </w:r>
      <w:r>
        <w:rPr>
          <w:rFonts w:ascii="Arial" w:hAnsi="Arial" w:cs="Arial"/>
          <w:sz w:val="20"/>
          <w:szCs w:val="22"/>
        </w:rPr>
        <w:t xml:space="preserve">adzór </w:t>
      </w:r>
      <w:r w:rsidR="00286EE8">
        <w:rPr>
          <w:rFonts w:ascii="Arial" w:hAnsi="Arial" w:cs="Arial"/>
          <w:sz w:val="20"/>
          <w:szCs w:val="22"/>
        </w:rPr>
        <w:t>I</w:t>
      </w:r>
      <w:r>
        <w:rPr>
          <w:rFonts w:ascii="Arial" w:hAnsi="Arial" w:cs="Arial"/>
          <w:sz w:val="20"/>
          <w:szCs w:val="22"/>
        </w:rPr>
        <w:t>nwestorski oraz Zamawiającego w/w protokół będzie stanowił podstawę do wystawienia przez Wykonawcę faktury rozliczeniowej zadania.</w:t>
      </w:r>
    </w:p>
    <w:p w:rsidR="000C05B2" w:rsidRPr="00223C41" w:rsidRDefault="000C05B2" w:rsidP="000C05B2">
      <w:pPr>
        <w:pStyle w:val="Tekstpodstawowywcity"/>
        <w:spacing w:line="276" w:lineRule="auto"/>
        <w:ind w:left="1276" w:right="22"/>
        <w:jc w:val="both"/>
        <w:rPr>
          <w:rFonts w:ascii="Arial" w:hAnsi="Arial" w:cs="Arial"/>
          <w:sz w:val="20"/>
          <w:szCs w:val="22"/>
        </w:rPr>
      </w:pPr>
      <w:bookmarkStart w:id="5" w:name="_GoBack"/>
      <w:bookmarkEnd w:id="5"/>
    </w:p>
    <w:p w:rsidR="00D52BCF" w:rsidRDefault="00D52BCF" w:rsidP="007C4857">
      <w:pPr>
        <w:pStyle w:val="Tekstpodstawowywcity"/>
        <w:spacing w:before="120"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15</w:t>
      </w:r>
    </w:p>
    <w:p w:rsidR="00E76C2E" w:rsidRPr="00FB3DA3" w:rsidRDefault="00E76C2E" w:rsidP="002301E3">
      <w:pPr>
        <w:spacing w:line="276" w:lineRule="auto"/>
        <w:rPr>
          <w:rFonts w:ascii="Arial" w:hAnsi="Arial" w:cs="Arial"/>
          <w:b/>
        </w:rPr>
      </w:pPr>
      <w:r w:rsidRPr="00FB3DA3">
        <w:rPr>
          <w:rFonts w:ascii="Arial" w:hAnsi="Arial" w:cs="Arial"/>
          <w:b/>
        </w:rPr>
        <w:t>Warunki zmian postanowień umowy.</w:t>
      </w:r>
    </w:p>
    <w:p w:rsidR="00E76C2E" w:rsidRPr="00FB3DA3" w:rsidRDefault="00E76C2E" w:rsidP="00286EE8">
      <w:pPr>
        <w:numPr>
          <w:ilvl w:val="0"/>
          <w:numId w:val="30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Zamawiający przewiduje możliwość zmian postanowień w zawartej umowie w przypadku </w:t>
      </w:r>
      <w:r w:rsidR="000B23EB" w:rsidRPr="00FB3DA3">
        <w:rPr>
          <w:rFonts w:ascii="Arial" w:hAnsi="Arial" w:cs="Arial"/>
        </w:rPr>
        <w:t>wystąpienia</w:t>
      </w:r>
      <w:r w:rsidRPr="00FB3DA3">
        <w:rPr>
          <w:rFonts w:ascii="Arial" w:hAnsi="Arial" w:cs="Arial"/>
        </w:rPr>
        <w:t xml:space="preserve"> </w:t>
      </w:r>
      <w:r w:rsidR="00286EE8">
        <w:rPr>
          <w:rFonts w:ascii="Arial" w:hAnsi="Arial" w:cs="Arial"/>
        </w:rPr>
        <w:t xml:space="preserve">           </w:t>
      </w:r>
      <w:r w:rsidRPr="00FB3DA3">
        <w:rPr>
          <w:rFonts w:ascii="Arial" w:hAnsi="Arial" w:cs="Arial"/>
        </w:rPr>
        <w:t>co najmniej jednej z niżej wymienionych okoliczności.</w:t>
      </w:r>
    </w:p>
    <w:p w:rsidR="00E76C2E" w:rsidRPr="00590158" w:rsidRDefault="00E76C2E" w:rsidP="00286EE8">
      <w:pPr>
        <w:numPr>
          <w:ilvl w:val="0"/>
          <w:numId w:val="30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Zmiana postanowień zawartej umowy może </w:t>
      </w:r>
      <w:r w:rsidR="000B23EB" w:rsidRPr="00590158">
        <w:rPr>
          <w:rFonts w:ascii="Arial" w:hAnsi="Arial" w:cs="Arial"/>
        </w:rPr>
        <w:t>nastąpić</w:t>
      </w:r>
      <w:r w:rsidRPr="00590158">
        <w:rPr>
          <w:rFonts w:ascii="Arial" w:hAnsi="Arial" w:cs="Arial"/>
        </w:rPr>
        <w:t xml:space="preserve"> wyłącznie za zgodą obu Stron </w:t>
      </w:r>
      <w:r w:rsidR="000B23EB" w:rsidRPr="00590158">
        <w:rPr>
          <w:rFonts w:ascii="Arial" w:hAnsi="Arial" w:cs="Arial"/>
        </w:rPr>
        <w:t>wyrażoną</w:t>
      </w:r>
      <w:r w:rsidRPr="00590158">
        <w:rPr>
          <w:rFonts w:ascii="Arial" w:hAnsi="Arial" w:cs="Arial"/>
        </w:rPr>
        <w:t xml:space="preserve"> w drodze aneksu do umowy</w:t>
      </w:r>
      <w:r w:rsidR="006D7418" w:rsidRPr="00590158">
        <w:rPr>
          <w:rFonts w:ascii="Arial" w:hAnsi="Arial" w:cs="Arial"/>
        </w:rPr>
        <w:t xml:space="preserve">, pod rygorem nieważności, za wyjątkiem sytuacji, dla których umowa dopuszcza inny sposób legalizacji.  </w:t>
      </w:r>
      <w:r w:rsidR="000B23EB" w:rsidRPr="00590158">
        <w:rPr>
          <w:rFonts w:ascii="Arial" w:hAnsi="Arial" w:cs="Arial"/>
        </w:rPr>
        <w:t>W przypadku, gdy zmiana dotyczyć będzie podwyższenia wynagrodzenia Wykonawcy, Strony dokonają zmian po zabezpieczeniu przez Zama</w:t>
      </w:r>
      <w:r w:rsidR="00FB3DA3" w:rsidRPr="00590158">
        <w:rPr>
          <w:rFonts w:ascii="Arial" w:hAnsi="Arial" w:cs="Arial"/>
        </w:rPr>
        <w:t>wiającego środków finansowych w </w:t>
      </w:r>
      <w:r w:rsidR="000B23EB" w:rsidRPr="00590158">
        <w:rPr>
          <w:rFonts w:ascii="Arial" w:hAnsi="Arial" w:cs="Arial"/>
        </w:rPr>
        <w:t>budżecie miasta.</w:t>
      </w:r>
    </w:p>
    <w:p w:rsidR="000B23EB" w:rsidRPr="00590158" w:rsidRDefault="000B23EB" w:rsidP="00286EE8">
      <w:pPr>
        <w:numPr>
          <w:ilvl w:val="0"/>
          <w:numId w:val="30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Podstawą zmiany postanow</w:t>
      </w:r>
      <w:r w:rsidR="006916D0" w:rsidRPr="00590158">
        <w:rPr>
          <w:rFonts w:ascii="Arial" w:hAnsi="Arial" w:cs="Arial"/>
        </w:rPr>
        <w:t>ień umowy jest pisemny wniosek W</w:t>
      </w:r>
      <w:r w:rsidRPr="00590158">
        <w:rPr>
          <w:rFonts w:ascii="Arial" w:hAnsi="Arial" w:cs="Arial"/>
        </w:rPr>
        <w:t xml:space="preserve">ykonawcy lub protokół konieczności, dokumentujące </w:t>
      </w:r>
      <w:r w:rsidR="006916D0" w:rsidRPr="00590158">
        <w:rPr>
          <w:rFonts w:ascii="Arial" w:hAnsi="Arial" w:cs="Arial"/>
        </w:rPr>
        <w:t xml:space="preserve">zaistnienie okoliczności skutkujących zmianą postanowień umowy. W przypadku zmiany wynagrodzenia należy dodatkowo dołączyć kosztorys wykonany na zasadach opisanych </w:t>
      </w:r>
      <w:r w:rsidR="00286EE8">
        <w:rPr>
          <w:rFonts w:ascii="Arial" w:hAnsi="Arial" w:cs="Arial"/>
        </w:rPr>
        <w:t xml:space="preserve">                                              </w:t>
      </w:r>
      <w:r w:rsidR="006916D0" w:rsidRPr="00590158">
        <w:rPr>
          <w:rFonts w:ascii="Arial" w:hAnsi="Arial" w:cs="Arial"/>
        </w:rPr>
        <w:t xml:space="preserve">w </w:t>
      </w:r>
      <w:r w:rsidR="00FB3DA3" w:rsidRPr="00590158">
        <w:rPr>
          <w:rFonts w:ascii="Arial" w:hAnsi="Arial" w:cs="Arial"/>
          <w:bCs/>
          <w:szCs w:val="22"/>
        </w:rPr>
        <w:t>§ 7</w:t>
      </w:r>
      <w:r w:rsidR="00FB3DA3" w:rsidRPr="00590158">
        <w:rPr>
          <w:rFonts w:ascii="Arial" w:hAnsi="Arial" w:cs="Arial"/>
          <w:b/>
          <w:bCs/>
          <w:szCs w:val="22"/>
        </w:rPr>
        <w:t xml:space="preserve"> </w:t>
      </w:r>
      <w:r w:rsidR="00FB3DA3" w:rsidRPr="00590158">
        <w:rPr>
          <w:rFonts w:ascii="Arial" w:hAnsi="Arial" w:cs="Arial"/>
        </w:rPr>
        <w:t>i </w:t>
      </w:r>
      <w:r w:rsidR="006916D0" w:rsidRPr="00590158">
        <w:rPr>
          <w:rFonts w:ascii="Arial" w:hAnsi="Arial" w:cs="Arial"/>
        </w:rPr>
        <w:t>sprawdzony przez Inspektora Nadzoru.</w:t>
      </w:r>
    </w:p>
    <w:p w:rsidR="006916D0" w:rsidRPr="00FB3DA3" w:rsidRDefault="006916D0" w:rsidP="00286EE8">
      <w:pPr>
        <w:numPr>
          <w:ilvl w:val="0"/>
          <w:numId w:val="30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Zamawiający przewiduje następujące okoliczności zmiany postanowień umowy:</w:t>
      </w:r>
    </w:p>
    <w:p w:rsidR="00E76C2E" w:rsidRPr="005A34A3" w:rsidRDefault="00E76C2E" w:rsidP="00286EE8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9F6F74">
        <w:rPr>
          <w:rFonts w:ascii="Arial" w:hAnsi="Arial" w:cs="Arial"/>
        </w:rPr>
        <w:t xml:space="preserve">terminy realizacji - </w:t>
      </w:r>
      <w:r w:rsidR="007D368F" w:rsidRPr="009F6F74">
        <w:rPr>
          <w:rFonts w:ascii="Arial" w:hAnsi="Arial" w:cs="Arial"/>
        </w:rPr>
        <w:t>mogą ulec zmianie tylko na podstawie n/w przesłanek zaakceptowanych przez Zamawiającego</w:t>
      </w:r>
      <w:r w:rsidR="00FE17B4">
        <w:rPr>
          <w:rFonts w:ascii="Arial" w:hAnsi="Arial" w:cs="Arial"/>
        </w:rPr>
        <w:t>.</w:t>
      </w:r>
      <w:r w:rsidR="005A34A3">
        <w:rPr>
          <w:rFonts w:ascii="Arial" w:hAnsi="Arial" w:cs="Arial"/>
        </w:rPr>
        <w:t xml:space="preserve"> </w:t>
      </w:r>
      <w:r w:rsidR="005A34A3" w:rsidRPr="005A34A3">
        <w:rPr>
          <w:rFonts w:ascii="Arial" w:hAnsi="Arial" w:cs="Arial"/>
        </w:rPr>
        <w:t>Sprawa każdorazowo będzie analizowana przez Zamawiającego i Nadzór Inwestorski</w:t>
      </w:r>
      <w:r w:rsidR="005A34A3">
        <w:rPr>
          <w:rFonts w:ascii="Arial" w:hAnsi="Arial" w:cs="Arial"/>
        </w:rPr>
        <w:t>:</w:t>
      </w:r>
      <w:r w:rsidR="00B51F95" w:rsidRPr="005A34A3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:rsidR="00E76C2E" w:rsidRPr="00FB3DA3" w:rsidRDefault="00E76C2E" w:rsidP="00286EE8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  <w:iCs/>
        </w:rPr>
        <w:t>wystąpią opóźnien</w:t>
      </w:r>
      <w:r w:rsidR="009F6F74">
        <w:rPr>
          <w:rFonts w:ascii="Arial" w:hAnsi="Arial" w:cs="Arial"/>
          <w:iCs/>
        </w:rPr>
        <w:t>ia w przekazaniu terenu budowy W</w:t>
      </w:r>
      <w:r w:rsidRPr="00FB3DA3">
        <w:rPr>
          <w:rFonts w:ascii="Arial" w:hAnsi="Arial" w:cs="Arial"/>
          <w:iCs/>
        </w:rPr>
        <w:t>ykon</w:t>
      </w:r>
      <w:r w:rsidR="00286EE8">
        <w:rPr>
          <w:rFonts w:ascii="Arial" w:hAnsi="Arial" w:cs="Arial"/>
          <w:iCs/>
        </w:rPr>
        <w:t>awcy robót z winy Zamawiającego,</w:t>
      </w:r>
    </w:p>
    <w:p w:rsidR="00E76C2E" w:rsidRPr="00FB3DA3" w:rsidRDefault="00E76C2E" w:rsidP="00286EE8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  <w:iCs/>
        </w:rPr>
        <w:t>wystąpią braki lub wady w dokumentacji projektowej lub w innych</w:t>
      </w:r>
      <w:r w:rsidR="00286EE8">
        <w:rPr>
          <w:rFonts w:ascii="Arial" w:hAnsi="Arial" w:cs="Arial"/>
          <w:iCs/>
        </w:rPr>
        <w:t xml:space="preserve"> dokumentach dotyczących budowy,</w:t>
      </w:r>
    </w:p>
    <w:p w:rsidR="005A03FE" w:rsidRPr="00616473" w:rsidRDefault="005A03FE" w:rsidP="00286EE8">
      <w:pPr>
        <w:numPr>
          <w:ilvl w:val="0"/>
          <w:numId w:val="32"/>
        </w:numPr>
        <w:spacing w:line="276" w:lineRule="auto"/>
        <w:ind w:left="1077" w:hanging="357"/>
        <w:jc w:val="both"/>
        <w:rPr>
          <w:rFonts w:ascii="Arial" w:hAnsi="Arial" w:cs="Arial"/>
        </w:rPr>
      </w:pPr>
      <w:r w:rsidRPr="00616473">
        <w:rPr>
          <w:rFonts w:ascii="Arial" w:hAnsi="Arial" w:cs="Arial"/>
          <w:iCs/>
        </w:rPr>
        <w:t>zostaną w trakcie realizacji odkryte elementy konstrukcyjne, pomieszczenia lub instalacje, które nie zostały zinwentaryzowane na etapie opracowania dokumentacji lub przyjęto w stosunku do nich w dokumentacji odmienne założenia niż okazało się w rzeczywistości a mają one bezpośredni wpływ na realizację zadania z uwagi na konieczność ich przebudowy, likwidacji lub zabezpieczenia</w:t>
      </w:r>
      <w:r w:rsidR="00286EE8">
        <w:rPr>
          <w:rFonts w:ascii="Arial" w:hAnsi="Arial" w:cs="Arial"/>
          <w:iCs/>
        </w:rPr>
        <w:t>,</w:t>
      </w:r>
    </w:p>
    <w:p w:rsidR="006916D0" w:rsidRPr="00616473" w:rsidRDefault="006916D0" w:rsidP="00286EE8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616473">
        <w:rPr>
          <w:rFonts w:ascii="Arial" w:hAnsi="Arial" w:cs="Arial"/>
        </w:rPr>
        <w:t xml:space="preserve">wystąpią warunki atmosferyczne uniemożliwiające realizację zadania </w:t>
      </w:r>
      <w:r w:rsidR="001B1411" w:rsidRPr="00616473">
        <w:rPr>
          <w:rFonts w:ascii="Arial" w:hAnsi="Arial" w:cs="Arial"/>
        </w:rPr>
        <w:t>(w tym anomalia klimatyczne lub warunki uniemożliwiające prowadzenie robót</w:t>
      </w:r>
      <w:r w:rsidR="009F6F74" w:rsidRPr="00616473">
        <w:rPr>
          <w:rFonts w:ascii="Arial" w:hAnsi="Arial" w:cs="Arial"/>
        </w:rPr>
        <w:t xml:space="preserve"> zgodnie z technologią</w:t>
      </w:r>
      <w:r w:rsidR="001B1411" w:rsidRPr="00616473">
        <w:rPr>
          <w:rFonts w:ascii="Arial" w:hAnsi="Arial" w:cs="Arial"/>
        </w:rPr>
        <w:t xml:space="preserve">) </w:t>
      </w:r>
      <w:r w:rsidR="009F6F74" w:rsidRPr="00616473">
        <w:rPr>
          <w:rFonts w:ascii="Arial" w:hAnsi="Arial" w:cs="Arial"/>
        </w:rPr>
        <w:t>i sytuacja taka trwa powyżej 14</w:t>
      </w:r>
      <w:r w:rsidRPr="00616473">
        <w:rPr>
          <w:rFonts w:ascii="Arial" w:hAnsi="Arial" w:cs="Arial"/>
        </w:rPr>
        <w:t xml:space="preserve"> dni</w:t>
      </w:r>
      <w:r w:rsidR="00286EE8">
        <w:rPr>
          <w:rFonts w:ascii="Arial" w:hAnsi="Arial" w:cs="Arial"/>
        </w:rPr>
        <w:t>,</w:t>
      </w:r>
    </w:p>
    <w:p w:rsidR="005A03FE" w:rsidRPr="00616473" w:rsidRDefault="005A03FE" w:rsidP="00286EE8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616473">
        <w:rPr>
          <w:rFonts w:ascii="Arial" w:hAnsi="Arial" w:cs="Arial"/>
        </w:rPr>
        <w:t>wystąpi k</w:t>
      </w:r>
      <w:r w:rsidR="00286EE8">
        <w:rPr>
          <w:rFonts w:ascii="Arial" w:hAnsi="Arial" w:cs="Arial"/>
        </w:rPr>
        <w:t>onieczność podjęcia dodatkowych</w:t>
      </w:r>
      <w:r w:rsidRPr="00616473">
        <w:rPr>
          <w:rFonts w:ascii="Arial" w:hAnsi="Arial" w:cs="Arial"/>
        </w:rPr>
        <w:t xml:space="preserve"> działań przez organy administracji (z uwagi </w:t>
      </w:r>
      <w:r w:rsidR="00286EE8">
        <w:rPr>
          <w:rFonts w:ascii="Arial" w:hAnsi="Arial" w:cs="Arial"/>
        </w:rPr>
        <w:t xml:space="preserve">                           </w:t>
      </w:r>
      <w:r w:rsidRPr="00FB2B24">
        <w:rPr>
          <w:rFonts w:ascii="Arial" w:hAnsi="Arial" w:cs="Arial"/>
        </w:rPr>
        <w:t>na</w:t>
      </w:r>
      <w:r w:rsidRPr="00616473">
        <w:rPr>
          <w:rFonts w:ascii="Arial" w:hAnsi="Arial" w:cs="Arial"/>
        </w:rPr>
        <w:t xml:space="preserve"> konieczność uzyskanie nowych lub aktualizacja posiadanych decyzji administracyjnych)  lub wystąpi konieczność uzyskania nowych uzgodnień ewentualnie aktualizacja uzgodnień poczynion</w:t>
      </w:r>
      <w:r w:rsidR="00286EE8">
        <w:rPr>
          <w:rFonts w:ascii="Arial" w:hAnsi="Arial" w:cs="Arial"/>
        </w:rPr>
        <w:t>ych wcześniej przez projektanta,</w:t>
      </w:r>
    </w:p>
    <w:p w:rsidR="003F43B0" w:rsidRPr="00590158" w:rsidRDefault="003F43B0" w:rsidP="00286EE8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616473">
        <w:rPr>
          <w:rFonts w:ascii="Arial" w:hAnsi="Arial" w:cs="Arial"/>
        </w:rPr>
        <w:lastRenderedPageBreak/>
        <w:t>wystąpi konieczność wykonania robót do</w:t>
      </w:r>
      <w:r w:rsidR="00126F15" w:rsidRPr="00616473">
        <w:rPr>
          <w:rFonts w:ascii="Arial" w:hAnsi="Arial" w:cs="Arial"/>
        </w:rPr>
        <w:t>datkowych</w:t>
      </w:r>
      <w:r w:rsidRPr="00616473">
        <w:rPr>
          <w:rFonts w:ascii="Arial" w:hAnsi="Arial" w:cs="Arial"/>
        </w:rPr>
        <w:t xml:space="preserve"> </w:t>
      </w:r>
      <w:r w:rsidR="006D6231" w:rsidRPr="00616473">
        <w:rPr>
          <w:rFonts w:ascii="Arial" w:hAnsi="Arial" w:cs="Arial"/>
        </w:rPr>
        <w:t>niezbędnych</w:t>
      </w:r>
      <w:r w:rsidRPr="00616473">
        <w:rPr>
          <w:rFonts w:ascii="Arial" w:hAnsi="Arial" w:cs="Arial"/>
        </w:rPr>
        <w:t xml:space="preserve"> do zakończenia</w:t>
      </w:r>
      <w:r w:rsidRPr="00590158">
        <w:rPr>
          <w:rFonts w:ascii="Arial" w:hAnsi="Arial" w:cs="Arial"/>
        </w:rPr>
        <w:t xml:space="preserve"> zak</w:t>
      </w:r>
      <w:r w:rsidR="00286EE8">
        <w:rPr>
          <w:rFonts w:ascii="Arial" w:hAnsi="Arial" w:cs="Arial"/>
        </w:rPr>
        <w:t>resu objętego przedmiotem umowy,</w:t>
      </w:r>
    </w:p>
    <w:p w:rsidR="001B1411" w:rsidRPr="00590158" w:rsidRDefault="001B1411" w:rsidP="00286EE8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wystąpi brak </w:t>
      </w:r>
      <w:r w:rsidR="00EC48AF" w:rsidRPr="00590158">
        <w:rPr>
          <w:rFonts w:ascii="Arial" w:hAnsi="Arial" w:cs="Arial"/>
        </w:rPr>
        <w:t xml:space="preserve">frontu </w:t>
      </w:r>
      <w:r w:rsidRPr="00590158">
        <w:rPr>
          <w:rFonts w:ascii="Arial" w:hAnsi="Arial" w:cs="Arial"/>
        </w:rPr>
        <w:t>robót</w:t>
      </w:r>
      <w:r w:rsidR="00EC48AF" w:rsidRPr="00590158">
        <w:rPr>
          <w:rFonts w:ascii="Arial" w:hAnsi="Arial" w:cs="Arial"/>
        </w:rPr>
        <w:t xml:space="preserve"> z przyczyn niezależnych od Wyko</w:t>
      </w:r>
      <w:r w:rsidR="009F6F74">
        <w:rPr>
          <w:rFonts w:ascii="Arial" w:hAnsi="Arial" w:cs="Arial"/>
        </w:rPr>
        <w:t>nawcy przez okres dłuższy niż</w:t>
      </w:r>
      <w:r w:rsidR="00FA6B25">
        <w:rPr>
          <w:rFonts w:ascii="Arial" w:hAnsi="Arial" w:cs="Arial"/>
        </w:rPr>
        <w:t xml:space="preserve">               </w:t>
      </w:r>
      <w:r w:rsidR="009F6F74">
        <w:rPr>
          <w:rFonts w:ascii="Arial" w:hAnsi="Arial" w:cs="Arial"/>
        </w:rPr>
        <w:t xml:space="preserve"> 14 dni</w:t>
      </w:r>
      <w:r w:rsidR="00286EE8">
        <w:rPr>
          <w:rFonts w:ascii="Arial" w:hAnsi="Arial" w:cs="Arial"/>
        </w:rPr>
        <w:t>,</w:t>
      </w:r>
    </w:p>
    <w:p w:rsidR="00E76C2E" w:rsidRPr="00590158" w:rsidRDefault="00E76C2E" w:rsidP="00286EE8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  <w:iCs/>
        </w:rPr>
        <w:t>wystąpią opóźnienia w rozpoczęciu czynności odbiorowych oraz prób końcowych z powodów ni</w:t>
      </w:r>
      <w:r w:rsidR="00286EE8">
        <w:rPr>
          <w:rFonts w:ascii="Arial" w:hAnsi="Arial" w:cs="Arial"/>
          <w:iCs/>
        </w:rPr>
        <w:t>e leżących po stronie Wykonawcy,</w:t>
      </w:r>
    </w:p>
    <w:p w:rsidR="00E76C2E" w:rsidRPr="00590158" w:rsidRDefault="00E76C2E" w:rsidP="00286EE8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  <w:iCs/>
        </w:rPr>
        <w:t>wys</w:t>
      </w:r>
      <w:r w:rsidR="00B51F95" w:rsidRPr="00590158">
        <w:rPr>
          <w:rFonts w:ascii="Arial" w:hAnsi="Arial" w:cs="Arial"/>
          <w:iCs/>
        </w:rPr>
        <w:t>tąpią sytuacje nieprzewidziane – wystąpienie siły wyższej, zamieszki lub strajki, wykopanie niewybuchów, odkrycie wykopalisk archeologicznych, odkrycie uzbrojenia terenu niezinwentaryzowanego na mapach</w:t>
      </w:r>
      <w:r w:rsidR="001B1411" w:rsidRPr="00590158">
        <w:rPr>
          <w:rFonts w:ascii="Arial" w:hAnsi="Arial" w:cs="Arial"/>
          <w:iCs/>
        </w:rPr>
        <w:t>, wystąpią odmienne niż przyjęte w dokumentacji projektowej warunki geologiczne</w:t>
      </w:r>
      <w:r w:rsidR="00286EE8">
        <w:rPr>
          <w:rFonts w:ascii="Arial" w:hAnsi="Arial" w:cs="Arial"/>
          <w:iCs/>
        </w:rPr>
        <w:t>,</w:t>
      </w:r>
    </w:p>
    <w:p w:rsidR="00EA182E" w:rsidRPr="00590158" w:rsidRDefault="00A60BD9" w:rsidP="00286EE8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  <w:iCs/>
        </w:rPr>
        <w:t>gdy Wykonawcę, któremu Zamawiający udzielił zamówienia, ma zastąpić nowy wykonawca</w:t>
      </w:r>
      <w:r w:rsidR="00286EE8">
        <w:rPr>
          <w:rFonts w:ascii="Arial" w:hAnsi="Arial" w:cs="Arial"/>
          <w:iCs/>
        </w:rPr>
        <w:t>.</w:t>
      </w:r>
    </w:p>
    <w:p w:rsidR="003F43B0" w:rsidRPr="00FB3DA3" w:rsidRDefault="003F43B0" w:rsidP="00286EE8">
      <w:pPr>
        <w:spacing w:line="276" w:lineRule="auto"/>
        <w:ind w:left="567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W przypadku wystąpienia którejkolwiek z okoliczności wymienionych w niniejszym ustępie terminy wykonania zastrzeżone w umowie mogą ulec odpowiedniemu przedłużeniu o czas niezbędny </w:t>
      </w:r>
      <w:r w:rsidR="00286EE8">
        <w:rPr>
          <w:rFonts w:ascii="Arial" w:hAnsi="Arial" w:cs="Arial"/>
        </w:rPr>
        <w:t xml:space="preserve">                          </w:t>
      </w:r>
      <w:r w:rsidRPr="00590158">
        <w:rPr>
          <w:rFonts w:ascii="Arial" w:hAnsi="Arial" w:cs="Arial"/>
        </w:rPr>
        <w:t>do prawidłowego ukończenia robót.</w:t>
      </w:r>
    </w:p>
    <w:p w:rsidR="001C7560" w:rsidRPr="00FB3DA3" w:rsidRDefault="00C504E1" w:rsidP="006B42C7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wynagrodzenie</w:t>
      </w:r>
      <w:r w:rsidR="001C7560" w:rsidRPr="00FB3DA3">
        <w:rPr>
          <w:rFonts w:ascii="Arial" w:hAnsi="Arial" w:cs="Arial"/>
        </w:rPr>
        <w:t xml:space="preserve"> Wykonawcy</w:t>
      </w:r>
      <w:r w:rsidR="00286EE8">
        <w:rPr>
          <w:rFonts w:ascii="Arial" w:hAnsi="Arial" w:cs="Arial"/>
        </w:rPr>
        <w:t>:</w:t>
      </w:r>
    </w:p>
    <w:p w:rsidR="001C7560" w:rsidRPr="00601293" w:rsidRDefault="001C7560" w:rsidP="006B42C7">
      <w:pPr>
        <w:pStyle w:val="Tekstpodstawowywcity"/>
        <w:numPr>
          <w:ilvl w:val="0"/>
          <w:numId w:val="51"/>
        </w:numPr>
        <w:spacing w:line="276" w:lineRule="auto"/>
        <w:ind w:left="851" w:right="23" w:hanging="284"/>
        <w:jc w:val="both"/>
        <w:rPr>
          <w:rFonts w:ascii="Arial" w:hAnsi="Arial" w:cs="Arial"/>
          <w:strike/>
          <w:sz w:val="20"/>
          <w:szCs w:val="20"/>
        </w:rPr>
      </w:pPr>
      <w:r w:rsidRPr="00601293">
        <w:rPr>
          <w:rFonts w:ascii="Arial" w:hAnsi="Arial" w:cs="Arial"/>
          <w:sz w:val="20"/>
          <w:szCs w:val="20"/>
        </w:rPr>
        <w:t>obniż</w:t>
      </w:r>
      <w:r w:rsidR="00601293" w:rsidRPr="00601293">
        <w:rPr>
          <w:rFonts w:ascii="Arial" w:hAnsi="Arial" w:cs="Arial"/>
          <w:sz w:val="20"/>
          <w:szCs w:val="20"/>
        </w:rPr>
        <w:t>enie wartości umowy w przypadku</w:t>
      </w:r>
      <w:r w:rsidRPr="00601293">
        <w:rPr>
          <w:rFonts w:ascii="Arial" w:hAnsi="Arial" w:cs="Arial"/>
          <w:sz w:val="20"/>
          <w:szCs w:val="20"/>
        </w:rPr>
        <w:t xml:space="preserve"> </w:t>
      </w:r>
      <w:r w:rsidR="00601293" w:rsidRPr="009A383C">
        <w:rPr>
          <w:rFonts w:ascii="Arial" w:hAnsi="Arial" w:cs="Arial"/>
          <w:sz w:val="20"/>
          <w:szCs w:val="20"/>
        </w:rPr>
        <w:t>opisanym w § 7 ust. 5 i 9</w:t>
      </w:r>
    </w:p>
    <w:p w:rsidR="001C7560" w:rsidRDefault="001C7560" w:rsidP="006B42C7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podwyższenie wynagrodzenia w przypadku:</w:t>
      </w:r>
    </w:p>
    <w:p w:rsidR="00C50806" w:rsidRPr="007444A6" w:rsidRDefault="00C50806" w:rsidP="006B42C7">
      <w:pPr>
        <w:numPr>
          <w:ilvl w:val="0"/>
          <w:numId w:val="52"/>
        </w:numPr>
        <w:spacing w:line="276" w:lineRule="auto"/>
        <w:ind w:left="1418" w:hanging="425"/>
        <w:jc w:val="both"/>
        <w:rPr>
          <w:rFonts w:ascii="Arial" w:hAnsi="Arial" w:cs="Arial"/>
          <w:b/>
        </w:rPr>
      </w:pPr>
      <w:r w:rsidRPr="007444A6">
        <w:rPr>
          <w:rFonts w:ascii="Arial" w:hAnsi="Arial" w:cs="Arial"/>
        </w:rPr>
        <w:t>w związku ze zwiększeniem zakresu w wyniku konieczności wykonania robót nie objętych dokumentacją projektową</w:t>
      </w:r>
      <w:r w:rsidRPr="007444A6">
        <w:rPr>
          <w:rFonts w:ascii="Arial" w:hAnsi="Arial" w:cs="Arial"/>
          <w:b/>
        </w:rPr>
        <w:t xml:space="preserve"> </w:t>
      </w:r>
      <w:r w:rsidR="007444A6" w:rsidRPr="007444A6">
        <w:rPr>
          <w:rFonts w:ascii="Arial" w:hAnsi="Arial" w:cs="Arial"/>
        </w:rPr>
        <w:t>– o których mowa w par. 1 ust. 5</w:t>
      </w:r>
      <w:r w:rsidRPr="007444A6">
        <w:rPr>
          <w:rFonts w:ascii="Arial" w:hAnsi="Arial" w:cs="Arial"/>
        </w:rPr>
        <w:t xml:space="preserve"> umowy</w:t>
      </w:r>
    </w:p>
    <w:p w:rsidR="00C50806" w:rsidRPr="007444A6" w:rsidRDefault="00C50806" w:rsidP="006B42C7">
      <w:pPr>
        <w:numPr>
          <w:ilvl w:val="0"/>
          <w:numId w:val="52"/>
        </w:numPr>
        <w:spacing w:line="276" w:lineRule="auto"/>
        <w:ind w:left="1418" w:hanging="425"/>
        <w:jc w:val="both"/>
        <w:rPr>
          <w:rFonts w:ascii="Arial" w:hAnsi="Arial" w:cs="Arial"/>
        </w:rPr>
      </w:pPr>
      <w:r w:rsidRPr="007444A6">
        <w:rPr>
          <w:rFonts w:ascii="Arial" w:hAnsi="Arial" w:cs="Arial"/>
        </w:rPr>
        <w:t xml:space="preserve">w związku z koniecznością wykonania robót zamiennych o których mowa w par. 1 ust. </w:t>
      </w:r>
      <w:r w:rsidR="006B42C7">
        <w:rPr>
          <w:rFonts w:ascii="Arial" w:hAnsi="Arial" w:cs="Arial"/>
          <w:color w:val="FF0000"/>
        </w:rPr>
        <w:t>6, 7</w:t>
      </w:r>
      <w:r w:rsidRPr="007444A6">
        <w:rPr>
          <w:rFonts w:ascii="Arial" w:hAnsi="Arial" w:cs="Arial"/>
        </w:rPr>
        <w:t xml:space="preserve"> umowy w tym:</w:t>
      </w:r>
    </w:p>
    <w:p w:rsidR="00C50806" w:rsidRPr="003F7DCE" w:rsidRDefault="00C50806" w:rsidP="006B42C7">
      <w:pPr>
        <w:numPr>
          <w:ilvl w:val="0"/>
          <w:numId w:val="53"/>
        </w:numPr>
        <w:spacing w:line="276" w:lineRule="auto"/>
        <w:jc w:val="both"/>
        <w:rPr>
          <w:rFonts w:ascii="Arial" w:hAnsi="Arial" w:cs="Arial"/>
        </w:rPr>
      </w:pPr>
      <w:r w:rsidRPr="006E0DC2">
        <w:rPr>
          <w:rFonts w:ascii="Arial" w:hAnsi="Arial" w:cs="Arial"/>
        </w:rPr>
        <w:t xml:space="preserve">w związku ze zmianą sposobu spełnienia świadczenia - niedostępność na rynku materiałów lub urządzeń wskazanych w dokumentacji (zaprzestanie produkcji, przejściowy brak na rynku itp.),-  </w:t>
      </w:r>
    </w:p>
    <w:p w:rsidR="00C50806" w:rsidRPr="007444A6" w:rsidRDefault="00C50806" w:rsidP="006B42C7">
      <w:pPr>
        <w:numPr>
          <w:ilvl w:val="0"/>
          <w:numId w:val="53"/>
        </w:numPr>
        <w:spacing w:line="276" w:lineRule="auto"/>
        <w:jc w:val="both"/>
        <w:rPr>
          <w:rFonts w:ascii="Arial" w:hAnsi="Arial" w:cs="Arial"/>
        </w:rPr>
      </w:pPr>
      <w:r w:rsidRPr="007444A6">
        <w:rPr>
          <w:rFonts w:ascii="Arial" w:hAnsi="Arial" w:cs="Arial"/>
        </w:rPr>
        <w:t xml:space="preserve">w związku z inną technologią wykonania zaprojektowanych robót wynikłą z koniecznością aktualizacji dokumentacji z uwagi na zmianę przepisów lub postęp technologiczny </w:t>
      </w:r>
    </w:p>
    <w:p w:rsidR="00C50806" w:rsidRPr="007444A6" w:rsidRDefault="00C50806" w:rsidP="006B42C7">
      <w:pPr>
        <w:numPr>
          <w:ilvl w:val="0"/>
          <w:numId w:val="53"/>
        </w:numPr>
        <w:spacing w:line="276" w:lineRule="auto"/>
        <w:jc w:val="both"/>
        <w:rPr>
          <w:rFonts w:ascii="Arial" w:hAnsi="Arial" w:cs="Arial"/>
        </w:rPr>
      </w:pPr>
      <w:r w:rsidRPr="007444A6">
        <w:rPr>
          <w:rFonts w:ascii="Arial" w:hAnsi="Arial" w:cs="Arial"/>
        </w:rPr>
        <w:t>w przypadku konieczności zrealizowania projektu przy zastosowaniu innych rozwiązań technicznych lub technologicznych lub materiałowych innych niż wskazane w dokumentacji projektowej, w sytuacji gdyby zastosowanie przewidzianych rozwiązań groziło niewykonaniem lub wadliwym wykonaniem przedmiotu umowy lub jego części – w tym na skutek błędów projektowych</w:t>
      </w:r>
    </w:p>
    <w:p w:rsidR="00C50806" w:rsidRPr="00816411" w:rsidRDefault="00C50806" w:rsidP="006B42C7">
      <w:pPr>
        <w:numPr>
          <w:ilvl w:val="0"/>
          <w:numId w:val="53"/>
        </w:numPr>
        <w:spacing w:line="276" w:lineRule="auto"/>
        <w:jc w:val="both"/>
        <w:rPr>
          <w:rFonts w:ascii="Arial" w:hAnsi="Arial" w:cs="Arial"/>
        </w:rPr>
      </w:pPr>
      <w:r w:rsidRPr="00816411">
        <w:rPr>
          <w:rFonts w:ascii="Arial" w:hAnsi="Arial" w:cs="Arial"/>
        </w:rPr>
        <w:t>w przypadku konieczności zrealizowania robót wg dokumentacji zamiennej zatwierdzonej przez Zamawiającego</w:t>
      </w:r>
    </w:p>
    <w:p w:rsidR="00A60BD9" w:rsidRPr="00883AC4" w:rsidRDefault="00883AC4" w:rsidP="006B42C7">
      <w:pPr>
        <w:pStyle w:val="Akapitzlist"/>
        <w:numPr>
          <w:ilvl w:val="0"/>
          <w:numId w:val="53"/>
        </w:numPr>
        <w:spacing w:line="276" w:lineRule="auto"/>
        <w:jc w:val="both"/>
        <w:rPr>
          <w:rFonts w:ascii="Arial" w:hAnsi="Arial" w:cs="Arial"/>
        </w:rPr>
      </w:pPr>
      <w:r w:rsidRPr="00883AC4">
        <w:rPr>
          <w:rFonts w:ascii="Arial" w:hAnsi="Arial" w:cs="Arial"/>
        </w:rPr>
        <w:t>g</w:t>
      </w:r>
      <w:r w:rsidR="00A60BD9" w:rsidRPr="00883AC4">
        <w:rPr>
          <w:rFonts w:ascii="Arial" w:hAnsi="Arial" w:cs="Arial"/>
          <w:iCs/>
        </w:rPr>
        <w:t xml:space="preserve">dy Wykonawcę, któremu </w:t>
      </w:r>
      <w:r w:rsidR="00976578" w:rsidRPr="00883AC4">
        <w:rPr>
          <w:rFonts w:ascii="Arial" w:hAnsi="Arial" w:cs="Arial"/>
          <w:iCs/>
        </w:rPr>
        <w:t>Zamawiający udzielił zamówienia</w:t>
      </w:r>
      <w:r w:rsidR="00A60BD9" w:rsidRPr="00883AC4">
        <w:rPr>
          <w:rFonts w:ascii="Arial" w:hAnsi="Arial" w:cs="Arial"/>
          <w:iCs/>
        </w:rPr>
        <w:t xml:space="preserve"> ma zastąpić nowy wykonawca</w:t>
      </w:r>
      <w:r w:rsidR="00C117D4" w:rsidRPr="00883AC4">
        <w:rPr>
          <w:rFonts w:ascii="Arial" w:hAnsi="Arial" w:cs="Arial"/>
          <w:iCs/>
        </w:rPr>
        <w:t xml:space="preserve"> </w:t>
      </w:r>
      <w:r w:rsidR="00C117D4" w:rsidRPr="00883AC4">
        <w:rPr>
          <w:rFonts w:ascii="Arial" w:hAnsi="Arial" w:cs="Arial"/>
        </w:rPr>
        <w:t>-w </w:t>
      </w:r>
      <w:r w:rsidR="00A60BD9" w:rsidRPr="00883AC4">
        <w:rPr>
          <w:rFonts w:ascii="Arial" w:hAnsi="Arial" w:cs="Arial"/>
        </w:rPr>
        <w:t>takim przypadku wysokość wynagrodzenia</w:t>
      </w:r>
      <w:r w:rsidR="00590158" w:rsidRPr="00883AC4">
        <w:rPr>
          <w:rFonts w:ascii="Arial" w:hAnsi="Arial" w:cs="Arial"/>
        </w:rPr>
        <w:t xml:space="preserve"> zostanie ustalona zgodnie z zap</w:t>
      </w:r>
      <w:r w:rsidR="00A60BD9" w:rsidRPr="00883AC4">
        <w:rPr>
          <w:rFonts w:ascii="Arial" w:hAnsi="Arial" w:cs="Arial"/>
        </w:rPr>
        <w:t xml:space="preserve">isami </w:t>
      </w:r>
      <w:proofErr w:type="spellStart"/>
      <w:r w:rsidR="00A60BD9" w:rsidRPr="00883AC4">
        <w:rPr>
          <w:rFonts w:ascii="Arial" w:hAnsi="Arial" w:cs="Arial"/>
        </w:rPr>
        <w:t>lit.g</w:t>
      </w:r>
      <w:proofErr w:type="spellEnd"/>
      <w:r w:rsidR="00976578" w:rsidRPr="00883AC4">
        <w:rPr>
          <w:rFonts w:ascii="Arial" w:hAnsi="Arial" w:cs="Arial"/>
        </w:rPr>
        <w:t>.</w:t>
      </w:r>
    </w:p>
    <w:p w:rsidR="00A60BD9" w:rsidRPr="004479EC" w:rsidRDefault="004479EC" w:rsidP="002301E3">
      <w:pPr>
        <w:spacing w:line="276" w:lineRule="auto"/>
        <w:ind w:left="851"/>
        <w:jc w:val="both"/>
        <w:rPr>
          <w:rFonts w:ascii="Arial" w:hAnsi="Arial" w:cs="Arial"/>
          <w:sz w:val="24"/>
          <w:szCs w:val="24"/>
          <w:vertAlign w:val="superscript"/>
        </w:rPr>
      </w:pPr>
      <w:r w:rsidRPr="00590158">
        <w:rPr>
          <w:rFonts w:ascii="Arial" w:hAnsi="Arial" w:cs="Arial"/>
        </w:rPr>
        <w:t xml:space="preserve">Zmiany wynagrodzenia w okolicznościach o których mowa w </w:t>
      </w:r>
      <w:r w:rsidR="00976578" w:rsidRPr="00976578">
        <w:rPr>
          <w:rFonts w:ascii="Arial" w:hAnsi="Arial" w:cs="Arial"/>
          <w:bCs/>
          <w:szCs w:val="22"/>
        </w:rPr>
        <w:t>§</w:t>
      </w:r>
      <w:r w:rsidR="00976578">
        <w:rPr>
          <w:rFonts w:ascii="Arial" w:hAnsi="Arial" w:cs="Arial"/>
          <w:b/>
          <w:bCs/>
          <w:szCs w:val="22"/>
        </w:rPr>
        <w:t xml:space="preserve"> </w:t>
      </w:r>
      <w:r w:rsidRPr="00590158">
        <w:rPr>
          <w:rFonts w:ascii="Arial" w:hAnsi="Arial" w:cs="Arial"/>
        </w:rPr>
        <w:t xml:space="preserve">15 ust.4 </w:t>
      </w:r>
      <w:proofErr w:type="spellStart"/>
      <w:r w:rsidRPr="00590158">
        <w:rPr>
          <w:rFonts w:ascii="Arial" w:hAnsi="Arial" w:cs="Arial"/>
        </w:rPr>
        <w:t>lit.b</w:t>
      </w:r>
      <w:proofErr w:type="spellEnd"/>
      <w:r w:rsidRPr="00590158">
        <w:rPr>
          <w:rFonts w:ascii="Arial" w:hAnsi="Arial" w:cs="Arial"/>
        </w:rPr>
        <w:t xml:space="preserve"> tiret 4, mogą być dokonane wyłącznie w wyniku negocjacji Stron.</w:t>
      </w:r>
    </w:p>
    <w:p w:rsidR="00C504E1" w:rsidRPr="00E32CFE" w:rsidRDefault="00C504E1" w:rsidP="002301E3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  <w:strike/>
          <w:color w:val="FF0000"/>
        </w:rPr>
      </w:pPr>
      <w:r w:rsidRPr="00A74E3A">
        <w:rPr>
          <w:rFonts w:ascii="Arial" w:hAnsi="Arial" w:cs="Arial"/>
          <w:b/>
        </w:rPr>
        <w:t>zapłata wynagrodzenia –</w:t>
      </w:r>
      <w:r w:rsidRPr="00FB3DA3">
        <w:rPr>
          <w:rFonts w:ascii="Arial" w:hAnsi="Arial" w:cs="Arial"/>
        </w:rPr>
        <w:t xml:space="preserve"> w uzasadnionych przypadkach za zgodą Zamawiającego i Wykonawcy możliwa jest zmiana warunków zapłaty wynagrodzenia, </w:t>
      </w:r>
      <w:r w:rsidRPr="00A74E3A">
        <w:rPr>
          <w:rFonts w:ascii="Arial" w:hAnsi="Arial" w:cs="Arial"/>
        </w:rPr>
        <w:t>a w tym między in</w:t>
      </w:r>
      <w:r w:rsidR="00974A69">
        <w:rPr>
          <w:rFonts w:ascii="Arial" w:hAnsi="Arial" w:cs="Arial"/>
        </w:rPr>
        <w:t xml:space="preserve">nymi: sposobu i formy płatności oraz </w:t>
      </w:r>
      <w:r w:rsidRPr="00A74E3A">
        <w:rPr>
          <w:rFonts w:ascii="Arial" w:hAnsi="Arial" w:cs="Arial"/>
        </w:rPr>
        <w:t xml:space="preserve"> terminu </w:t>
      </w:r>
      <w:r w:rsidRPr="004608E8">
        <w:rPr>
          <w:rFonts w:ascii="Arial" w:hAnsi="Arial" w:cs="Arial"/>
        </w:rPr>
        <w:t>płatnośc</w:t>
      </w:r>
      <w:r w:rsidR="00DA1F65" w:rsidRPr="004608E8">
        <w:rPr>
          <w:rFonts w:ascii="Arial" w:hAnsi="Arial" w:cs="Arial"/>
        </w:rPr>
        <w:t>i</w:t>
      </w:r>
      <w:r w:rsidR="00E32CFE">
        <w:rPr>
          <w:rFonts w:ascii="Arial" w:hAnsi="Arial" w:cs="Arial"/>
        </w:rPr>
        <w:t>.</w:t>
      </w:r>
    </w:p>
    <w:p w:rsidR="00E76C2E" w:rsidRPr="00FB3DA3" w:rsidRDefault="00E76C2E" w:rsidP="002301E3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nadzór nad wykonawstwem – zmiany osób pełniących samodzielne funkcje techniczne w budownictwie lub innych osób wyznaczonych do nadzorowania procesu inwestycyjnego ze strony Zamawiającego i Wykonawcy są dopuszczalne pod warunkiem posiadania przez t</w:t>
      </w:r>
      <w:r w:rsidR="00603F4C">
        <w:rPr>
          <w:rFonts w:ascii="Arial" w:hAnsi="Arial" w:cs="Arial"/>
        </w:rPr>
        <w:t xml:space="preserve">e osoby wymaganych kwalifikacji – </w:t>
      </w:r>
      <w:r w:rsidR="00603F4C" w:rsidRPr="00974A69">
        <w:rPr>
          <w:rFonts w:ascii="Arial" w:hAnsi="Arial" w:cs="Arial"/>
        </w:rPr>
        <w:t>nie wymaga spisania aneksu</w:t>
      </w:r>
      <w:r w:rsidR="00976578">
        <w:rPr>
          <w:rFonts w:ascii="Arial" w:hAnsi="Arial" w:cs="Arial"/>
        </w:rPr>
        <w:t>,</w:t>
      </w:r>
    </w:p>
    <w:p w:rsidR="00E76C2E" w:rsidRPr="00FB3DA3" w:rsidRDefault="00E76C2E" w:rsidP="002301E3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wprowadzenie zmiany w danych Wykonawcy lub Zamawiającego wynikających z dokumentów  rejestrowych</w:t>
      </w:r>
      <w:r w:rsidR="00976578">
        <w:rPr>
          <w:rFonts w:ascii="Arial" w:hAnsi="Arial" w:cs="Arial"/>
        </w:rPr>
        <w:t>,</w:t>
      </w:r>
    </w:p>
    <w:p w:rsidR="00E76C2E" w:rsidRPr="006E5044" w:rsidRDefault="00E76C2E" w:rsidP="002301E3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/>
        </w:rPr>
        <w:t>zmiana, wprowadzenie lub rezygnacja podwykonawcy – w przypadkach uzasadnionych, za pisemną zgodą Zamawiającego, pod warunkiem spełnienia wymagań okreś</w:t>
      </w:r>
      <w:r w:rsidR="00976578">
        <w:rPr>
          <w:rFonts w:ascii="Arial" w:hAnsi="Arial"/>
        </w:rPr>
        <w:t>lonych w SIWZ,</w:t>
      </w:r>
    </w:p>
    <w:p w:rsidR="006E5044" w:rsidRPr="00590158" w:rsidRDefault="006E5044" w:rsidP="002301E3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90158">
        <w:rPr>
          <w:rFonts w:ascii="Arial" w:hAnsi="Arial"/>
        </w:rPr>
        <w:t xml:space="preserve">Zmiana Wykonawcy, któremu </w:t>
      </w:r>
      <w:r w:rsidR="00EB7B3F" w:rsidRPr="00590158">
        <w:rPr>
          <w:rFonts w:ascii="Arial" w:hAnsi="Arial"/>
        </w:rPr>
        <w:t>Zamawiający</w:t>
      </w:r>
      <w:r w:rsidRPr="00590158">
        <w:rPr>
          <w:rFonts w:ascii="Arial" w:hAnsi="Arial"/>
        </w:rPr>
        <w:t xml:space="preserve"> udzielił zamówienia w przypadk</w:t>
      </w:r>
      <w:r w:rsidR="006C4D1E" w:rsidRPr="00590158">
        <w:rPr>
          <w:rFonts w:ascii="Arial" w:hAnsi="Arial"/>
        </w:rPr>
        <w:t>u, gdy obecny Wykonawca nie realizuje zadania zgodnie z zapisami umowy lub jego sytuacja prawna lub finansowa</w:t>
      </w:r>
      <w:r w:rsidR="00767092">
        <w:rPr>
          <w:rFonts w:ascii="Arial" w:hAnsi="Arial"/>
        </w:rPr>
        <w:t>,</w:t>
      </w:r>
      <w:r w:rsidR="006C4D1E" w:rsidRPr="00590158">
        <w:rPr>
          <w:rFonts w:ascii="Arial" w:hAnsi="Arial"/>
        </w:rPr>
        <w:t xml:space="preserve"> lub </w:t>
      </w:r>
      <w:r w:rsidR="00EB7B3F" w:rsidRPr="00590158">
        <w:rPr>
          <w:rFonts w:ascii="Arial" w:hAnsi="Arial"/>
        </w:rPr>
        <w:t>którego zasoby osobowe lub techniczne nie gwarantują terminowej lub prawidłowej r</w:t>
      </w:r>
      <w:r w:rsidR="00652292" w:rsidRPr="00590158">
        <w:rPr>
          <w:rFonts w:ascii="Arial" w:hAnsi="Arial"/>
        </w:rPr>
        <w:t>ealizacji przedmiotu zamówienia po wyczerpaniu środk</w:t>
      </w:r>
      <w:r w:rsidR="00337B91" w:rsidRPr="00590158">
        <w:rPr>
          <w:rFonts w:ascii="Arial" w:hAnsi="Arial"/>
        </w:rPr>
        <w:t>ów przewidzianych w umowie, w przypadku widocznego braku poprawy sytuacji. Zmiana nastąpi na podstawie oświadczenia przesłanego Wykonawcy.</w:t>
      </w:r>
    </w:p>
    <w:p w:rsidR="00EB7B3F" w:rsidRPr="00590158" w:rsidRDefault="00EB7B3F" w:rsidP="002301E3">
      <w:pPr>
        <w:spacing w:line="276" w:lineRule="auto"/>
        <w:ind w:left="567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lastRenderedPageBreak/>
        <w:t>W takim przypadku Zamawiający może powierzyć dalsze wykonanie przedmiotu zamówienia:</w:t>
      </w:r>
    </w:p>
    <w:p w:rsidR="00A57018" w:rsidRPr="00974A69" w:rsidRDefault="00A57018" w:rsidP="002301E3">
      <w:pPr>
        <w:numPr>
          <w:ilvl w:val="0"/>
          <w:numId w:val="37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974A69">
        <w:rPr>
          <w:rFonts w:ascii="Arial" w:hAnsi="Arial" w:cs="Arial"/>
        </w:rPr>
        <w:t>partnerowi Konsorcjum,</w:t>
      </w:r>
    </w:p>
    <w:p w:rsidR="00EB7B3F" w:rsidRPr="00974A69" w:rsidRDefault="00607484" w:rsidP="002301E3">
      <w:pPr>
        <w:numPr>
          <w:ilvl w:val="0"/>
          <w:numId w:val="37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974A69">
        <w:rPr>
          <w:rFonts w:ascii="Arial" w:hAnsi="Arial" w:cs="Arial"/>
        </w:rPr>
        <w:t>jednemu</w:t>
      </w:r>
      <w:r w:rsidR="00EB7B3F" w:rsidRPr="00974A69">
        <w:rPr>
          <w:rFonts w:ascii="Arial" w:hAnsi="Arial" w:cs="Arial"/>
        </w:rPr>
        <w:t xml:space="preserve"> z Podwykonawców</w:t>
      </w:r>
      <w:r w:rsidRPr="00974A69">
        <w:rPr>
          <w:rFonts w:ascii="Arial" w:hAnsi="Arial" w:cs="Arial"/>
        </w:rPr>
        <w:t xml:space="preserve"> </w:t>
      </w:r>
      <w:r w:rsidR="00CA5A38" w:rsidRPr="00974A69">
        <w:rPr>
          <w:rFonts w:ascii="Arial" w:hAnsi="Arial" w:cs="Arial"/>
        </w:rPr>
        <w:t>lub kilku Podwykonawcom, na podstawie odrębnych umów,  za ich</w:t>
      </w:r>
      <w:r w:rsidRPr="00974A69">
        <w:rPr>
          <w:rFonts w:ascii="Arial" w:hAnsi="Arial" w:cs="Arial"/>
        </w:rPr>
        <w:t xml:space="preserve"> zgodą, za kwotę wyna</w:t>
      </w:r>
      <w:r w:rsidR="00F54E1C" w:rsidRPr="00974A69">
        <w:rPr>
          <w:rFonts w:ascii="Arial" w:hAnsi="Arial" w:cs="Arial"/>
        </w:rPr>
        <w:t>grodzenia zgodnego z kwotą umowną</w:t>
      </w:r>
      <w:r w:rsidRPr="00974A69">
        <w:rPr>
          <w:rFonts w:ascii="Arial" w:hAnsi="Arial" w:cs="Arial"/>
        </w:rPr>
        <w:t xml:space="preserve"> z Wykonawcą </w:t>
      </w:r>
      <w:r w:rsidR="00CA5A38" w:rsidRPr="00974A69">
        <w:rPr>
          <w:rFonts w:ascii="Arial" w:hAnsi="Arial" w:cs="Arial"/>
        </w:rPr>
        <w:t xml:space="preserve">za dany </w:t>
      </w:r>
      <w:r w:rsidR="00F54E1C" w:rsidRPr="00974A69">
        <w:rPr>
          <w:rFonts w:ascii="Arial" w:hAnsi="Arial" w:cs="Arial"/>
        </w:rPr>
        <w:t>wykonywany zakres, na podstawie kosztorysu ofertowego Wykonawcy,</w:t>
      </w:r>
      <w:r w:rsidR="00EB7B3F" w:rsidRPr="00974A69">
        <w:rPr>
          <w:rFonts w:ascii="Arial" w:hAnsi="Arial" w:cs="Arial"/>
        </w:rPr>
        <w:t xml:space="preserve"> </w:t>
      </w:r>
      <w:r w:rsidRPr="00974A69">
        <w:rPr>
          <w:rFonts w:ascii="Arial" w:hAnsi="Arial" w:cs="Arial"/>
        </w:rPr>
        <w:t>pomniejszoną o koszt</w:t>
      </w:r>
      <w:r w:rsidR="00EB7B3F" w:rsidRPr="00974A69">
        <w:rPr>
          <w:rFonts w:ascii="Arial" w:hAnsi="Arial" w:cs="Arial"/>
        </w:rPr>
        <w:t xml:space="preserve"> robót już wykonanych</w:t>
      </w:r>
      <w:r w:rsidRPr="00974A69">
        <w:rPr>
          <w:rFonts w:ascii="Arial" w:hAnsi="Arial" w:cs="Arial"/>
        </w:rPr>
        <w:t xml:space="preserve">. </w:t>
      </w:r>
      <w:r w:rsidR="00F54E1C" w:rsidRPr="00974A69">
        <w:rPr>
          <w:rFonts w:ascii="Arial" w:hAnsi="Arial" w:cs="Arial"/>
        </w:rPr>
        <w:t>Zmiana Wykonawcy na Podwykonawcę/Podwykonawców możliwa będzie, gdy koszt robót już wykonanych zgodnie z kosztorysem ofertowym Wyk</w:t>
      </w:r>
      <w:r w:rsidR="009166E0" w:rsidRPr="00974A69">
        <w:rPr>
          <w:rFonts w:ascii="Arial" w:hAnsi="Arial" w:cs="Arial"/>
        </w:rPr>
        <w:t>onawcy nie będzie mniejsze niż 5</w:t>
      </w:r>
      <w:r w:rsidR="00F54E1C" w:rsidRPr="00974A69">
        <w:rPr>
          <w:rFonts w:ascii="Arial" w:hAnsi="Arial" w:cs="Arial"/>
        </w:rPr>
        <w:t xml:space="preserve">0% wartości umowy z Wykonawcą. </w:t>
      </w:r>
      <w:r w:rsidR="00774A0E" w:rsidRPr="00974A69">
        <w:rPr>
          <w:rFonts w:ascii="Arial" w:hAnsi="Arial" w:cs="Arial"/>
        </w:rPr>
        <w:t xml:space="preserve">Warunkiem powierzenia </w:t>
      </w:r>
      <w:r w:rsidR="009166E0" w:rsidRPr="00974A69">
        <w:rPr>
          <w:rFonts w:ascii="Arial" w:hAnsi="Arial" w:cs="Arial"/>
        </w:rPr>
        <w:t xml:space="preserve">dalszego wykonania przedmiotu zamówienia Podwykonawcy/Podwykonawcom jest wykazanie przez nich braku podstaw </w:t>
      </w:r>
      <w:r w:rsidR="00E32CFE">
        <w:rPr>
          <w:rFonts w:ascii="Arial" w:hAnsi="Arial" w:cs="Arial"/>
        </w:rPr>
        <w:t xml:space="preserve"> </w:t>
      </w:r>
      <w:r w:rsidR="009166E0" w:rsidRPr="00974A69">
        <w:rPr>
          <w:rFonts w:ascii="Arial" w:hAnsi="Arial" w:cs="Arial"/>
        </w:rPr>
        <w:t>do wykluczenia.</w:t>
      </w:r>
    </w:p>
    <w:p w:rsidR="00EB7B3F" w:rsidRPr="00616473" w:rsidRDefault="00EB7B3F" w:rsidP="002301E3">
      <w:pPr>
        <w:numPr>
          <w:ilvl w:val="0"/>
          <w:numId w:val="37"/>
        </w:numPr>
        <w:spacing w:line="276" w:lineRule="auto"/>
        <w:ind w:left="992" w:hanging="425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Wykonawcy, którego oferta zajęła drugie </w:t>
      </w:r>
      <w:r w:rsidR="007341DC" w:rsidRPr="00590158">
        <w:rPr>
          <w:rFonts w:ascii="Arial" w:hAnsi="Arial" w:cs="Arial"/>
        </w:rPr>
        <w:t xml:space="preserve">lub </w:t>
      </w:r>
      <w:r w:rsidR="00616473">
        <w:rPr>
          <w:rFonts w:ascii="Arial" w:hAnsi="Arial" w:cs="Arial"/>
        </w:rPr>
        <w:t>trzecie</w:t>
      </w:r>
      <w:r w:rsidR="007341DC" w:rsidRPr="00590158">
        <w:rPr>
          <w:rFonts w:ascii="Arial" w:hAnsi="Arial" w:cs="Arial"/>
        </w:rPr>
        <w:t xml:space="preserve"> </w:t>
      </w:r>
      <w:r w:rsidRPr="00590158">
        <w:rPr>
          <w:rFonts w:ascii="Arial" w:hAnsi="Arial" w:cs="Arial"/>
        </w:rPr>
        <w:t>miejsce w o</w:t>
      </w:r>
      <w:r w:rsidR="00CF646B" w:rsidRPr="00590158">
        <w:rPr>
          <w:rFonts w:ascii="Arial" w:hAnsi="Arial" w:cs="Arial"/>
        </w:rPr>
        <w:t>cenie ofert na etapie przetargu</w:t>
      </w:r>
      <w:r w:rsidR="00652292" w:rsidRPr="00590158">
        <w:rPr>
          <w:rFonts w:ascii="Arial" w:hAnsi="Arial" w:cs="Arial"/>
        </w:rPr>
        <w:t xml:space="preserve"> za jego zgodą.</w:t>
      </w:r>
      <w:r w:rsidR="00607484" w:rsidRPr="00590158">
        <w:rPr>
          <w:rFonts w:ascii="Arial" w:hAnsi="Arial" w:cs="Arial"/>
        </w:rPr>
        <w:t xml:space="preserve"> Wartość umowy </w:t>
      </w:r>
      <w:r w:rsidRPr="00590158">
        <w:rPr>
          <w:rFonts w:ascii="Arial" w:hAnsi="Arial" w:cs="Arial"/>
        </w:rPr>
        <w:t xml:space="preserve"> zostałaby ustalona jako różnica ceny ofertowej pomniejszona </w:t>
      </w:r>
      <w:r w:rsidR="002D03F9">
        <w:rPr>
          <w:rFonts w:ascii="Arial" w:hAnsi="Arial" w:cs="Arial"/>
        </w:rPr>
        <w:t xml:space="preserve">                       </w:t>
      </w:r>
      <w:r w:rsidRPr="00590158">
        <w:rPr>
          <w:rFonts w:ascii="Arial" w:hAnsi="Arial" w:cs="Arial"/>
        </w:rPr>
        <w:t xml:space="preserve">o </w:t>
      </w:r>
      <w:r w:rsidR="00CF01B0" w:rsidRPr="00590158">
        <w:rPr>
          <w:rFonts w:ascii="Arial" w:hAnsi="Arial" w:cs="Arial"/>
        </w:rPr>
        <w:t xml:space="preserve">wartości brutto </w:t>
      </w:r>
      <w:r w:rsidR="00607484" w:rsidRPr="00590158">
        <w:rPr>
          <w:rFonts w:ascii="Arial" w:hAnsi="Arial" w:cs="Arial"/>
        </w:rPr>
        <w:t xml:space="preserve">za pozycje już </w:t>
      </w:r>
      <w:r w:rsidR="00CF01B0" w:rsidRPr="00590158">
        <w:rPr>
          <w:rFonts w:ascii="Arial" w:hAnsi="Arial" w:cs="Arial"/>
        </w:rPr>
        <w:t xml:space="preserve">wykonane i powiększona o dodatek, za przejęcie budowy </w:t>
      </w:r>
      <w:r w:rsidR="002D03F9">
        <w:rPr>
          <w:rFonts w:ascii="Arial" w:hAnsi="Arial" w:cs="Arial"/>
        </w:rPr>
        <w:t xml:space="preserve">                          </w:t>
      </w:r>
      <w:r w:rsidR="00CF01B0" w:rsidRPr="00590158">
        <w:rPr>
          <w:rFonts w:ascii="Arial" w:hAnsi="Arial" w:cs="Arial"/>
        </w:rPr>
        <w:t>po poprzednim Wykonawcy i udzielenie gwarancji i rękojmi na cały przedmiot umowy, w tym</w:t>
      </w:r>
      <w:r w:rsidR="002D03F9">
        <w:rPr>
          <w:rFonts w:ascii="Arial" w:hAnsi="Arial" w:cs="Arial"/>
        </w:rPr>
        <w:t xml:space="preserve">                   </w:t>
      </w:r>
      <w:r w:rsidR="00CF01B0" w:rsidRPr="00590158">
        <w:rPr>
          <w:rFonts w:ascii="Arial" w:hAnsi="Arial" w:cs="Arial"/>
        </w:rPr>
        <w:t xml:space="preserve"> na roboty, materiały i urządzenia wykonane i dostarczone przez pierwotnego Wykonawc</w:t>
      </w:r>
      <w:r w:rsidR="00652292" w:rsidRPr="00590158">
        <w:rPr>
          <w:rFonts w:ascii="Arial" w:hAnsi="Arial" w:cs="Arial"/>
        </w:rPr>
        <w:t>ę</w:t>
      </w:r>
      <w:r w:rsidR="00CF01B0" w:rsidRPr="00590158">
        <w:rPr>
          <w:rFonts w:ascii="Arial" w:hAnsi="Arial" w:cs="Arial"/>
        </w:rPr>
        <w:t xml:space="preserve"> . Kwota brutto dodatku zostałaby ustalona w drodze negocjacji i nie mogłaby przekraczać 50% różnicy ceny podaną w ofercie Wykonawcy, z którym Zamawiający chce zawrzeć umowę a ce</w:t>
      </w:r>
      <w:r w:rsidR="00A57018">
        <w:rPr>
          <w:rFonts w:ascii="Arial" w:hAnsi="Arial" w:cs="Arial"/>
        </w:rPr>
        <w:t>ną podaną w kolejnej ofercie</w:t>
      </w:r>
      <w:r w:rsidR="00616473" w:rsidRPr="00616473">
        <w:rPr>
          <w:rFonts w:ascii="Arial" w:hAnsi="Arial" w:cs="Arial"/>
        </w:rPr>
        <w:t xml:space="preserve">. Wykonawca z którym miałaby być podpisana umowa musi wykazać, że </w:t>
      </w:r>
      <w:r w:rsidR="00616473" w:rsidRPr="00616473">
        <w:rPr>
          <w:rFonts w:ascii="Arial" w:hAnsi="Arial" w:cs="Arial"/>
          <w:bCs/>
        </w:rPr>
        <w:t>spełnia warunki udziału w postępowaniu i nie podlega wykluczeniu</w:t>
      </w:r>
      <w:r w:rsidR="00616473" w:rsidRPr="00616473">
        <w:rPr>
          <w:rFonts w:ascii="Arial" w:hAnsi="Arial" w:cs="Arial"/>
        </w:rPr>
        <w:t>.</w:t>
      </w:r>
    </w:p>
    <w:p w:rsidR="00A57018" w:rsidRDefault="00A57018" w:rsidP="002301E3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974A69">
        <w:rPr>
          <w:rFonts w:ascii="Arial" w:hAnsi="Arial" w:cs="Arial"/>
        </w:rPr>
        <w:t>zmiana w obowiązujących przepisach - zmiana stanu prawnego, który będzie wnosił now</w:t>
      </w:r>
      <w:r w:rsidR="002D03F9">
        <w:rPr>
          <w:rFonts w:ascii="Arial" w:hAnsi="Arial" w:cs="Arial"/>
        </w:rPr>
        <w:t>e wymagania</w:t>
      </w:r>
      <w:r w:rsidRPr="00974A69">
        <w:rPr>
          <w:rFonts w:ascii="Arial" w:hAnsi="Arial" w:cs="Arial"/>
        </w:rPr>
        <w:t xml:space="preserve"> co do sposobu realizacji jakiegokolwiek tematu ujętego przedmiotem zamówienia.</w:t>
      </w:r>
    </w:p>
    <w:p w:rsidR="00616473" w:rsidRPr="00616473" w:rsidRDefault="00616473" w:rsidP="002301E3">
      <w:pPr>
        <w:pStyle w:val="Akapitzlist"/>
        <w:numPr>
          <w:ilvl w:val="0"/>
          <w:numId w:val="31"/>
        </w:numPr>
        <w:spacing w:line="276" w:lineRule="auto"/>
        <w:ind w:left="644"/>
        <w:jc w:val="both"/>
        <w:rPr>
          <w:rFonts w:ascii="Arial" w:hAnsi="Arial" w:cs="Arial"/>
        </w:rPr>
      </w:pPr>
      <w:r w:rsidRPr="00616473">
        <w:rPr>
          <w:rFonts w:ascii="Arial" w:hAnsi="Arial" w:cs="Arial"/>
        </w:rPr>
        <w:t xml:space="preserve">w razie wystąpienia nowych wymogów stawianych przez Europejski Bank Inwestycyjny, w związku z finansowaniem zadania z jego środków. Żądanie wprowadzenia zmian w umowie zostanie sporządzone przez Zamawiającego w formie pisemnej wraz z uzasadnieniem i przesłane </w:t>
      </w:r>
      <w:r w:rsidR="002D03F9">
        <w:rPr>
          <w:rFonts w:ascii="Arial" w:hAnsi="Arial" w:cs="Arial"/>
        </w:rPr>
        <w:t xml:space="preserve">                                       </w:t>
      </w:r>
      <w:r w:rsidRPr="00616473">
        <w:rPr>
          <w:rFonts w:ascii="Arial" w:hAnsi="Arial" w:cs="Arial"/>
        </w:rPr>
        <w:t>do Wykonawcy.</w:t>
      </w:r>
    </w:p>
    <w:p w:rsidR="00E76C2E" w:rsidRDefault="00AC1B74" w:rsidP="007362C1">
      <w:pPr>
        <w:pStyle w:val="Tekstpodstawowywcity"/>
        <w:spacing w:before="120"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16</w:t>
      </w:r>
    </w:p>
    <w:p w:rsidR="0061348A" w:rsidRDefault="00D52BCF" w:rsidP="002301E3">
      <w:pPr>
        <w:pStyle w:val="Tekstpodstawowywcity"/>
        <w:spacing w:line="276" w:lineRule="auto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Inne postanowienia umowy:</w:t>
      </w:r>
    </w:p>
    <w:p w:rsidR="00D52BCF" w:rsidRDefault="00D52BCF" w:rsidP="00DE1C65">
      <w:pPr>
        <w:pStyle w:val="Tekstpodstawowywcity"/>
        <w:numPr>
          <w:ilvl w:val="1"/>
          <w:numId w:val="16"/>
        </w:numPr>
        <w:tabs>
          <w:tab w:val="clear" w:pos="2520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sprawach nieuregulowanych niniejszą umową stosuje się przepisy ustaw</w:t>
      </w:r>
      <w:r w:rsidR="00A02D64">
        <w:rPr>
          <w:rFonts w:ascii="Arial" w:hAnsi="Arial" w:cs="Arial"/>
          <w:sz w:val="20"/>
          <w:szCs w:val="22"/>
        </w:rPr>
        <w:t xml:space="preserve">y </w:t>
      </w:r>
      <w:proofErr w:type="spellStart"/>
      <w:r w:rsidR="00461A03">
        <w:rPr>
          <w:rFonts w:ascii="Arial" w:hAnsi="Arial" w:cs="Arial"/>
          <w:sz w:val="20"/>
          <w:szCs w:val="22"/>
        </w:rPr>
        <w:t>p.z.p</w:t>
      </w:r>
      <w:proofErr w:type="spellEnd"/>
      <w:r w:rsidR="00461A03">
        <w:rPr>
          <w:rFonts w:ascii="Arial" w:hAnsi="Arial" w:cs="Arial"/>
          <w:sz w:val="20"/>
          <w:szCs w:val="22"/>
        </w:rPr>
        <w:t>.</w:t>
      </w:r>
      <w:r w:rsidR="00A02D64">
        <w:rPr>
          <w:rFonts w:ascii="Arial" w:hAnsi="Arial" w:cs="Arial"/>
          <w:sz w:val="20"/>
          <w:szCs w:val="22"/>
        </w:rPr>
        <w:t>,</w:t>
      </w:r>
      <w:r w:rsidR="00195635">
        <w:rPr>
          <w:rFonts w:ascii="Arial" w:hAnsi="Arial" w:cs="Arial"/>
          <w:sz w:val="20"/>
          <w:szCs w:val="22"/>
        </w:rPr>
        <w:t xml:space="preserve"> K</w:t>
      </w:r>
      <w:r>
        <w:rPr>
          <w:rFonts w:ascii="Arial" w:hAnsi="Arial" w:cs="Arial"/>
          <w:sz w:val="20"/>
          <w:szCs w:val="22"/>
        </w:rPr>
        <w:t>odeks</w:t>
      </w:r>
      <w:r w:rsidR="00195635">
        <w:rPr>
          <w:rFonts w:ascii="Arial" w:hAnsi="Arial" w:cs="Arial"/>
          <w:sz w:val="20"/>
          <w:szCs w:val="22"/>
        </w:rPr>
        <w:t xml:space="preserve">u </w:t>
      </w:r>
      <w:r w:rsidR="00195635" w:rsidRPr="008A0AC5">
        <w:rPr>
          <w:rFonts w:ascii="Arial" w:hAnsi="Arial" w:cs="Arial"/>
          <w:sz w:val="20"/>
          <w:szCs w:val="22"/>
        </w:rPr>
        <w:t xml:space="preserve">cywilnego, </w:t>
      </w:r>
      <w:r w:rsidR="00E32CFE" w:rsidRPr="008A0AC5">
        <w:rPr>
          <w:rFonts w:ascii="Arial" w:hAnsi="Arial" w:cs="Arial"/>
          <w:sz w:val="20"/>
          <w:szCs w:val="22"/>
        </w:rPr>
        <w:t>Prawo Zamówień Publicznych</w:t>
      </w:r>
      <w:r w:rsidR="008A0AC5">
        <w:rPr>
          <w:rFonts w:ascii="Arial" w:hAnsi="Arial" w:cs="Arial"/>
          <w:sz w:val="20"/>
          <w:szCs w:val="22"/>
        </w:rPr>
        <w:t>,</w:t>
      </w:r>
      <w:r w:rsidR="00E32CFE" w:rsidRPr="008A0AC5">
        <w:rPr>
          <w:rFonts w:ascii="Arial" w:hAnsi="Arial" w:cs="Arial"/>
          <w:sz w:val="20"/>
          <w:szCs w:val="22"/>
        </w:rPr>
        <w:t xml:space="preserve"> </w:t>
      </w:r>
      <w:r w:rsidR="00195635" w:rsidRPr="008A0AC5">
        <w:rPr>
          <w:rFonts w:ascii="Arial" w:hAnsi="Arial" w:cs="Arial"/>
          <w:sz w:val="20"/>
          <w:szCs w:val="22"/>
        </w:rPr>
        <w:t>Pr</w:t>
      </w:r>
      <w:r w:rsidR="00195635">
        <w:rPr>
          <w:rFonts w:ascii="Arial" w:hAnsi="Arial" w:cs="Arial"/>
          <w:sz w:val="20"/>
          <w:szCs w:val="22"/>
        </w:rPr>
        <w:t>awo bud</w:t>
      </w:r>
      <w:r w:rsidR="008B53D5">
        <w:rPr>
          <w:rFonts w:ascii="Arial" w:hAnsi="Arial" w:cs="Arial"/>
          <w:sz w:val="20"/>
          <w:szCs w:val="22"/>
        </w:rPr>
        <w:t xml:space="preserve">owlane i Prawo ochrony środowiska </w:t>
      </w:r>
      <w:r w:rsidR="00195635">
        <w:rPr>
          <w:rFonts w:ascii="Arial" w:hAnsi="Arial" w:cs="Arial"/>
          <w:sz w:val="20"/>
          <w:szCs w:val="22"/>
        </w:rPr>
        <w:t xml:space="preserve">oraz Ustawy </w:t>
      </w:r>
      <w:r w:rsidR="008B53D5">
        <w:rPr>
          <w:rFonts w:ascii="Arial" w:hAnsi="Arial" w:cs="Arial"/>
          <w:sz w:val="20"/>
          <w:szCs w:val="22"/>
        </w:rPr>
        <w:t xml:space="preserve"> </w:t>
      </w:r>
      <w:r w:rsidR="00300E4A">
        <w:rPr>
          <w:rFonts w:ascii="Arial" w:hAnsi="Arial" w:cs="Arial"/>
          <w:sz w:val="20"/>
          <w:szCs w:val="22"/>
        </w:rPr>
        <w:t>o </w:t>
      </w:r>
      <w:r w:rsidR="00195635">
        <w:rPr>
          <w:rFonts w:ascii="Arial" w:hAnsi="Arial" w:cs="Arial"/>
          <w:sz w:val="20"/>
          <w:szCs w:val="22"/>
        </w:rPr>
        <w:t>odpadach.</w:t>
      </w:r>
    </w:p>
    <w:p w:rsidR="00BC7749" w:rsidRPr="00592B64" w:rsidRDefault="000C43CD" w:rsidP="00DE1C65">
      <w:pPr>
        <w:pStyle w:val="Tekstpodstawowywcity"/>
        <w:numPr>
          <w:ilvl w:val="1"/>
          <w:numId w:val="16"/>
        </w:numPr>
        <w:tabs>
          <w:tab w:val="clear" w:pos="2520"/>
        </w:tabs>
        <w:spacing w:line="276" w:lineRule="auto"/>
        <w:ind w:left="567" w:right="22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0C43CD">
        <w:rPr>
          <w:rFonts w:ascii="Arial" w:hAnsi="Arial" w:cs="Arial"/>
          <w:sz w:val="20"/>
          <w:szCs w:val="20"/>
        </w:rPr>
        <w:t>Wykonawca zobowiązuje się do przestrzegania zakazu cesji tj. zakazu przenoszenia przez Wykonawcę jakichkolwiek praw lub obowiązków wynikających z tej umowy na osoby trzecie</w:t>
      </w:r>
      <w:r w:rsidR="00A65C0B">
        <w:rPr>
          <w:rFonts w:ascii="Arial" w:hAnsi="Arial" w:cs="Arial"/>
          <w:sz w:val="20"/>
          <w:szCs w:val="20"/>
        </w:rPr>
        <w:t xml:space="preserve"> </w:t>
      </w:r>
      <w:r w:rsidR="002D03F9">
        <w:rPr>
          <w:rFonts w:ascii="Arial" w:hAnsi="Arial" w:cs="Arial"/>
          <w:sz w:val="20"/>
          <w:szCs w:val="20"/>
        </w:rPr>
        <w:t xml:space="preserve">                               </w:t>
      </w:r>
      <w:r w:rsidR="00A65C0B">
        <w:rPr>
          <w:rFonts w:ascii="Arial" w:hAnsi="Arial" w:cs="Arial"/>
          <w:sz w:val="20"/>
          <w:szCs w:val="20"/>
        </w:rPr>
        <w:t xml:space="preserve">za </w:t>
      </w:r>
      <w:r w:rsidR="00A65C0B" w:rsidRPr="00592B64">
        <w:rPr>
          <w:rFonts w:ascii="Arial" w:hAnsi="Arial" w:cs="Arial"/>
          <w:color w:val="000000"/>
          <w:sz w:val="20"/>
          <w:szCs w:val="20"/>
        </w:rPr>
        <w:t>wyjątkiem sytuacji opisanej w par. 4.</w:t>
      </w:r>
    </w:p>
    <w:p w:rsidR="00D52BCF" w:rsidRDefault="00D52BCF" w:rsidP="00DE1C65">
      <w:pPr>
        <w:pStyle w:val="Tekstpodstawowywcity"/>
        <w:numPr>
          <w:ilvl w:val="1"/>
          <w:numId w:val="16"/>
        </w:numPr>
        <w:tabs>
          <w:tab w:val="clear" w:pos="2520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Wszelkie zmiany i uzupełnienia niniejszej umowy wymagają formy p</w:t>
      </w:r>
      <w:r w:rsidR="00F86BEF">
        <w:rPr>
          <w:rFonts w:ascii="Arial" w:hAnsi="Arial" w:cs="Arial"/>
          <w:sz w:val="20"/>
          <w:szCs w:val="22"/>
        </w:rPr>
        <w:t>isemnej pod rygorem nieważności</w:t>
      </w:r>
      <w:r w:rsidR="00DE1C65">
        <w:rPr>
          <w:rFonts w:ascii="Arial" w:hAnsi="Arial" w:cs="Arial"/>
          <w:sz w:val="20"/>
          <w:szCs w:val="22"/>
        </w:rPr>
        <w:t>.</w:t>
      </w:r>
    </w:p>
    <w:p w:rsidR="00745244" w:rsidRDefault="00D52BCF" w:rsidP="00DE1C65">
      <w:pPr>
        <w:pStyle w:val="Tekstpodstawowywcity"/>
        <w:numPr>
          <w:ilvl w:val="1"/>
          <w:numId w:val="16"/>
        </w:numPr>
        <w:tabs>
          <w:tab w:val="clear" w:pos="2520"/>
        </w:tabs>
        <w:spacing w:line="276" w:lineRule="auto"/>
        <w:ind w:left="567" w:right="66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Umowę sporządzono w </w:t>
      </w:r>
      <w:r w:rsidR="00E05E91">
        <w:rPr>
          <w:rFonts w:ascii="Arial" w:hAnsi="Arial" w:cs="Arial"/>
          <w:sz w:val="20"/>
          <w:szCs w:val="22"/>
        </w:rPr>
        <w:t>3</w:t>
      </w:r>
      <w:r>
        <w:rPr>
          <w:rFonts w:ascii="Arial" w:hAnsi="Arial" w:cs="Arial"/>
          <w:sz w:val="20"/>
          <w:szCs w:val="22"/>
        </w:rPr>
        <w:t xml:space="preserve"> jednobrzmiących egzempla</w:t>
      </w:r>
      <w:r w:rsidR="000263A8">
        <w:rPr>
          <w:rFonts w:ascii="Arial" w:hAnsi="Arial" w:cs="Arial"/>
          <w:sz w:val="20"/>
          <w:szCs w:val="22"/>
        </w:rPr>
        <w:t xml:space="preserve">rzach,  2 egz. dla </w:t>
      </w:r>
      <w:r w:rsidR="00DE1C65">
        <w:rPr>
          <w:rFonts w:ascii="Arial" w:hAnsi="Arial" w:cs="Arial"/>
          <w:sz w:val="20"/>
          <w:szCs w:val="22"/>
        </w:rPr>
        <w:t xml:space="preserve">Zamawiającego i 1 egz. </w:t>
      </w:r>
      <w:r w:rsidR="00E05E91">
        <w:rPr>
          <w:rFonts w:ascii="Arial" w:hAnsi="Arial" w:cs="Arial"/>
          <w:sz w:val="20"/>
          <w:szCs w:val="22"/>
        </w:rPr>
        <w:t>dla Wykonawcy</w:t>
      </w:r>
      <w:r>
        <w:rPr>
          <w:rFonts w:ascii="Arial" w:hAnsi="Arial" w:cs="Arial"/>
          <w:sz w:val="20"/>
          <w:szCs w:val="22"/>
        </w:rPr>
        <w:t>.</w:t>
      </w:r>
    </w:p>
    <w:p w:rsidR="00B62478" w:rsidRDefault="00B62478" w:rsidP="001871E0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sz w:val="20"/>
          <w:szCs w:val="22"/>
        </w:rPr>
      </w:pPr>
    </w:p>
    <w:p w:rsidR="00B62478" w:rsidRPr="00A13F1A" w:rsidRDefault="00B62478" w:rsidP="002301E3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2"/>
        </w:rPr>
      </w:pPr>
    </w:p>
    <w:p w:rsidR="00D52BCF" w:rsidRDefault="00A13F1A" w:rsidP="002301E3">
      <w:pPr>
        <w:pStyle w:val="Tekstpodstawowywcity"/>
        <w:spacing w:line="276" w:lineRule="auto"/>
        <w:ind w:right="675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 </w:t>
      </w:r>
      <w:r w:rsidR="00D52BCF">
        <w:rPr>
          <w:rFonts w:ascii="Arial" w:hAnsi="Arial" w:cs="Arial"/>
          <w:b/>
          <w:bCs/>
          <w:sz w:val="20"/>
        </w:rPr>
        <w:t xml:space="preserve">Zamawiający </w:t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  <w:t>Wykonawca</w:t>
      </w:r>
    </w:p>
    <w:p w:rsidR="00D52BCF" w:rsidRDefault="00D52BCF" w:rsidP="002301E3">
      <w:pPr>
        <w:pStyle w:val="Tekstpodstawowywcity"/>
        <w:spacing w:line="276" w:lineRule="auto"/>
        <w:ind w:right="675"/>
        <w:jc w:val="both"/>
        <w:rPr>
          <w:rFonts w:ascii="Arial" w:hAnsi="Arial" w:cs="Arial"/>
          <w:bCs/>
          <w:sz w:val="20"/>
        </w:rPr>
      </w:pPr>
    </w:p>
    <w:p w:rsidR="00F56CFE" w:rsidRDefault="00F56CFE" w:rsidP="002301E3">
      <w:pPr>
        <w:pStyle w:val="Tekstpodstawowywcity"/>
        <w:spacing w:line="276" w:lineRule="auto"/>
        <w:ind w:right="675"/>
        <w:jc w:val="both"/>
        <w:rPr>
          <w:rFonts w:ascii="Arial" w:hAnsi="Arial" w:cs="Arial"/>
          <w:bCs/>
          <w:sz w:val="20"/>
        </w:rPr>
      </w:pPr>
    </w:p>
    <w:p w:rsidR="00E95333" w:rsidRDefault="00E95333" w:rsidP="002301E3">
      <w:pPr>
        <w:pStyle w:val="Tekstpodstawowywcity"/>
        <w:spacing w:line="276" w:lineRule="auto"/>
        <w:ind w:right="675"/>
        <w:jc w:val="both"/>
        <w:rPr>
          <w:rFonts w:ascii="Arial" w:hAnsi="Arial" w:cs="Arial"/>
          <w:bCs/>
          <w:sz w:val="20"/>
        </w:rPr>
      </w:pPr>
    </w:p>
    <w:p w:rsidR="00E95333" w:rsidRDefault="00E95333" w:rsidP="002301E3">
      <w:pPr>
        <w:pStyle w:val="Tekstpodstawowywcity"/>
        <w:spacing w:line="276" w:lineRule="auto"/>
        <w:ind w:right="675"/>
        <w:jc w:val="both"/>
        <w:rPr>
          <w:rFonts w:ascii="Arial" w:hAnsi="Arial" w:cs="Arial"/>
          <w:bCs/>
          <w:sz w:val="20"/>
        </w:rPr>
      </w:pPr>
    </w:p>
    <w:p w:rsidR="00E95333" w:rsidRDefault="00E95333" w:rsidP="002301E3">
      <w:pPr>
        <w:pStyle w:val="Tekstpodstawowywcity"/>
        <w:spacing w:line="276" w:lineRule="auto"/>
        <w:ind w:right="675"/>
        <w:jc w:val="both"/>
        <w:rPr>
          <w:rFonts w:ascii="Arial" w:hAnsi="Arial" w:cs="Arial"/>
          <w:bCs/>
          <w:sz w:val="20"/>
        </w:rPr>
      </w:pPr>
    </w:p>
    <w:p w:rsidR="00E95333" w:rsidRDefault="00E95333" w:rsidP="002301E3">
      <w:pPr>
        <w:pStyle w:val="Tekstpodstawowywcity"/>
        <w:spacing w:line="276" w:lineRule="auto"/>
        <w:ind w:right="675"/>
        <w:jc w:val="both"/>
        <w:rPr>
          <w:rFonts w:ascii="Arial" w:hAnsi="Arial" w:cs="Arial"/>
          <w:bCs/>
          <w:sz w:val="20"/>
        </w:rPr>
      </w:pPr>
    </w:p>
    <w:p w:rsidR="00AC1B74" w:rsidRDefault="00AC1B74" w:rsidP="002301E3">
      <w:pPr>
        <w:pStyle w:val="Tekstpodstawowywcity"/>
        <w:spacing w:line="276" w:lineRule="auto"/>
        <w:ind w:right="675"/>
        <w:jc w:val="both"/>
        <w:rPr>
          <w:rFonts w:ascii="Arial" w:hAnsi="Arial" w:cs="Arial"/>
          <w:bCs/>
          <w:sz w:val="20"/>
        </w:rPr>
      </w:pPr>
    </w:p>
    <w:sectPr w:rsidR="00AC1B74" w:rsidSect="007B799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539" w:right="924" w:bottom="28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459" w:rsidRDefault="00E30459">
      <w:r>
        <w:separator/>
      </w:r>
    </w:p>
  </w:endnote>
  <w:endnote w:type="continuationSeparator" w:id="0">
    <w:p w:rsidR="00E30459" w:rsidRDefault="00E304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A6D" w:rsidRDefault="00155FD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05A6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05A6D" w:rsidRDefault="00205A6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A6D" w:rsidRDefault="00155FDE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205A6D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0F4D0D">
      <w:rPr>
        <w:rStyle w:val="Numerstrony"/>
        <w:rFonts w:ascii="Arial" w:hAnsi="Arial" w:cs="Arial"/>
        <w:noProof/>
      </w:rPr>
      <w:t>16</w:t>
    </w:r>
    <w:r>
      <w:rPr>
        <w:rStyle w:val="Numerstrony"/>
        <w:rFonts w:ascii="Arial" w:hAnsi="Arial" w:cs="Arial"/>
      </w:rPr>
      <w:fldChar w:fldCharType="end"/>
    </w:r>
  </w:p>
  <w:p w:rsidR="00205A6D" w:rsidRDefault="00205A6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459" w:rsidRDefault="00E30459">
      <w:r>
        <w:separator/>
      </w:r>
    </w:p>
  </w:footnote>
  <w:footnote w:type="continuationSeparator" w:id="0">
    <w:p w:rsidR="00E30459" w:rsidRDefault="00E304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A6D" w:rsidRDefault="00155FD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05A6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05A6D" w:rsidRDefault="00205A6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A6D" w:rsidRPr="004D75B4" w:rsidRDefault="008601E4" w:rsidP="004D75B4">
    <w:pPr>
      <w:pStyle w:val="Nagwek"/>
      <w:rPr>
        <w:szCs w:val="18"/>
      </w:rPr>
    </w:pPr>
    <w:r w:rsidRPr="008852B5">
      <w:rPr>
        <w:rFonts w:ascii="Arial" w:hAnsi="Arial" w:cs="Arial"/>
        <w:i/>
        <w:sz w:val="16"/>
        <w:szCs w:val="16"/>
      </w:rPr>
      <w:t>„</w:t>
    </w:r>
    <w:r w:rsidRPr="00661A71">
      <w:rPr>
        <w:rFonts w:ascii="Arial" w:hAnsi="Arial" w:cs="Arial"/>
        <w:i/>
        <w:sz w:val="16"/>
        <w:szCs w:val="16"/>
      </w:rPr>
      <w:t xml:space="preserve">Lodowisko, </w:t>
    </w:r>
    <w:proofErr w:type="spellStart"/>
    <w:r w:rsidRPr="00661A71">
      <w:rPr>
        <w:rFonts w:ascii="Arial" w:hAnsi="Arial" w:cs="Arial"/>
        <w:i/>
        <w:sz w:val="16"/>
        <w:szCs w:val="16"/>
      </w:rPr>
      <w:t>rolkowisko</w:t>
    </w:r>
    <w:proofErr w:type="spellEnd"/>
    <w:r w:rsidRPr="00661A71">
      <w:rPr>
        <w:rFonts w:ascii="Arial" w:hAnsi="Arial" w:cs="Arial"/>
        <w:i/>
        <w:sz w:val="16"/>
        <w:szCs w:val="16"/>
      </w:rPr>
      <w:t>, muszla koncertowa - Zabrzańskie Centrum Kultury i Sportu przy basenie "</w:t>
    </w:r>
    <w:proofErr w:type="spellStart"/>
    <w:r w:rsidRPr="00661A71">
      <w:rPr>
        <w:rFonts w:ascii="Arial" w:hAnsi="Arial" w:cs="Arial"/>
        <w:i/>
        <w:sz w:val="16"/>
        <w:szCs w:val="16"/>
      </w:rPr>
      <w:t>Aquarius</w:t>
    </w:r>
    <w:proofErr w:type="spellEnd"/>
    <w:r w:rsidRPr="00661A71">
      <w:rPr>
        <w:rFonts w:ascii="Arial" w:hAnsi="Arial" w:cs="Arial"/>
        <w:i/>
        <w:sz w:val="16"/>
        <w:szCs w:val="16"/>
      </w:rPr>
      <w:t>" - Etap II</w:t>
    </w:r>
    <w:r w:rsidR="001871E0">
      <w:rPr>
        <w:rFonts w:ascii="Arial" w:hAnsi="Arial" w:cs="Arial"/>
        <w:i/>
        <w:sz w:val="16"/>
        <w:szCs w:val="16"/>
      </w:rPr>
      <w:t xml:space="preserve"> – część drogowa</w:t>
    </w:r>
    <w:r w:rsidRPr="00661A71">
      <w:rPr>
        <w:rFonts w:ascii="Arial" w:hAnsi="Arial" w:cs="Arial"/>
        <w:i/>
        <w:sz w:val="16"/>
        <w:szCs w:val="16"/>
      </w:rPr>
      <w:t>"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B56C844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bullet"/>
      <w:lvlText w:val="-"/>
      <w:lvlJc w:val="left"/>
      <w:pPr>
        <w:tabs>
          <w:tab w:val="num" w:pos="1021"/>
        </w:tabs>
        <w:ind w:left="0" w:firstLine="0"/>
      </w:pPr>
      <w:rPr>
        <w:rFonts w:ascii="Tahoma" w:hAnsi="Tahoma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51"/>
        </w:tabs>
        <w:ind w:left="0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>
    <w:nsid w:val="00000015"/>
    <w:multiLevelType w:val="singleLevel"/>
    <w:tmpl w:val="00000015"/>
    <w:name w:val="WW8Num22"/>
    <w:lvl w:ilvl="0">
      <w:start w:val="6"/>
      <w:numFmt w:val="decimal"/>
      <w:lvlText w:val="%1."/>
      <w:lvlJc w:val="left"/>
      <w:pPr>
        <w:tabs>
          <w:tab w:val="num" w:pos="765"/>
        </w:tabs>
        <w:ind w:left="0" w:firstLine="0"/>
      </w:pPr>
    </w:lvl>
  </w:abstractNum>
  <w:abstractNum w:abstractNumId="4">
    <w:nsid w:val="00000016"/>
    <w:multiLevelType w:val="singleLevel"/>
    <w:tmpl w:val="0000001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5">
    <w:nsid w:val="034B0554"/>
    <w:multiLevelType w:val="hybridMultilevel"/>
    <w:tmpl w:val="16726E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3F56B8D"/>
    <w:multiLevelType w:val="hybridMultilevel"/>
    <w:tmpl w:val="B3600AE6"/>
    <w:lvl w:ilvl="0" w:tplc="22EC35D6">
      <w:start w:val="1"/>
      <w:numFmt w:val="lowerLetter"/>
      <w:lvlText w:val="%1)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040575F0"/>
    <w:multiLevelType w:val="hybridMultilevel"/>
    <w:tmpl w:val="70201586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7B42B1F"/>
    <w:multiLevelType w:val="hybridMultilevel"/>
    <w:tmpl w:val="6B644B7E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07422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982524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7EE5B67"/>
    <w:multiLevelType w:val="hybridMultilevel"/>
    <w:tmpl w:val="94B4509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08"/>
        </w:tabs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28"/>
        </w:tabs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68"/>
        </w:tabs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08"/>
        </w:tabs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28"/>
        </w:tabs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48"/>
        </w:tabs>
        <w:ind w:left="5748" w:hanging="180"/>
      </w:pPr>
    </w:lvl>
  </w:abstractNum>
  <w:abstractNum w:abstractNumId="12">
    <w:nsid w:val="088878E2"/>
    <w:multiLevelType w:val="hybridMultilevel"/>
    <w:tmpl w:val="A17A7038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>
    <w:nsid w:val="109C731A"/>
    <w:multiLevelType w:val="hybridMultilevel"/>
    <w:tmpl w:val="AF8E55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10D6625"/>
    <w:multiLevelType w:val="hybridMultilevel"/>
    <w:tmpl w:val="EC089CFA"/>
    <w:lvl w:ilvl="0" w:tplc="4C5236F8">
      <w:start w:val="3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38D3DBD"/>
    <w:multiLevelType w:val="hybridMultilevel"/>
    <w:tmpl w:val="8F7E475C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44452D"/>
    <w:multiLevelType w:val="multilevel"/>
    <w:tmpl w:val="308A7D54"/>
    <w:name w:val="WW8Num26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0" w:firstLine="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7">
    <w:nsid w:val="1AF55E38"/>
    <w:multiLevelType w:val="hybridMultilevel"/>
    <w:tmpl w:val="C7ACC152"/>
    <w:lvl w:ilvl="0" w:tplc="AFEEDF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C2321EF"/>
    <w:multiLevelType w:val="hybridMultilevel"/>
    <w:tmpl w:val="C4DCCFCA"/>
    <w:lvl w:ilvl="0" w:tplc="63BCABB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ED3214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F3B6448"/>
    <w:multiLevelType w:val="hybridMultilevel"/>
    <w:tmpl w:val="F32EEB4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213C2430"/>
    <w:multiLevelType w:val="hybridMultilevel"/>
    <w:tmpl w:val="F0DCDD20"/>
    <w:lvl w:ilvl="0" w:tplc="0415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>
    <w:nsid w:val="24C55257"/>
    <w:multiLevelType w:val="hybridMultilevel"/>
    <w:tmpl w:val="C40C857C"/>
    <w:lvl w:ilvl="0" w:tplc="6E74B048">
      <w:start w:val="1"/>
      <w:numFmt w:val="lowerLetter"/>
      <w:lvlText w:val="%1)"/>
      <w:lvlJc w:val="left"/>
      <w:pPr>
        <w:ind w:left="108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5741820"/>
    <w:multiLevelType w:val="hybridMultilevel"/>
    <w:tmpl w:val="292CD7BA"/>
    <w:lvl w:ilvl="0" w:tplc="0415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DECE118A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303A6B4C"/>
    <w:multiLevelType w:val="hybridMultilevel"/>
    <w:tmpl w:val="29DA1292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4931FFA"/>
    <w:multiLevelType w:val="hybridMultilevel"/>
    <w:tmpl w:val="CC125620"/>
    <w:lvl w:ilvl="0" w:tplc="159C8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372D13"/>
    <w:multiLevelType w:val="hybridMultilevel"/>
    <w:tmpl w:val="0082B38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0ABC1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trike w:val="0"/>
      </w:rPr>
    </w:lvl>
    <w:lvl w:ilvl="2" w:tplc="5C9ADF94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78943FB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55A081D"/>
    <w:multiLevelType w:val="hybridMultilevel"/>
    <w:tmpl w:val="DC58D6F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360C1B7A"/>
    <w:multiLevelType w:val="multilevel"/>
    <w:tmpl w:val="E3802090"/>
    <w:styleLink w:val="ListsEIB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cs="Times New Roman" w:hint="default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</w:lvl>
    <w:lvl w:ilvl="2">
      <w:start w:val="1"/>
      <w:numFmt w:val="decimal"/>
      <w:lvlText w:val="(%3)"/>
      <w:lvlJc w:val="left"/>
      <w:pPr>
        <w:ind w:left="2557" w:hanging="567"/>
      </w:pPr>
    </w:lvl>
    <w:lvl w:ilvl="3">
      <w:start w:val="1"/>
      <w:numFmt w:val="none"/>
      <w:lvlText w:val=""/>
      <w:lvlJc w:val="left"/>
      <w:pPr>
        <w:ind w:left="2557" w:hanging="1477"/>
      </w:pPr>
    </w:lvl>
    <w:lvl w:ilvl="4">
      <w:start w:val="1"/>
      <w:numFmt w:val="none"/>
      <w:lvlText w:val=""/>
      <w:lvlJc w:val="left"/>
      <w:pPr>
        <w:ind w:left="2557" w:hanging="1117"/>
      </w:pPr>
    </w:lvl>
    <w:lvl w:ilvl="5">
      <w:start w:val="1"/>
      <w:numFmt w:val="none"/>
      <w:lvlText w:val=""/>
      <w:lvlJc w:val="left"/>
      <w:pPr>
        <w:ind w:left="2557" w:hanging="757"/>
      </w:pPr>
    </w:lvl>
    <w:lvl w:ilvl="6">
      <w:start w:val="1"/>
      <w:numFmt w:val="none"/>
      <w:lvlText w:val=""/>
      <w:lvlJc w:val="left"/>
      <w:pPr>
        <w:ind w:left="2557" w:hanging="397"/>
      </w:pPr>
    </w:lvl>
    <w:lvl w:ilvl="7">
      <w:start w:val="1"/>
      <w:numFmt w:val="none"/>
      <w:lvlText w:val=""/>
      <w:lvlJc w:val="left"/>
      <w:pPr>
        <w:ind w:left="2557" w:hanging="37"/>
      </w:pPr>
    </w:lvl>
    <w:lvl w:ilvl="8">
      <w:start w:val="1"/>
      <w:numFmt w:val="none"/>
      <w:lvlText w:val=""/>
      <w:lvlJc w:val="left"/>
      <w:pPr>
        <w:ind w:left="2557" w:firstLine="323"/>
      </w:pPr>
    </w:lvl>
  </w:abstractNum>
  <w:abstractNum w:abstractNumId="28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6924AAB"/>
    <w:multiLevelType w:val="hybridMultilevel"/>
    <w:tmpl w:val="A96C34B0"/>
    <w:lvl w:ilvl="0" w:tplc="0415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>
    <w:nsid w:val="39FF33F6"/>
    <w:multiLevelType w:val="hybridMultilevel"/>
    <w:tmpl w:val="4FCEE972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43537BD4"/>
    <w:multiLevelType w:val="hybridMultilevel"/>
    <w:tmpl w:val="AAF625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4CF779C"/>
    <w:multiLevelType w:val="hybridMultilevel"/>
    <w:tmpl w:val="012667D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>
    <w:nsid w:val="45A17444"/>
    <w:multiLevelType w:val="hybridMultilevel"/>
    <w:tmpl w:val="6EA2D7CE"/>
    <w:lvl w:ilvl="0" w:tplc="B2723C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464E56FF"/>
    <w:multiLevelType w:val="hybridMultilevel"/>
    <w:tmpl w:val="84308C3E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47497118"/>
    <w:multiLevelType w:val="hybridMultilevel"/>
    <w:tmpl w:val="FE5A5C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AC70247"/>
    <w:multiLevelType w:val="hybridMultilevel"/>
    <w:tmpl w:val="051443A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4BCF079F"/>
    <w:multiLevelType w:val="hybridMultilevel"/>
    <w:tmpl w:val="F0F68EE8"/>
    <w:lvl w:ilvl="0" w:tplc="36F0F248">
      <w:start w:val="2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CF110CC"/>
    <w:multiLevelType w:val="hybridMultilevel"/>
    <w:tmpl w:val="6C708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F6470B9"/>
    <w:multiLevelType w:val="hybridMultilevel"/>
    <w:tmpl w:val="898AE9B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4FA95A69"/>
    <w:multiLevelType w:val="hybridMultilevel"/>
    <w:tmpl w:val="A2B475D2"/>
    <w:lvl w:ilvl="0" w:tplc="8258F41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B977634"/>
    <w:multiLevelType w:val="hybridMultilevel"/>
    <w:tmpl w:val="DA2A1960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3">
    <w:nsid w:val="5DDB5CFF"/>
    <w:multiLevelType w:val="hybridMultilevel"/>
    <w:tmpl w:val="D82A67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67AB4D73"/>
    <w:multiLevelType w:val="hybridMultilevel"/>
    <w:tmpl w:val="94064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11">
      <w:start w:val="1"/>
      <w:numFmt w:val="decimal"/>
      <w:lvlText w:val="%4)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>
    <w:nsid w:val="68957674"/>
    <w:multiLevelType w:val="hybridMultilevel"/>
    <w:tmpl w:val="0B5ADA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8E0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B417E03"/>
    <w:multiLevelType w:val="hybridMultilevel"/>
    <w:tmpl w:val="3C0025D6"/>
    <w:name w:val="WW8Num2622"/>
    <w:lvl w:ilvl="0" w:tplc="17F2FB78">
      <w:start w:val="1"/>
      <w:numFmt w:val="bullet"/>
      <w:lvlText w:val=""/>
      <w:lvlJc w:val="left"/>
      <w:pPr>
        <w:tabs>
          <w:tab w:val="num" w:pos="1918"/>
        </w:tabs>
        <w:ind w:left="1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8"/>
        </w:tabs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8"/>
        </w:tabs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8"/>
        </w:tabs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8"/>
        </w:tabs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8"/>
        </w:tabs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8"/>
        </w:tabs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8"/>
        </w:tabs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8"/>
        </w:tabs>
        <w:ind w:left="6958" w:hanging="360"/>
      </w:pPr>
      <w:rPr>
        <w:rFonts w:ascii="Wingdings" w:hAnsi="Wingdings" w:hint="default"/>
      </w:rPr>
    </w:lvl>
  </w:abstractNum>
  <w:abstractNum w:abstractNumId="49">
    <w:nsid w:val="6CEE2A1A"/>
    <w:multiLevelType w:val="hybridMultilevel"/>
    <w:tmpl w:val="D6BC902A"/>
    <w:lvl w:ilvl="0" w:tplc="22EC35D6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0">
    <w:nsid w:val="6DB50B59"/>
    <w:multiLevelType w:val="hybridMultilevel"/>
    <w:tmpl w:val="1D3E52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38502B7"/>
    <w:multiLevelType w:val="hybridMultilevel"/>
    <w:tmpl w:val="CDC0CA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107E4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strike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5E93654"/>
    <w:multiLevelType w:val="hybridMultilevel"/>
    <w:tmpl w:val="5C1E65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774E4AC0"/>
    <w:multiLevelType w:val="hybridMultilevel"/>
    <w:tmpl w:val="F43676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79EC1AAC"/>
    <w:multiLevelType w:val="hybridMultilevel"/>
    <w:tmpl w:val="79203652"/>
    <w:lvl w:ilvl="0" w:tplc="4E30E7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1"/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9"/>
  </w:num>
  <w:num w:numId="4">
    <w:abstractNumId w:val="55"/>
  </w:num>
  <w:num w:numId="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1"/>
  </w:num>
  <w:num w:numId="7">
    <w:abstractNumId w:val="8"/>
  </w:num>
  <w:num w:numId="8">
    <w:abstractNumId w:val="23"/>
  </w:num>
  <w:num w:numId="9">
    <w:abstractNumId w:val="0"/>
  </w:num>
  <w:num w:numId="10">
    <w:abstractNumId w:val="45"/>
  </w:num>
  <w:num w:numId="11">
    <w:abstractNumId w:val="47"/>
  </w:num>
  <w:num w:numId="12">
    <w:abstractNumId w:val="13"/>
  </w:num>
  <w:num w:numId="13">
    <w:abstractNumId w:val="52"/>
  </w:num>
  <w:num w:numId="14">
    <w:abstractNumId w:val="38"/>
  </w:num>
  <w:num w:numId="15">
    <w:abstractNumId w:val="11"/>
  </w:num>
  <w:num w:numId="16">
    <w:abstractNumId w:val="22"/>
  </w:num>
  <w:num w:numId="17">
    <w:abstractNumId w:val="34"/>
  </w:num>
  <w:num w:numId="18">
    <w:abstractNumId w:val="44"/>
  </w:num>
  <w:num w:numId="19">
    <w:abstractNumId w:val="36"/>
  </w:num>
  <w:num w:numId="20">
    <w:abstractNumId w:val="25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18"/>
  </w:num>
  <w:num w:numId="25">
    <w:abstractNumId w:val="2"/>
  </w:num>
  <w:num w:numId="26">
    <w:abstractNumId w:val="48"/>
  </w:num>
  <w:num w:numId="27">
    <w:abstractNumId w:val="29"/>
  </w:num>
  <w:num w:numId="28">
    <w:abstractNumId w:val="46"/>
  </w:num>
  <w:num w:numId="29">
    <w:abstractNumId w:val="50"/>
  </w:num>
  <w:num w:numId="30">
    <w:abstractNumId w:val="24"/>
  </w:num>
  <w:num w:numId="31">
    <w:abstractNumId w:val="21"/>
  </w:num>
  <w:num w:numId="32">
    <w:abstractNumId w:val="26"/>
  </w:num>
  <w:num w:numId="33">
    <w:abstractNumId w:val="35"/>
  </w:num>
  <w:num w:numId="34">
    <w:abstractNumId w:val="15"/>
  </w:num>
  <w:num w:numId="35">
    <w:abstractNumId w:val="7"/>
  </w:num>
  <w:num w:numId="36">
    <w:abstractNumId w:val="6"/>
  </w:num>
  <w:num w:numId="37">
    <w:abstractNumId w:val="31"/>
  </w:num>
  <w:num w:numId="38">
    <w:abstractNumId w:val="27"/>
  </w:num>
  <w:num w:numId="39">
    <w:abstractNumId w:val="30"/>
  </w:num>
  <w:num w:numId="40">
    <w:abstractNumId w:val="53"/>
  </w:num>
  <w:num w:numId="41">
    <w:abstractNumId w:val="5"/>
  </w:num>
  <w:num w:numId="42">
    <w:abstractNumId w:val="19"/>
  </w:num>
  <w:num w:numId="43">
    <w:abstractNumId w:val="42"/>
  </w:num>
  <w:num w:numId="44">
    <w:abstractNumId w:val="40"/>
  </w:num>
  <w:num w:numId="45">
    <w:abstractNumId w:val="49"/>
  </w:num>
  <w:num w:numId="46">
    <w:abstractNumId w:val="20"/>
  </w:num>
  <w:num w:numId="47">
    <w:abstractNumId w:val="17"/>
  </w:num>
  <w:num w:numId="48">
    <w:abstractNumId w:val="37"/>
  </w:num>
  <w:num w:numId="49">
    <w:abstractNumId w:val="32"/>
  </w:num>
  <w:num w:numId="50">
    <w:abstractNumId w:val="43"/>
  </w:num>
  <w:num w:numId="51">
    <w:abstractNumId w:val="10"/>
  </w:num>
  <w:num w:numId="52">
    <w:abstractNumId w:val="33"/>
  </w:num>
  <w:num w:numId="53">
    <w:abstractNumId w:val="12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4905"/>
    <w:rsid w:val="00001931"/>
    <w:rsid w:val="00002421"/>
    <w:rsid w:val="00002508"/>
    <w:rsid w:val="00002515"/>
    <w:rsid w:val="00002BD1"/>
    <w:rsid w:val="00011084"/>
    <w:rsid w:val="000111AD"/>
    <w:rsid w:val="00011544"/>
    <w:rsid w:val="000126F7"/>
    <w:rsid w:val="00013268"/>
    <w:rsid w:val="00013BC0"/>
    <w:rsid w:val="00014057"/>
    <w:rsid w:val="00014250"/>
    <w:rsid w:val="0001685F"/>
    <w:rsid w:val="00016CA4"/>
    <w:rsid w:val="00017CE4"/>
    <w:rsid w:val="00020AB0"/>
    <w:rsid w:val="00021E83"/>
    <w:rsid w:val="00024A0D"/>
    <w:rsid w:val="00025845"/>
    <w:rsid w:val="0002612C"/>
    <w:rsid w:val="000263A8"/>
    <w:rsid w:val="00033714"/>
    <w:rsid w:val="000341F8"/>
    <w:rsid w:val="00035118"/>
    <w:rsid w:val="00037442"/>
    <w:rsid w:val="00037C78"/>
    <w:rsid w:val="000409B8"/>
    <w:rsid w:val="00042E89"/>
    <w:rsid w:val="00044561"/>
    <w:rsid w:val="00046CE2"/>
    <w:rsid w:val="00046E68"/>
    <w:rsid w:val="00047C17"/>
    <w:rsid w:val="00047EBA"/>
    <w:rsid w:val="00050B21"/>
    <w:rsid w:val="00053C58"/>
    <w:rsid w:val="00056745"/>
    <w:rsid w:val="00056BB5"/>
    <w:rsid w:val="0006183E"/>
    <w:rsid w:val="00063F27"/>
    <w:rsid w:val="00064905"/>
    <w:rsid w:val="00070847"/>
    <w:rsid w:val="00071657"/>
    <w:rsid w:val="000716AC"/>
    <w:rsid w:val="000718F9"/>
    <w:rsid w:val="00072F57"/>
    <w:rsid w:val="00074273"/>
    <w:rsid w:val="00076CA7"/>
    <w:rsid w:val="0008057F"/>
    <w:rsid w:val="00082F7E"/>
    <w:rsid w:val="00085E60"/>
    <w:rsid w:val="00087BB8"/>
    <w:rsid w:val="00087F88"/>
    <w:rsid w:val="0009467E"/>
    <w:rsid w:val="00094B91"/>
    <w:rsid w:val="00096E30"/>
    <w:rsid w:val="000A0D60"/>
    <w:rsid w:val="000A1201"/>
    <w:rsid w:val="000A238A"/>
    <w:rsid w:val="000A2F8F"/>
    <w:rsid w:val="000A580E"/>
    <w:rsid w:val="000A6C78"/>
    <w:rsid w:val="000A6E93"/>
    <w:rsid w:val="000B0D72"/>
    <w:rsid w:val="000B23EB"/>
    <w:rsid w:val="000B3636"/>
    <w:rsid w:val="000B36BB"/>
    <w:rsid w:val="000B4085"/>
    <w:rsid w:val="000B68C3"/>
    <w:rsid w:val="000B7BE8"/>
    <w:rsid w:val="000C03C6"/>
    <w:rsid w:val="000C05B2"/>
    <w:rsid w:val="000C0EF7"/>
    <w:rsid w:val="000C195A"/>
    <w:rsid w:val="000C2DEF"/>
    <w:rsid w:val="000C4073"/>
    <w:rsid w:val="000C43CD"/>
    <w:rsid w:val="000C4B5C"/>
    <w:rsid w:val="000C551E"/>
    <w:rsid w:val="000C7C88"/>
    <w:rsid w:val="000D1AED"/>
    <w:rsid w:val="000D1E42"/>
    <w:rsid w:val="000D262B"/>
    <w:rsid w:val="000D3665"/>
    <w:rsid w:val="000D446A"/>
    <w:rsid w:val="000D53FC"/>
    <w:rsid w:val="000D60CB"/>
    <w:rsid w:val="000D7259"/>
    <w:rsid w:val="000E0B87"/>
    <w:rsid w:val="000E1278"/>
    <w:rsid w:val="000E18B8"/>
    <w:rsid w:val="000E2887"/>
    <w:rsid w:val="000E2CD6"/>
    <w:rsid w:val="000E4397"/>
    <w:rsid w:val="000E5A82"/>
    <w:rsid w:val="000F103F"/>
    <w:rsid w:val="000F1A43"/>
    <w:rsid w:val="000F3EAC"/>
    <w:rsid w:val="000F4620"/>
    <w:rsid w:val="000F4D0D"/>
    <w:rsid w:val="000F5E8A"/>
    <w:rsid w:val="000F7EF0"/>
    <w:rsid w:val="0010022D"/>
    <w:rsid w:val="00101E46"/>
    <w:rsid w:val="00103041"/>
    <w:rsid w:val="00105C6D"/>
    <w:rsid w:val="00107044"/>
    <w:rsid w:val="00111E16"/>
    <w:rsid w:val="0011200E"/>
    <w:rsid w:val="00113A2F"/>
    <w:rsid w:val="00114AB9"/>
    <w:rsid w:val="00115F8F"/>
    <w:rsid w:val="00116C60"/>
    <w:rsid w:val="00116F31"/>
    <w:rsid w:val="00120833"/>
    <w:rsid w:val="00120E80"/>
    <w:rsid w:val="00124EF9"/>
    <w:rsid w:val="00126F15"/>
    <w:rsid w:val="00127604"/>
    <w:rsid w:val="00127A6D"/>
    <w:rsid w:val="00131FB3"/>
    <w:rsid w:val="0013233A"/>
    <w:rsid w:val="001323D5"/>
    <w:rsid w:val="001333F8"/>
    <w:rsid w:val="00133592"/>
    <w:rsid w:val="001336DF"/>
    <w:rsid w:val="0013414B"/>
    <w:rsid w:val="0013462F"/>
    <w:rsid w:val="00135559"/>
    <w:rsid w:val="00136F4C"/>
    <w:rsid w:val="00140868"/>
    <w:rsid w:val="00144681"/>
    <w:rsid w:val="00144D49"/>
    <w:rsid w:val="00147B32"/>
    <w:rsid w:val="00150AB4"/>
    <w:rsid w:val="001511D5"/>
    <w:rsid w:val="0015145C"/>
    <w:rsid w:val="00151D29"/>
    <w:rsid w:val="001522AF"/>
    <w:rsid w:val="00153194"/>
    <w:rsid w:val="00153980"/>
    <w:rsid w:val="0015512A"/>
    <w:rsid w:val="00155FDE"/>
    <w:rsid w:val="00160C98"/>
    <w:rsid w:val="00161553"/>
    <w:rsid w:val="00162129"/>
    <w:rsid w:val="00165230"/>
    <w:rsid w:val="001658BE"/>
    <w:rsid w:val="001659AF"/>
    <w:rsid w:val="00167A31"/>
    <w:rsid w:val="001700D9"/>
    <w:rsid w:val="00170823"/>
    <w:rsid w:val="00171890"/>
    <w:rsid w:val="00171D63"/>
    <w:rsid w:val="00174A3C"/>
    <w:rsid w:val="00177510"/>
    <w:rsid w:val="00181F0C"/>
    <w:rsid w:val="00182EE9"/>
    <w:rsid w:val="001831E9"/>
    <w:rsid w:val="001836BA"/>
    <w:rsid w:val="00184D8E"/>
    <w:rsid w:val="0018569D"/>
    <w:rsid w:val="001866A9"/>
    <w:rsid w:val="001871E0"/>
    <w:rsid w:val="00191006"/>
    <w:rsid w:val="001919F2"/>
    <w:rsid w:val="00191EE5"/>
    <w:rsid w:val="00195635"/>
    <w:rsid w:val="001965AB"/>
    <w:rsid w:val="0019731E"/>
    <w:rsid w:val="00197826"/>
    <w:rsid w:val="001A2DA6"/>
    <w:rsid w:val="001A314E"/>
    <w:rsid w:val="001A44C9"/>
    <w:rsid w:val="001A6193"/>
    <w:rsid w:val="001B0C9C"/>
    <w:rsid w:val="001B0FE9"/>
    <w:rsid w:val="001B1411"/>
    <w:rsid w:val="001B2D28"/>
    <w:rsid w:val="001B3159"/>
    <w:rsid w:val="001B6D77"/>
    <w:rsid w:val="001B7DC3"/>
    <w:rsid w:val="001C033C"/>
    <w:rsid w:val="001C1D19"/>
    <w:rsid w:val="001C1D2D"/>
    <w:rsid w:val="001C4C7C"/>
    <w:rsid w:val="001C7560"/>
    <w:rsid w:val="001C7617"/>
    <w:rsid w:val="001D10D7"/>
    <w:rsid w:val="001D1E93"/>
    <w:rsid w:val="001D35CE"/>
    <w:rsid w:val="001D35EC"/>
    <w:rsid w:val="001D35FA"/>
    <w:rsid w:val="001D3CA8"/>
    <w:rsid w:val="001D3E63"/>
    <w:rsid w:val="001D5133"/>
    <w:rsid w:val="001D5452"/>
    <w:rsid w:val="001D56CE"/>
    <w:rsid w:val="001D71AE"/>
    <w:rsid w:val="001E053B"/>
    <w:rsid w:val="001E221F"/>
    <w:rsid w:val="001E2343"/>
    <w:rsid w:val="001E26B6"/>
    <w:rsid w:val="001E2F05"/>
    <w:rsid w:val="001E30CC"/>
    <w:rsid w:val="001E340A"/>
    <w:rsid w:val="001E3E9A"/>
    <w:rsid w:val="001E406A"/>
    <w:rsid w:val="001E4620"/>
    <w:rsid w:val="001E72AB"/>
    <w:rsid w:val="001F39E6"/>
    <w:rsid w:val="001F6284"/>
    <w:rsid w:val="001F78C3"/>
    <w:rsid w:val="0020332C"/>
    <w:rsid w:val="002036EB"/>
    <w:rsid w:val="00204ED3"/>
    <w:rsid w:val="00205A6D"/>
    <w:rsid w:val="0020646E"/>
    <w:rsid w:val="00206D77"/>
    <w:rsid w:val="002221DA"/>
    <w:rsid w:val="00223C41"/>
    <w:rsid w:val="00224F59"/>
    <w:rsid w:val="00225E4D"/>
    <w:rsid w:val="00227119"/>
    <w:rsid w:val="002301E3"/>
    <w:rsid w:val="00230882"/>
    <w:rsid w:val="002337AC"/>
    <w:rsid w:val="00234495"/>
    <w:rsid w:val="002347F6"/>
    <w:rsid w:val="00236C76"/>
    <w:rsid w:val="002416D6"/>
    <w:rsid w:val="00241C24"/>
    <w:rsid w:val="00242825"/>
    <w:rsid w:val="00242B58"/>
    <w:rsid w:val="002438CE"/>
    <w:rsid w:val="00244F86"/>
    <w:rsid w:val="00246524"/>
    <w:rsid w:val="0024659F"/>
    <w:rsid w:val="00246707"/>
    <w:rsid w:val="00247065"/>
    <w:rsid w:val="002512A1"/>
    <w:rsid w:val="00251FFB"/>
    <w:rsid w:val="00252D53"/>
    <w:rsid w:val="0025655D"/>
    <w:rsid w:val="002565E6"/>
    <w:rsid w:val="002611D2"/>
    <w:rsid w:val="00261CEC"/>
    <w:rsid w:val="00262DED"/>
    <w:rsid w:val="002637D5"/>
    <w:rsid w:val="00264C38"/>
    <w:rsid w:val="00265B8C"/>
    <w:rsid w:val="002666C7"/>
    <w:rsid w:val="00267F7A"/>
    <w:rsid w:val="002721B3"/>
    <w:rsid w:val="00273B7F"/>
    <w:rsid w:val="00273BB3"/>
    <w:rsid w:val="00273CDC"/>
    <w:rsid w:val="00274FC2"/>
    <w:rsid w:val="0027623B"/>
    <w:rsid w:val="00276D60"/>
    <w:rsid w:val="00277DA3"/>
    <w:rsid w:val="00280844"/>
    <w:rsid w:val="002808D8"/>
    <w:rsid w:val="00282F8B"/>
    <w:rsid w:val="00286EE8"/>
    <w:rsid w:val="00287153"/>
    <w:rsid w:val="00287447"/>
    <w:rsid w:val="00287C95"/>
    <w:rsid w:val="002920AD"/>
    <w:rsid w:val="00292D5C"/>
    <w:rsid w:val="00294297"/>
    <w:rsid w:val="00294C5D"/>
    <w:rsid w:val="00295E7F"/>
    <w:rsid w:val="00295F28"/>
    <w:rsid w:val="002967C8"/>
    <w:rsid w:val="00296809"/>
    <w:rsid w:val="002974AA"/>
    <w:rsid w:val="00297776"/>
    <w:rsid w:val="002A0021"/>
    <w:rsid w:val="002A0263"/>
    <w:rsid w:val="002A0432"/>
    <w:rsid w:val="002A0E17"/>
    <w:rsid w:val="002A1330"/>
    <w:rsid w:val="002A24C5"/>
    <w:rsid w:val="002A27AC"/>
    <w:rsid w:val="002A35F3"/>
    <w:rsid w:val="002A3C4A"/>
    <w:rsid w:val="002A507C"/>
    <w:rsid w:val="002A52CB"/>
    <w:rsid w:val="002A55A2"/>
    <w:rsid w:val="002A6B7F"/>
    <w:rsid w:val="002A7B12"/>
    <w:rsid w:val="002B033A"/>
    <w:rsid w:val="002B079E"/>
    <w:rsid w:val="002B2381"/>
    <w:rsid w:val="002C5125"/>
    <w:rsid w:val="002C5EC2"/>
    <w:rsid w:val="002C7717"/>
    <w:rsid w:val="002D03F9"/>
    <w:rsid w:val="002D2339"/>
    <w:rsid w:val="002D35E6"/>
    <w:rsid w:val="002D5670"/>
    <w:rsid w:val="002D5EF2"/>
    <w:rsid w:val="002E3EFD"/>
    <w:rsid w:val="002E5071"/>
    <w:rsid w:val="002E5E61"/>
    <w:rsid w:val="002E7ED5"/>
    <w:rsid w:val="002F2420"/>
    <w:rsid w:val="002F345D"/>
    <w:rsid w:val="002F3ED6"/>
    <w:rsid w:val="002F3F29"/>
    <w:rsid w:val="002F49E1"/>
    <w:rsid w:val="002F73D8"/>
    <w:rsid w:val="00300E4A"/>
    <w:rsid w:val="00300F23"/>
    <w:rsid w:val="0030209A"/>
    <w:rsid w:val="0030273C"/>
    <w:rsid w:val="003063B6"/>
    <w:rsid w:val="00307028"/>
    <w:rsid w:val="0031030C"/>
    <w:rsid w:val="00311C71"/>
    <w:rsid w:val="00312AB5"/>
    <w:rsid w:val="0031333E"/>
    <w:rsid w:val="0031435C"/>
    <w:rsid w:val="00316790"/>
    <w:rsid w:val="00321A8A"/>
    <w:rsid w:val="00321C9F"/>
    <w:rsid w:val="00323072"/>
    <w:rsid w:val="00323992"/>
    <w:rsid w:val="00324594"/>
    <w:rsid w:val="003253D1"/>
    <w:rsid w:val="00326372"/>
    <w:rsid w:val="003264AC"/>
    <w:rsid w:val="00331388"/>
    <w:rsid w:val="003316A5"/>
    <w:rsid w:val="003321B2"/>
    <w:rsid w:val="00332701"/>
    <w:rsid w:val="003328A0"/>
    <w:rsid w:val="003376CA"/>
    <w:rsid w:val="00337B91"/>
    <w:rsid w:val="0034031F"/>
    <w:rsid w:val="003414EC"/>
    <w:rsid w:val="00341B39"/>
    <w:rsid w:val="00342815"/>
    <w:rsid w:val="00343177"/>
    <w:rsid w:val="003437DD"/>
    <w:rsid w:val="003441B7"/>
    <w:rsid w:val="00345B79"/>
    <w:rsid w:val="00345D36"/>
    <w:rsid w:val="00346F54"/>
    <w:rsid w:val="003517AC"/>
    <w:rsid w:val="00353901"/>
    <w:rsid w:val="00353AEA"/>
    <w:rsid w:val="00354585"/>
    <w:rsid w:val="003554CE"/>
    <w:rsid w:val="00356CF6"/>
    <w:rsid w:val="00356E6D"/>
    <w:rsid w:val="003574E5"/>
    <w:rsid w:val="00360155"/>
    <w:rsid w:val="00360779"/>
    <w:rsid w:val="00362222"/>
    <w:rsid w:val="0036435C"/>
    <w:rsid w:val="00367BA4"/>
    <w:rsid w:val="00370B39"/>
    <w:rsid w:val="00370D20"/>
    <w:rsid w:val="00371258"/>
    <w:rsid w:val="00374C1D"/>
    <w:rsid w:val="00382BBE"/>
    <w:rsid w:val="00384484"/>
    <w:rsid w:val="00385902"/>
    <w:rsid w:val="003876AB"/>
    <w:rsid w:val="00387F5B"/>
    <w:rsid w:val="00390016"/>
    <w:rsid w:val="00390DA7"/>
    <w:rsid w:val="003916D4"/>
    <w:rsid w:val="00391CF2"/>
    <w:rsid w:val="003924AB"/>
    <w:rsid w:val="00394F71"/>
    <w:rsid w:val="00396113"/>
    <w:rsid w:val="003978EA"/>
    <w:rsid w:val="00397CD4"/>
    <w:rsid w:val="003A18BB"/>
    <w:rsid w:val="003A1E5B"/>
    <w:rsid w:val="003A2FA4"/>
    <w:rsid w:val="003A33BE"/>
    <w:rsid w:val="003A386C"/>
    <w:rsid w:val="003A3897"/>
    <w:rsid w:val="003A4EAC"/>
    <w:rsid w:val="003A5EA6"/>
    <w:rsid w:val="003A69E7"/>
    <w:rsid w:val="003A78CD"/>
    <w:rsid w:val="003B1284"/>
    <w:rsid w:val="003B164C"/>
    <w:rsid w:val="003B258C"/>
    <w:rsid w:val="003B31F6"/>
    <w:rsid w:val="003B357D"/>
    <w:rsid w:val="003B3D21"/>
    <w:rsid w:val="003B415F"/>
    <w:rsid w:val="003B4749"/>
    <w:rsid w:val="003B6BC1"/>
    <w:rsid w:val="003C39D5"/>
    <w:rsid w:val="003C4A66"/>
    <w:rsid w:val="003D203D"/>
    <w:rsid w:val="003D365E"/>
    <w:rsid w:val="003D3A30"/>
    <w:rsid w:val="003D3C53"/>
    <w:rsid w:val="003E31B0"/>
    <w:rsid w:val="003E58E7"/>
    <w:rsid w:val="003F16C4"/>
    <w:rsid w:val="003F23FE"/>
    <w:rsid w:val="003F2BCD"/>
    <w:rsid w:val="003F43B0"/>
    <w:rsid w:val="003F5E95"/>
    <w:rsid w:val="003F60AB"/>
    <w:rsid w:val="003F61C9"/>
    <w:rsid w:val="003F640C"/>
    <w:rsid w:val="003F7329"/>
    <w:rsid w:val="004013BA"/>
    <w:rsid w:val="00402DD5"/>
    <w:rsid w:val="00405453"/>
    <w:rsid w:val="00405FA9"/>
    <w:rsid w:val="004066A1"/>
    <w:rsid w:val="004071D3"/>
    <w:rsid w:val="0041145D"/>
    <w:rsid w:val="004116AE"/>
    <w:rsid w:val="00412F7F"/>
    <w:rsid w:val="004145D9"/>
    <w:rsid w:val="0041685B"/>
    <w:rsid w:val="00416C31"/>
    <w:rsid w:val="0042024B"/>
    <w:rsid w:val="0042120B"/>
    <w:rsid w:val="00421861"/>
    <w:rsid w:val="00422919"/>
    <w:rsid w:val="00422D56"/>
    <w:rsid w:val="0042520C"/>
    <w:rsid w:val="00427B4B"/>
    <w:rsid w:val="004302B3"/>
    <w:rsid w:val="004311CC"/>
    <w:rsid w:val="004313B8"/>
    <w:rsid w:val="00432A78"/>
    <w:rsid w:val="00432E2C"/>
    <w:rsid w:val="00434056"/>
    <w:rsid w:val="00435CFF"/>
    <w:rsid w:val="00435E9D"/>
    <w:rsid w:val="00436039"/>
    <w:rsid w:val="004361C1"/>
    <w:rsid w:val="00436DD6"/>
    <w:rsid w:val="00441A91"/>
    <w:rsid w:val="00441E07"/>
    <w:rsid w:val="00442B7B"/>
    <w:rsid w:val="00447374"/>
    <w:rsid w:val="00447933"/>
    <w:rsid w:val="004479EC"/>
    <w:rsid w:val="004512F1"/>
    <w:rsid w:val="004518FF"/>
    <w:rsid w:val="00453B45"/>
    <w:rsid w:val="00455450"/>
    <w:rsid w:val="00456183"/>
    <w:rsid w:val="00456299"/>
    <w:rsid w:val="004563D9"/>
    <w:rsid w:val="00456DD2"/>
    <w:rsid w:val="00457479"/>
    <w:rsid w:val="00457E00"/>
    <w:rsid w:val="0046002E"/>
    <w:rsid w:val="004608E8"/>
    <w:rsid w:val="00460DAB"/>
    <w:rsid w:val="00461A03"/>
    <w:rsid w:val="0046221C"/>
    <w:rsid w:val="004636A4"/>
    <w:rsid w:val="0046408C"/>
    <w:rsid w:val="0046538A"/>
    <w:rsid w:val="0046623C"/>
    <w:rsid w:val="00467361"/>
    <w:rsid w:val="00470327"/>
    <w:rsid w:val="00472DBF"/>
    <w:rsid w:val="004739BB"/>
    <w:rsid w:val="00474DB3"/>
    <w:rsid w:val="00474DF1"/>
    <w:rsid w:val="00475023"/>
    <w:rsid w:val="004774F4"/>
    <w:rsid w:val="00480EA2"/>
    <w:rsid w:val="00481034"/>
    <w:rsid w:val="00481BF4"/>
    <w:rsid w:val="00483FF5"/>
    <w:rsid w:val="004845F4"/>
    <w:rsid w:val="00485E49"/>
    <w:rsid w:val="004872A8"/>
    <w:rsid w:val="00490F84"/>
    <w:rsid w:val="00491477"/>
    <w:rsid w:val="00491BE2"/>
    <w:rsid w:val="00492C8D"/>
    <w:rsid w:val="00492D8E"/>
    <w:rsid w:val="004940A6"/>
    <w:rsid w:val="00494450"/>
    <w:rsid w:val="00494555"/>
    <w:rsid w:val="0049501D"/>
    <w:rsid w:val="004952CD"/>
    <w:rsid w:val="004A0048"/>
    <w:rsid w:val="004A0932"/>
    <w:rsid w:val="004A128D"/>
    <w:rsid w:val="004A243E"/>
    <w:rsid w:val="004A2D91"/>
    <w:rsid w:val="004A2F09"/>
    <w:rsid w:val="004A3D1A"/>
    <w:rsid w:val="004A4978"/>
    <w:rsid w:val="004A67DB"/>
    <w:rsid w:val="004A758A"/>
    <w:rsid w:val="004B06F7"/>
    <w:rsid w:val="004B1BB2"/>
    <w:rsid w:val="004B32BB"/>
    <w:rsid w:val="004B47C1"/>
    <w:rsid w:val="004B486A"/>
    <w:rsid w:val="004B4C71"/>
    <w:rsid w:val="004B73B9"/>
    <w:rsid w:val="004C0078"/>
    <w:rsid w:val="004C0B06"/>
    <w:rsid w:val="004C131D"/>
    <w:rsid w:val="004C275F"/>
    <w:rsid w:val="004C2D6A"/>
    <w:rsid w:val="004C34BC"/>
    <w:rsid w:val="004C4117"/>
    <w:rsid w:val="004C57F4"/>
    <w:rsid w:val="004C6767"/>
    <w:rsid w:val="004C677A"/>
    <w:rsid w:val="004C77CF"/>
    <w:rsid w:val="004D0EC9"/>
    <w:rsid w:val="004D6F6F"/>
    <w:rsid w:val="004D75B4"/>
    <w:rsid w:val="004D7CC7"/>
    <w:rsid w:val="004E0153"/>
    <w:rsid w:val="004E015D"/>
    <w:rsid w:val="004E1F2A"/>
    <w:rsid w:val="004E212A"/>
    <w:rsid w:val="004E22B7"/>
    <w:rsid w:val="004E359C"/>
    <w:rsid w:val="004E4108"/>
    <w:rsid w:val="004E4DCD"/>
    <w:rsid w:val="004E604B"/>
    <w:rsid w:val="004E612F"/>
    <w:rsid w:val="004E6CF8"/>
    <w:rsid w:val="004E6E70"/>
    <w:rsid w:val="004F1D2A"/>
    <w:rsid w:val="004F235D"/>
    <w:rsid w:val="004F32FE"/>
    <w:rsid w:val="004F3891"/>
    <w:rsid w:val="004F6738"/>
    <w:rsid w:val="004F67F9"/>
    <w:rsid w:val="004F68AE"/>
    <w:rsid w:val="00501A55"/>
    <w:rsid w:val="00502030"/>
    <w:rsid w:val="00502581"/>
    <w:rsid w:val="00504A53"/>
    <w:rsid w:val="00505BE7"/>
    <w:rsid w:val="00506814"/>
    <w:rsid w:val="00507137"/>
    <w:rsid w:val="00507A69"/>
    <w:rsid w:val="00513444"/>
    <w:rsid w:val="0051360D"/>
    <w:rsid w:val="005139F8"/>
    <w:rsid w:val="0051496C"/>
    <w:rsid w:val="0051507F"/>
    <w:rsid w:val="0051639C"/>
    <w:rsid w:val="00516460"/>
    <w:rsid w:val="00521465"/>
    <w:rsid w:val="00521693"/>
    <w:rsid w:val="00521A00"/>
    <w:rsid w:val="00521FED"/>
    <w:rsid w:val="005221E6"/>
    <w:rsid w:val="00522B4F"/>
    <w:rsid w:val="00522D53"/>
    <w:rsid w:val="00526787"/>
    <w:rsid w:val="00530DCA"/>
    <w:rsid w:val="00532883"/>
    <w:rsid w:val="00542BD1"/>
    <w:rsid w:val="005437FF"/>
    <w:rsid w:val="005444EF"/>
    <w:rsid w:val="005447C2"/>
    <w:rsid w:val="005458AD"/>
    <w:rsid w:val="0054632E"/>
    <w:rsid w:val="005465D8"/>
    <w:rsid w:val="00547584"/>
    <w:rsid w:val="00550112"/>
    <w:rsid w:val="00550AEA"/>
    <w:rsid w:val="005523C5"/>
    <w:rsid w:val="00553858"/>
    <w:rsid w:val="00553B52"/>
    <w:rsid w:val="00556669"/>
    <w:rsid w:val="00557F5F"/>
    <w:rsid w:val="00557F69"/>
    <w:rsid w:val="005604EC"/>
    <w:rsid w:val="005607BE"/>
    <w:rsid w:val="00561406"/>
    <w:rsid w:val="005617E4"/>
    <w:rsid w:val="00561ABE"/>
    <w:rsid w:val="005629DB"/>
    <w:rsid w:val="00563CCF"/>
    <w:rsid w:val="00563F83"/>
    <w:rsid w:val="00564E43"/>
    <w:rsid w:val="00565965"/>
    <w:rsid w:val="005660AC"/>
    <w:rsid w:val="00567DB0"/>
    <w:rsid w:val="005711B3"/>
    <w:rsid w:val="00572B0A"/>
    <w:rsid w:val="00573A79"/>
    <w:rsid w:val="005772B7"/>
    <w:rsid w:val="00577F13"/>
    <w:rsid w:val="005815C6"/>
    <w:rsid w:val="00582105"/>
    <w:rsid w:val="00582652"/>
    <w:rsid w:val="005854ED"/>
    <w:rsid w:val="00585E4F"/>
    <w:rsid w:val="00587AC6"/>
    <w:rsid w:val="00590158"/>
    <w:rsid w:val="00590C3A"/>
    <w:rsid w:val="00591425"/>
    <w:rsid w:val="005915F0"/>
    <w:rsid w:val="005929A5"/>
    <w:rsid w:val="00592B64"/>
    <w:rsid w:val="0059375D"/>
    <w:rsid w:val="0059379F"/>
    <w:rsid w:val="00593DAF"/>
    <w:rsid w:val="00594B61"/>
    <w:rsid w:val="005971B5"/>
    <w:rsid w:val="00597A8F"/>
    <w:rsid w:val="005A03FE"/>
    <w:rsid w:val="005A0969"/>
    <w:rsid w:val="005A107C"/>
    <w:rsid w:val="005A197B"/>
    <w:rsid w:val="005A29EC"/>
    <w:rsid w:val="005A34A3"/>
    <w:rsid w:val="005A4160"/>
    <w:rsid w:val="005A4506"/>
    <w:rsid w:val="005A5546"/>
    <w:rsid w:val="005A5632"/>
    <w:rsid w:val="005A6DF5"/>
    <w:rsid w:val="005B070C"/>
    <w:rsid w:val="005B104D"/>
    <w:rsid w:val="005B1BB1"/>
    <w:rsid w:val="005B28DE"/>
    <w:rsid w:val="005B41B5"/>
    <w:rsid w:val="005B5283"/>
    <w:rsid w:val="005C0BE8"/>
    <w:rsid w:val="005C47D0"/>
    <w:rsid w:val="005C5125"/>
    <w:rsid w:val="005C5269"/>
    <w:rsid w:val="005C529A"/>
    <w:rsid w:val="005C7309"/>
    <w:rsid w:val="005D2611"/>
    <w:rsid w:val="005D2877"/>
    <w:rsid w:val="005D2FC5"/>
    <w:rsid w:val="005D58F0"/>
    <w:rsid w:val="005D5D56"/>
    <w:rsid w:val="005D5DC3"/>
    <w:rsid w:val="005D6E79"/>
    <w:rsid w:val="005D7811"/>
    <w:rsid w:val="005E1575"/>
    <w:rsid w:val="005E22D9"/>
    <w:rsid w:val="005E24C0"/>
    <w:rsid w:val="005E591D"/>
    <w:rsid w:val="005E77F2"/>
    <w:rsid w:val="005F15B3"/>
    <w:rsid w:val="005F479D"/>
    <w:rsid w:val="005F4C29"/>
    <w:rsid w:val="00601293"/>
    <w:rsid w:val="00603F4C"/>
    <w:rsid w:val="0060509A"/>
    <w:rsid w:val="0060729A"/>
    <w:rsid w:val="00607484"/>
    <w:rsid w:val="006124ED"/>
    <w:rsid w:val="0061348A"/>
    <w:rsid w:val="00613B81"/>
    <w:rsid w:val="00616473"/>
    <w:rsid w:val="00617F24"/>
    <w:rsid w:val="0062040E"/>
    <w:rsid w:val="006219FF"/>
    <w:rsid w:val="006231AC"/>
    <w:rsid w:val="00626221"/>
    <w:rsid w:val="00627400"/>
    <w:rsid w:val="006322E5"/>
    <w:rsid w:val="00633BE1"/>
    <w:rsid w:val="006348CA"/>
    <w:rsid w:val="00635121"/>
    <w:rsid w:val="006351B4"/>
    <w:rsid w:val="006352DD"/>
    <w:rsid w:val="00636191"/>
    <w:rsid w:val="00636E19"/>
    <w:rsid w:val="006375F1"/>
    <w:rsid w:val="006407C8"/>
    <w:rsid w:val="00645BAF"/>
    <w:rsid w:val="00646460"/>
    <w:rsid w:val="00650EFE"/>
    <w:rsid w:val="00650F26"/>
    <w:rsid w:val="006521B9"/>
    <w:rsid w:val="00652292"/>
    <w:rsid w:val="00652AA8"/>
    <w:rsid w:val="00653BB1"/>
    <w:rsid w:val="0065489A"/>
    <w:rsid w:val="00657ED9"/>
    <w:rsid w:val="00661BDC"/>
    <w:rsid w:val="00661C3D"/>
    <w:rsid w:val="0066309E"/>
    <w:rsid w:val="006649FA"/>
    <w:rsid w:val="0066730E"/>
    <w:rsid w:val="00670F6E"/>
    <w:rsid w:val="0067176A"/>
    <w:rsid w:val="006718EE"/>
    <w:rsid w:val="006726E9"/>
    <w:rsid w:val="00672A37"/>
    <w:rsid w:val="00672DBB"/>
    <w:rsid w:val="00675749"/>
    <w:rsid w:val="00676A22"/>
    <w:rsid w:val="00677D0C"/>
    <w:rsid w:val="00677ED8"/>
    <w:rsid w:val="00680277"/>
    <w:rsid w:val="00681706"/>
    <w:rsid w:val="00681E4E"/>
    <w:rsid w:val="0068264B"/>
    <w:rsid w:val="00683B64"/>
    <w:rsid w:val="00685239"/>
    <w:rsid w:val="00685729"/>
    <w:rsid w:val="00685D6F"/>
    <w:rsid w:val="00687F1C"/>
    <w:rsid w:val="006916D0"/>
    <w:rsid w:val="00692F6F"/>
    <w:rsid w:val="006934C8"/>
    <w:rsid w:val="00693C5E"/>
    <w:rsid w:val="00696011"/>
    <w:rsid w:val="006969DF"/>
    <w:rsid w:val="006970BE"/>
    <w:rsid w:val="006A3F99"/>
    <w:rsid w:val="006A44D6"/>
    <w:rsid w:val="006A4D46"/>
    <w:rsid w:val="006A6ACE"/>
    <w:rsid w:val="006A7739"/>
    <w:rsid w:val="006B1CE1"/>
    <w:rsid w:val="006B34D1"/>
    <w:rsid w:val="006B3710"/>
    <w:rsid w:val="006B377C"/>
    <w:rsid w:val="006B42C7"/>
    <w:rsid w:val="006C075D"/>
    <w:rsid w:val="006C0A42"/>
    <w:rsid w:val="006C2DCF"/>
    <w:rsid w:val="006C49B9"/>
    <w:rsid w:val="006C4D1E"/>
    <w:rsid w:val="006D0804"/>
    <w:rsid w:val="006D0FEF"/>
    <w:rsid w:val="006D4581"/>
    <w:rsid w:val="006D5C3A"/>
    <w:rsid w:val="006D6231"/>
    <w:rsid w:val="006D7418"/>
    <w:rsid w:val="006E0177"/>
    <w:rsid w:val="006E03A1"/>
    <w:rsid w:val="006E092C"/>
    <w:rsid w:val="006E0C9B"/>
    <w:rsid w:val="006E26C4"/>
    <w:rsid w:val="006E34C7"/>
    <w:rsid w:val="006E4578"/>
    <w:rsid w:val="006E490D"/>
    <w:rsid w:val="006E4C17"/>
    <w:rsid w:val="006E5044"/>
    <w:rsid w:val="006E6285"/>
    <w:rsid w:val="006E6369"/>
    <w:rsid w:val="006E6EE1"/>
    <w:rsid w:val="006E7AFB"/>
    <w:rsid w:val="006F0909"/>
    <w:rsid w:val="006F293B"/>
    <w:rsid w:val="006F2D35"/>
    <w:rsid w:val="006F2EE7"/>
    <w:rsid w:val="006F6077"/>
    <w:rsid w:val="006F69FA"/>
    <w:rsid w:val="006F77EE"/>
    <w:rsid w:val="00700A0A"/>
    <w:rsid w:val="00701A89"/>
    <w:rsid w:val="007028A2"/>
    <w:rsid w:val="007033E4"/>
    <w:rsid w:val="007054DB"/>
    <w:rsid w:val="007061B2"/>
    <w:rsid w:val="0071291A"/>
    <w:rsid w:val="00716215"/>
    <w:rsid w:val="0071678C"/>
    <w:rsid w:val="00717873"/>
    <w:rsid w:val="00720CEB"/>
    <w:rsid w:val="007210A2"/>
    <w:rsid w:val="00722FC6"/>
    <w:rsid w:val="007233FC"/>
    <w:rsid w:val="0072391E"/>
    <w:rsid w:val="00723B23"/>
    <w:rsid w:val="00723C5C"/>
    <w:rsid w:val="00726156"/>
    <w:rsid w:val="007268DB"/>
    <w:rsid w:val="00726B95"/>
    <w:rsid w:val="00727731"/>
    <w:rsid w:val="00730215"/>
    <w:rsid w:val="00731071"/>
    <w:rsid w:val="0073138A"/>
    <w:rsid w:val="0073271F"/>
    <w:rsid w:val="00733D36"/>
    <w:rsid w:val="007341DC"/>
    <w:rsid w:val="00734653"/>
    <w:rsid w:val="00735C40"/>
    <w:rsid w:val="007361D7"/>
    <w:rsid w:val="007362C1"/>
    <w:rsid w:val="00737035"/>
    <w:rsid w:val="00741F50"/>
    <w:rsid w:val="007427D7"/>
    <w:rsid w:val="0074327C"/>
    <w:rsid w:val="00743631"/>
    <w:rsid w:val="00743E66"/>
    <w:rsid w:val="007444A6"/>
    <w:rsid w:val="00745244"/>
    <w:rsid w:val="007453D4"/>
    <w:rsid w:val="00746C69"/>
    <w:rsid w:val="0074767F"/>
    <w:rsid w:val="00751084"/>
    <w:rsid w:val="00752445"/>
    <w:rsid w:val="007529E3"/>
    <w:rsid w:val="00753471"/>
    <w:rsid w:val="007534C3"/>
    <w:rsid w:val="00755F6F"/>
    <w:rsid w:val="00755F89"/>
    <w:rsid w:val="0075782C"/>
    <w:rsid w:val="00761F35"/>
    <w:rsid w:val="00767092"/>
    <w:rsid w:val="007705EF"/>
    <w:rsid w:val="007711B1"/>
    <w:rsid w:val="00772787"/>
    <w:rsid w:val="0077304E"/>
    <w:rsid w:val="0077443A"/>
    <w:rsid w:val="00774A0E"/>
    <w:rsid w:val="00776638"/>
    <w:rsid w:val="00780DB5"/>
    <w:rsid w:val="007818CA"/>
    <w:rsid w:val="00782C8E"/>
    <w:rsid w:val="007835B8"/>
    <w:rsid w:val="007857BE"/>
    <w:rsid w:val="0078594C"/>
    <w:rsid w:val="007924F4"/>
    <w:rsid w:val="00792DCA"/>
    <w:rsid w:val="00793555"/>
    <w:rsid w:val="00794985"/>
    <w:rsid w:val="0079589E"/>
    <w:rsid w:val="00796D03"/>
    <w:rsid w:val="00796FDE"/>
    <w:rsid w:val="0079782B"/>
    <w:rsid w:val="007A1AF4"/>
    <w:rsid w:val="007A1C3E"/>
    <w:rsid w:val="007A2286"/>
    <w:rsid w:val="007A479C"/>
    <w:rsid w:val="007A56F6"/>
    <w:rsid w:val="007A57B0"/>
    <w:rsid w:val="007A6F39"/>
    <w:rsid w:val="007A7B8C"/>
    <w:rsid w:val="007B12EE"/>
    <w:rsid w:val="007B1530"/>
    <w:rsid w:val="007B19B5"/>
    <w:rsid w:val="007B1E6C"/>
    <w:rsid w:val="007B3679"/>
    <w:rsid w:val="007B5D15"/>
    <w:rsid w:val="007B5F66"/>
    <w:rsid w:val="007B605A"/>
    <w:rsid w:val="007B7994"/>
    <w:rsid w:val="007B7A89"/>
    <w:rsid w:val="007C0C71"/>
    <w:rsid w:val="007C1318"/>
    <w:rsid w:val="007C39AB"/>
    <w:rsid w:val="007C3D95"/>
    <w:rsid w:val="007C4857"/>
    <w:rsid w:val="007C68D3"/>
    <w:rsid w:val="007C70CB"/>
    <w:rsid w:val="007C7291"/>
    <w:rsid w:val="007D114B"/>
    <w:rsid w:val="007D2379"/>
    <w:rsid w:val="007D259E"/>
    <w:rsid w:val="007D368F"/>
    <w:rsid w:val="007D5092"/>
    <w:rsid w:val="007D5F01"/>
    <w:rsid w:val="007D6965"/>
    <w:rsid w:val="007D6F81"/>
    <w:rsid w:val="007D71AD"/>
    <w:rsid w:val="007E0A88"/>
    <w:rsid w:val="007E15C1"/>
    <w:rsid w:val="007E5974"/>
    <w:rsid w:val="007E5B73"/>
    <w:rsid w:val="007E5C34"/>
    <w:rsid w:val="007E6C03"/>
    <w:rsid w:val="007E75D3"/>
    <w:rsid w:val="007F00CB"/>
    <w:rsid w:val="007F0FF0"/>
    <w:rsid w:val="007F1865"/>
    <w:rsid w:val="007F36EC"/>
    <w:rsid w:val="007F414D"/>
    <w:rsid w:val="007F7DAB"/>
    <w:rsid w:val="00802BE5"/>
    <w:rsid w:val="00802CC4"/>
    <w:rsid w:val="00805734"/>
    <w:rsid w:val="00805836"/>
    <w:rsid w:val="00806CBD"/>
    <w:rsid w:val="008107F8"/>
    <w:rsid w:val="00810A03"/>
    <w:rsid w:val="00812EE5"/>
    <w:rsid w:val="008137B8"/>
    <w:rsid w:val="00813B82"/>
    <w:rsid w:val="00813C71"/>
    <w:rsid w:val="00814112"/>
    <w:rsid w:val="008141FE"/>
    <w:rsid w:val="00815204"/>
    <w:rsid w:val="008152CC"/>
    <w:rsid w:val="00815D92"/>
    <w:rsid w:val="008170C6"/>
    <w:rsid w:val="00817C0C"/>
    <w:rsid w:val="008228CB"/>
    <w:rsid w:val="008234E0"/>
    <w:rsid w:val="00826513"/>
    <w:rsid w:val="008274D9"/>
    <w:rsid w:val="008304DD"/>
    <w:rsid w:val="008326B3"/>
    <w:rsid w:val="00833D8A"/>
    <w:rsid w:val="00834041"/>
    <w:rsid w:val="00834E3F"/>
    <w:rsid w:val="00835C0C"/>
    <w:rsid w:val="00835D4E"/>
    <w:rsid w:val="00836C4C"/>
    <w:rsid w:val="0084087A"/>
    <w:rsid w:val="008433E6"/>
    <w:rsid w:val="0084343D"/>
    <w:rsid w:val="00844C54"/>
    <w:rsid w:val="008478B3"/>
    <w:rsid w:val="008503A0"/>
    <w:rsid w:val="00850A3C"/>
    <w:rsid w:val="008523EB"/>
    <w:rsid w:val="00855E51"/>
    <w:rsid w:val="0085780B"/>
    <w:rsid w:val="0085793B"/>
    <w:rsid w:val="00857B6B"/>
    <w:rsid w:val="008601E4"/>
    <w:rsid w:val="0086050F"/>
    <w:rsid w:val="0086172F"/>
    <w:rsid w:val="00862B51"/>
    <w:rsid w:val="00863E9E"/>
    <w:rsid w:val="00864353"/>
    <w:rsid w:val="0086497C"/>
    <w:rsid w:val="00864ACE"/>
    <w:rsid w:val="00865548"/>
    <w:rsid w:val="00870230"/>
    <w:rsid w:val="00870A91"/>
    <w:rsid w:val="0087203D"/>
    <w:rsid w:val="008730AC"/>
    <w:rsid w:val="0087761E"/>
    <w:rsid w:val="00883AC4"/>
    <w:rsid w:val="00883B43"/>
    <w:rsid w:val="00884C17"/>
    <w:rsid w:val="008859EB"/>
    <w:rsid w:val="008863EA"/>
    <w:rsid w:val="00886A3A"/>
    <w:rsid w:val="00887688"/>
    <w:rsid w:val="00887CB8"/>
    <w:rsid w:val="008900BD"/>
    <w:rsid w:val="008902BD"/>
    <w:rsid w:val="00891528"/>
    <w:rsid w:val="008935A0"/>
    <w:rsid w:val="0089449D"/>
    <w:rsid w:val="008952B4"/>
    <w:rsid w:val="008955AB"/>
    <w:rsid w:val="00895D5C"/>
    <w:rsid w:val="008A09C3"/>
    <w:rsid w:val="008A0AC5"/>
    <w:rsid w:val="008A0FEB"/>
    <w:rsid w:val="008A2991"/>
    <w:rsid w:val="008A3B39"/>
    <w:rsid w:val="008A3F6C"/>
    <w:rsid w:val="008A51D7"/>
    <w:rsid w:val="008A64EE"/>
    <w:rsid w:val="008A7794"/>
    <w:rsid w:val="008B2D53"/>
    <w:rsid w:val="008B35CE"/>
    <w:rsid w:val="008B53D5"/>
    <w:rsid w:val="008B5B55"/>
    <w:rsid w:val="008B7541"/>
    <w:rsid w:val="008B7F52"/>
    <w:rsid w:val="008C239E"/>
    <w:rsid w:val="008C38F4"/>
    <w:rsid w:val="008C6290"/>
    <w:rsid w:val="008C6BDE"/>
    <w:rsid w:val="008D355D"/>
    <w:rsid w:val="008D7332"/>
    <w:rsid w:val="008D7926"/>
    <w:rsid w:val="008E012C"/>
    <w:rsid w:val="008E02B2"/>
    <w:rsid w:val="008E08CE"/>
    <w:rsid w:val="008E1275"/>
    <w:rsid w:val="008E3BDE"/>
    <w:rsid w:val="008E66AE"/>
    <w:rsid w:val="008F152C"/>
    <w:rsid w:val="008F1DFE"/>
    <w:rsid w:val="008F22FD"/>
    <w:rsid w:val="008F3F76"/>
    <w:rsid w:val="008F55F7"/>
    <w:rsid w:val="008F5881"/>
    <w:rsid w:val="00903E69"/>
    <w:rsid w:val="00904AF9"/>
    <w:rsid w:val="0090573C"/>
    <w:rsid w:val="00912359"/>
    <w:rsid w:val="009126A0"/>
    <w:rsid w:val="00912750"/>
    <w:rsid w:val="00914AF1"/>
    <w:rsid w:val="0091556B"/>
    <w:rsid w:val="0091570E"/>
    <w:rsid w:val="009159E2"/>
    <w:rsid w:val="009166E0"/>
    <w:rsid w:val="00917577"/>
    <w:rsid w:val="009176ED"/>
    <w:rsid w:val="00920FB5"/>
    <w:rsid w:val="009227DD"/>
    <w:rsid w:val="00922BA1"/>
    <w:rsid w:val="00923354"/>
    <w:rsid w:val="00926028"/>
    <w:rsid w:val="00926572"/>
    <w:rsid w:val="00927353"/>
    <w:rsid w:val="00930937"/>
    <w:rsid w:val="00930C4F"/>
    <w:rsid w:val="0093223D"/>
    <w:rsid w:val="00933778"/>
    <w:rsid w:val="00934D32"/>
    <w:rsid w:val="00935A66"/>
    <w:rsid w:val="00935C56"/>
    <w:rsid w:val="00936218"/>
    <w:rsid w:val="0093765E"/>
    <w:rsid w:val="00940FEA"/>
    <w:rsid w:val="009443F3"/>
    <w:rsid w:val="00947FDE"/>
    <w:rsid w:val="009510A1"/>
    <w:rsid w:val="0095284A"/>
    <w:rsid w:val="009529BA"/>
    <w:rsid w:val="00952E15"/>
    <w:rsid w:val="009530D3"/>
    <w:rsid w:val="009533C2"/>
    <w:rsid w:val="00953D30"/>
    <w:rsid w:val="00954BCF"/>
    <w:rsid w:val="00954C5F"/>
    <w:rsid w:val="00955AE8"/>
    <w:rsid w:val="00956BEC"/>
    <w:rsid w:val="00956FFA"/>
    <w:rsid w:val="009572CD"/>
    <w:rsid w:val="00960C0C"/>
    <w:rsid w:val="00961326"/>
    <w:rsid w:val="00961443"/>
    <w:rsid w:val="00961609"/>
    <w:rsid w:val="00962C7A"/>
    <w:rsid w:val="00962D5E"/>
    <w:rsid w:val="00964076"/>
    <w:rsid w:val="009640C0"/>
    <w:rsid w:val="0096524D"/>
    <w:rsid w:val="009674FC"/>
    <w:rsid w:val="00967C69"/>
    <w:rsid w:val="00971BC8"/>
    <w:rsid w:val="00971C78"/>
    <w:rsid w:val="00973F74"/>
    <w:rsid w:val="00974A69"/>
    <w:rsid w:val="00976578"/>
    <w:rsid w:val="00976B00"/>
    <w:rsid w:val="00980642"/>
    <w:rsid w:val="009825CB"/>
    <w:rsid w:val="009859DB"/>
    <w:rsid w:val="009869BC"/>
    <w:rsid w:val="009924ED"/>
    <w:rsid w:val="00992885"/>
    <w:rsid w:val="009931EF"/>
    <w:rsid w:val="00993DE4"/>
    <w:rsid w:val="00994CFE"/>
    <w:rsid w:val="00996C42"/>
    <w:rsid w:val="0099718D"/>
    <w:rsid w:val="009974B6"/>
    <w:rsid w:val="009A0ED7"/>
    <w:rsid w:val="009A1A3C"/>
    <w:rsid w:val="009A22E6"/>
    <w:rsid w:val="009A2851"/>
    <w:rsid w:val="009A383C"/>
    <w:rsid w:val="009A4684"/>
    <w:rsid w:val="009A6159"/>
    <w:rsid w:val="009A7541"/>
    <w:rsid w:val="009A75DD"/>
    <w:rsid w:val="009B1D4D"/>
    <w:rsid w:val="009B232C"/>
    <w:rsid w:val="009B2B6F"/>
    <w:rsid w:val="009B2C7D"/>
    <w:rsid w:val="009B41A0"/>
    <w:rsid w:val="009B73E9"/>
    <w:rsid w:val="009B7AA1"/>
    <w:rsid w:val="009C1A7F"/>
    <w:rsid w:val="009C545F"/>
    <w:rsid w:val="009C5DC7"/>
    <w:rsid w:val="009C5EE6"/>
    <w:rsid w:val="009C7AFE"/>
    <w:rsid w:val="009D01A6"/>
    <w:rsid w:val="009D1DB1"/>
    <w:rsid w:val="009D2F65"/>
    <w:rsid w:val="009D32A7"/>
    <w:rsid w:val="009D3522"/>
    <w:rsid w:val="009D518A"/>
    <w:rsid w:val="009D63CB"/>
    <w:rsid w:val="009D69C1"/>
    <w:rsid w:val="009D7CE4"/>
    <w:rsid w:val="009E0F78"/>
    <w:rsid w:val="009E1D4A"/>
    <w:rsid w:val="009E5ACC"/>
    <w:rsid w:val="009E5E51"/>
    <w:rsid w:val="009F051B"/>
    <w:rsid w:val="009F07BC"/>
    <w:rsid w:val="009F22AC"/>
    <w:rsid w:val="009F2A75"/>
    <w:rsid w:val="009F4EF7"/>
    <w:rsid w:val="009F5CCE"/>
    <w:rsid w:val="009F680C"/>
    <w:rsid w:val="009F6DDE"/>
    <w:rsid w:val="009F6F74"/>
    <w:rsid w:val="009F78F1"/>
    <w:rsid w:val="009F7BA6"/>
    <w:rsid w:val="009F7CD0"/>
    <w:rsid w:val="00A007B4"/>
    <w:rsid w:val="00A00E7F"/>
    <w:rsid w:val="00A025D6"/>
    <w:rsid w:val="00A02D64"/>
    <w:rsid w:val="00A0320E"/>
    <w:rsid w:val="00A04FEE"/>
    <w:rsid w:val="00A05333"/>
    <w:rsid w:val="00A06117"/>
    <w:rsid w:val="00A06BA7"/>
    <w:rsid w:val="00A07733"/>
    <w:rsid w:val="00A07E72"/>
    <w:rsid w:val="00A13EB1"/>
    <w:rsid w:val="00A13F1A"/>
    <w:rsid w:val="00A1402C"/>
    <w:rsid w:val="00A1444C"/>
    <w:rsid w:val="00A1506E"/>
    <w:rsid w:val="00A1512D"/>
    <w:rsid w:val="00A176A1"/>
    <w:rsid w:val="00A20132"/>
    <w:rsid w:val="00A21108"/>
    <w:rsid w:val="00A24080"/>
    <w:rsid w:val="00A24818"/>
    <w:rsid w:val="00A24C96"/>
    <w:rsid w:val="00A24FB5"/>
    <w:rsid w:val="00A25E8A"/>
    <w:rsid w:val="00A265E2"/>
    <w:rsid w:val="00A26978"/>
    <w:rsid w:val="00A269A1"/>
    <w:rsid w:val="00A27C7A"/>
    <w:rsid w:val="00A316ED"/>
    <w:rsid w:val="00A3321A"/>
    <w:rsid w:val="00A3642D"/>
    <w:rsid w:val="00A36E28"/>
    <w:rsid w:val="00A36FED"/>
    <w:rsid w:val="00A378A5"/>
    <w:rsid w:val="00A40F5D"/>
    <w:rsid w:val="00A424DE"/>
    <w:rsid w:val="00A42BC1"/>
    <w:rsid w:val="00A4422C"/>
    <w:rsid w:val="00A47C15"/>
    <w:rsid w:val="00A47C89"/>
    <w:rsid w:val="00A50172"/>
    <w:rsid w:val="00A504E9"/>
    <w:rsid w:val="00A50823"/>
    <w:rsid w:val="00A528D4"/>
    <w:rsid w:val="00A567E5"/>
    <w:rsid w:val="00A57018"/>
    <w:rsid w:val="00A60178"/>
    <w:rsid w:val="00A60437"/>
    <w:rsid w:val="00A60BD9"/>
    <w:rsid w:val="00A615E3"/>
    <w:rsid w:val="00A61715"/>
    <w:rsid w:val="00A619D8"/>
    <w:rsid w:val="00A62B8A"/>
    <w:rsid w:val="00A6426A"/>
    <w:rsid w:val="00A64FCF"/>
    <w:rsid w:val="00A65C0B"/>
    <w:rsid w:val="00A67CAB"/>
    <w:rsid w:val="00A67CC7"/>
    <w:rsid w:val="00A67E0F"/>
    <w:rsid w:val="00A703A3"/>
    <w:rsid w:val="00A70AA5"/>
    <w:rsid w:val="00A728F1"/>
    <w:rsid w:val="00A735F8"/>
    <w:rsid w:val="00A73A3B"/>
    <w:rsid w:val="00A73C0B"/>
    <w:rsid w:val="00A741F6"/>
    <w:rsid w:val="00A74E3A"/>
    <w:rsid w:val="00A7768E"/>
    <w:rsid w:val="00A82136"/>
    <w:rsid w:val="00A8216F"/>
    <w:rsid w:val="00A864AC"/>
    <w:rsid w:val="00A87743"/>
    <w:rsid w:val="00A903E8"/>
    <w:rsid w:val="00A93996"/>
    <w:rsid w:val="00A97A9D"/>
    <w:rsid w:val="00AA1304"/>
    <w:rsid w:val="00AA214B"/>
    <w:rsid w:val="00AA3CAA"/>
    <w:rsid w:val="00AA4E0D"/>
    <w:rsid w:val="00AA4E89"/>
    <w:rsid w:val="00AA62DE"/>
    <w:rsid w:val="00AA712D"/>
    <w:rsid w:val="00AA77F7"/>
    <w:rsid w:val="00AB191B"/>
    <w:rsid w:val="00AB3048"/>
    <w:rsid w:val="00AB4D46"/>
    <w:rsid w:val="00AB4E86"/>
    <w:rsid w:val="00AB5062"/>
    <w:rsid w:val="00AB5077"/>
    <w:rsid w:val="00AB61D9"/>
    <w:rsid w:val="00AC0DD6"/>
    <w:rsid w:val="00AC1B74"/>
    <w:rsid w:val="00AC42D7"/>
    <w:rsid w:val="00AC6A04"/>
    <w:rsid w:val="00AD362B"/>
    <w:rsid w:val="00AD4955"/>
    <w:rsid w:val="00AD5CE5"/>
    <w:rsid w:val="00AD632E"/>
    <w:rsid w:val="00AE7996"/>
    <w:rsid w:val="00AE7A55"/>
    <w:rsid w:val="00AE7BA0"/>
    <w:rsid w:val="00AE7BB0"/>
    <w:rsid w:val="00AE7D00"/>
    <w:rsid w:val="00AF0929"/>
    <w:rsid w:val="00AF209D"/>
    <w:rsid w:val="00AF2A37"/>
    <w:rsid w:val="00B0127E"/>
    <w:rsid w:val="00B0161D"/>
    <w:rsid w:val="00B035B8"/>
    <w:rsid w:val="00B043A4"/>
    <w:rsid w:val="00B04BFA"/>
    <w:rsid w:val="00B054B0"/>
    <w:rsid w:val="00B05DC2"/>
    <w:rsid w:val="00B07F4D"/>
    <w:rsid w:val="00B11925"/>
    <w:rsid w:val="00B129D2"/>
    <w:rsid w:val="00B138CA"/>
    <w:rsid w:val="00B14D61"/>
    <w:rsid w:val="00B14F06"/>
    <w:rsid w:val="00B20092"/>
    <w:rsid w:val="00B20DDC"/>
    <w:rsid w:val="00B21530"/>
    <w:rsid w:val="00B249DE"/>
    <w:rsid w:val="00B24CBD"/>
    <w:rsid w:val="00B24D85"/>
    <w:rsid w:val="00B25175"/>
    <w:rsid w:val="00B25C29"/>
    <w:rsid w:val="00B30E32"/>
    <w:rsid w:val="00B31439"/>
    <w:rsid w:val="00B31CB1"/>
    <w:rsid w:val="00B3278C"/>
    <w:rsid w:val="00B327C7"/>
    <w:rsid w:val="00B32A1E"/>
    <w:rsid w:val="00B33CFB"/>
    <w:rsid w:val="00B33D9F"/>
    <w:rsid w:val="00B34721"/>
    <w:rsid w:val="00B36A19"/>
    <w:rsid w:val="00B36A2D"/>
    <w:rsid w:val="00B36D8F"/>
    <w:rsid w:val="00B36F87"/>
    <w:rsid w:val="00B37BAD"/>
    <w:rsid w:val="00B37F81"/>
    <w:rsid w:val="00B43146"/>
    <w:rsid w:val="00B50E8F"/>
    <w:rsid w:val="00B50F9A"/>
    <w:rsid w:val="00B51472"/>
    <w:rsid w:val="00B5188C"/>
    <w:rsid w:val="00B51F95"/>
    <w:rsid w:val="00B5224F"/>
    <w:rsid w:val="00B533D6"/>
    <w:rsid w:val="00B5639E"/>
    <w:rsid w:val="00B61888"/>
    <w:rsid w:val="00B623EB"/>
    <w:rsid w:val="00B62478"/>
    <w:rsid w:val="00B63438"/>
    <w:rsid w:val="00B64797"/>
    <w:rsid w:val="00B64ECB"/>
    <w:rsid w:val="00B652E6"/>
    <w:rsid w:val="00B66BB8"/>
    <w:rsid w:val="00B70683"/>
    <w:rsid w:val="00B70DA1"/>
    <w:rsid w:val="00B70EBB"/>
    <w:rsid w:val="00B7197E"/>
    <w:rsid w:val="00B738A6"/>
    <w:rsid w:val="00B76E0F"/>
    <w:rsid w:val="00B80B36"/>
    <w:rsid w:val="00B8204B"/>
    <w:rsid w:val="00B83FF2"/>
    <w:rsid w:val="00B8467F"/>
    <w:rsid w:val="00B84F78"/>
    <w:rsid w:val="00B860B0"/>
    <w:rsid w:val="00B86ED6"/>
    <w:rsid w:val="00B94F29"/>
    <w:rsid w:val="00BA1706"/>
    <w:rsid w:val="00BA4DCF"/>
    <w:rsid w:val="00BA5849"/>
    <w:rsid w:val="00BB68B6"/>
    <w:rsid w:val="00BB7710"/>
    <w:rsid w:val="00BC2A05"/>
    <w:rsid w:val="00BC48F8"/>
    <w:rsid w:val="00BC754E"/>
    <w:rsid w:val="00BC7749"/>
    <w:rsid w:val="00BC79FA"/>
    <w:rsid w:val="00BD0881"/>
    <w:rsid w:val="00BD28B8"/>
    <w:rsid w:val="00BD5F0F"/>
    <w:rsid w:val="00BD7E88"/>
    <w:rsid w:val="00BE0835"/>
    <w:rsid w:val="00BE12E9"/>
    <w:rsid w:val="00BE25C1"/>
    <w:rsid w:val="00BE36BD"/>
    <w:rsid w:val="00BE6CC0"/>
    <w:rsid w:val="00BF0779"/>
    <w:rsid w:val="00BF235B"/>
    <w:rsid w:val="00BF282E"/>
    <w:rsid w:val="00BF3392"/>
    <w:rsid w:val="00BF420C"/>
    <w:rsid w:val="00BF4441"/>
    <w:rsid w:val="00BF481B"/>
    <w:rsid w:val="00C00E2A"/>
    <w:rsid w:val="00C04FF0"/>
    <w:rsid w:val="00C079D4"/>
    <w:rsid w:val="00C109FF"/>
    <w:rsid w:val="00C117D4"/>
    <w:rsid w:val="00C1585E"/>
    <w:rsid w:val="00C162AA"/>
    <w:rsid w:val="00C16ADC"/>
    <w:rsid w:val="00C2056A"/>
    <w:rsid w:val="00C212DD"/>
    <w:rsid w:val="00C212F7"/>
    <w:rsid w:val="00C2371F"/>
    <w:rsid w:val="00C2591A"/>
    <w:rsid w:val="00C30286"/>
    <w:rsid w:val="00C307EE"/>
    <w:rsid w:val="00C30EB4"/>
    <w:rsid w:val="00C31716"/>
    <w:rsid w:val="00C34CAC"/>
    <w:rsid w:val="00C367B4"/>
    <w:rsid w:val="00C368D7"/>
    <w:rsid w:val="00C415DF"/>
    <w:rsid w:val="00C41857"/>
    <w:rsid w:val="00C41A32"/>
    <w:rsid w:val="00C41B34"/>
    <w:rsid w:val="00C420DA"/>
    <w:rsid w:val="00C42F9F"/>
    <w:rsid w:val="00C43583"/>
    <w:rsid w:val="00C43CED"/>
    <w:rsid w:val="00C461DE"/>
    <w:rsid w:val="00C474CE"/>
    <w:rsid w:val="00C47977"/>
    <w:rsid w:val="00C500BB"/>
    <w:rsid w:val="00C504E1"/>
    <w:rsid w:val="00C50806"/>
    <w:rsid w:val="00C52151"/>
    <w:rsid w:val="00C53092"/>
    <w:rsid w:val="00C534D9"/>
    <w:rsid w:val="00C53F87"/>
    <w:rsid w:val="00C54737"/>
    <w:rsid w:val="00C569FF"/>
    <w:rsid w:val="00C601F1"/>
    <w:rsid w:val="00C607C5"/>
    <w:rsid w:val="00C6082D"/>
    <w:rsid w:val="00C61A1A"/>
    <w:rsid w:val="00C6251E"/>
    <w:rsid w:val="00C642BA"/>
    <w:rsid w:val="00C6442A"/>
    <w:rsid w:val="00C646F3"/>
    <w:rsid w:val="00C704F1"/>
    <w:rsid w:val="00C715F6"/>
    <w:rsid w:val="00C726EA"/>
    <w:rsid w:val="00C7281C"/>
    <w:rsid w:val="00C740AF"/>
    <w:rsid w:val="00C741D6"/>
    <w:rsid w:val="00C7563E"/>
    <w:rsid w:val="00C75797"/>
    <w:rsid w:val="00C76541"/>
    <w:rsid w:val="00C80DB0"/>
    <w:rsid w:val="00C81EEB"/>
    <w:rsid w:val="00C841C4"/>
    <w:rsid w:val="00C84D3D"/>
    <w:rsid w:val="00C91A9F"/>
    <w:rsid w:val="00C932E7"/>
    <w:rsid w:val="00C943C7"/>
    <w:rsid w:val="00C9675C"/>
    <w:rsid w:val="00C972C3"/>
    <w:rsid w:val="00C97EED"/>
    <w:rsid w:val="00CA0B7B"/>
    <w:rsid w:val="00CA5A38"/>
    <w:rsid w:val="00CA6C56"/>
    <w:rsid w:val="00CA78E5"/>
    <w:rsid w:val="00CB32CA"/>
    <w:rsid w:val="00CB4AAC"/>
    <w:rsid w:val="00CB6746"/>
    <w:rsid w:val="00CC61A6"/>
    <w:rsid w:val="00CD0FB5"/>
    <w:rsid w:val="00CD192A"/>
    <w:rsid w:val="00CD2CA5"/>
    <w:rsid w:val="00CD2D0D"/>
    <w:rsid w:val="00CD42BF"/>
    <w:rsid w:val="00CD6DB3"/>
    <w:rsid w:val="00CD77F8"/>
    <w:rsid w:val="00CE271B"/>
    <w:rsid w:val="00CE49AD"/>
    <w:rsid w:val="00CE742C"/>
    <w:rsid w:val="00CF01B0"/>
    <w:rsid w:val="00CF1647"/>
    <w:rsid w:val="00CF20CC"/>
    <w:rsid w:val="00CF28AF"/>
    <w:rsid w:val="00CF4598"/>
    <w:rsid w:val="00CF646B"/>
    <w:rsid w:val="00CF7D53"/>
    <w:rsid w:val="00D00D3D"/>
    <w:rsid w:val="00D01CFB"/>
    <w:rsid w:val="00D02950"/>
    <w:rsid w:val="00D02978"/>
    <w:rsid w:val="00D0478C"/>
    <w:rsid w:val="00D04871"/>
    <w:rsid w:val="00D05D35"/>
    <w:rsid w:val="00D06AA9"/>
    <w:rsid w:val="00D1363D"/>
    <w:rsid w:val="00D14053"/>
    <w:rsid w:val="00D141A8"/>
    <w:rsid w:val="00D14771"/>
    <w:rsid w:val="00D14A5C"/>
    <w:rsid w:val="00D16037"/>
    <w:rsid w:val="00D1678C"/>
    <w:rsid w:val="00D220CA"/>
    <w:rsid w:val="00D23A14"/>
    <w:rsid w:val="00D24170"/>
    <w:rsid w:val="00D2670C"/>
    <w:rsid w:val="00D26E00"/>
    <w:rsid w:val="00D2799C"/>
    <w:rsid w:val="00D33E1B"/>
    <w:rsid w:val="00D34438"/>
    <w:rsid w:val="00D3450C"/>
    <w:rsid w:val="00D34C14"/>
    <w:rsid w:val="00D3591A"/>
    <w:rsid w:val="00D41F6D"/>
    <w:rsid w:val="00D43004"/>
    <w:rsid w:val="00D43ECD"/>
    <w:rsid w:val="00D4458F"/>
    <w:rsid w:val="00D4507D"/>
    <w:rsid w:val="00D45AA3"/>
    <w:rsid w:val="00D45D34"/>
    <w:rsid w:val="00D46873"/>
    <w:rsid w:val="00D52333"/>
    <w:rsid w:val="00D52BCF"/>
    <w:rsid w:val="00D56471"/>
    <w:rsid w:val="00D601C7"/>
    <w:rsid w:val="00D6140D"/>
    <w:rsid w:val="00D61D2A"/>
    <w:rsid w:val="00D63E0E"/>
    <w:rsid w:val="00D6562A"/>
    <w:rsid w:val="00D71B6B"/>
    <w:rsid w:val="00D759F3"/>
    <w:rsid w:val="00D77254"/>
    <w:rsid w:val="00D80B38"/>
    <w:rsid w:val="00D8439B"/>
    <w:rsid w:val="00D869DC"/>
    <w:rsid w:val="00D875C2"/>
    <w:rsid w:val="00D87674"/>
    <w:rsid w:val="00D91181"/>
    <w:rsid w:val="00D93B53"/>
    <w:rsid w:val="00D96A72"/>
    <w:rsid w:val="00D97B3B"/>
    <w:rsid w:val="00DA08DA"/>
    <w:rsid w:val="00DA0E81"/>
    <w:rsid w:val="00DA1F65"/>
    <w:rsid w:val="00DA1F96"/>
    <w:rsid w:val="00DA3FB2"/>
    <w:rsid w:val="00DA415C"/>
    <w:rsid w:val="00DA435B"/>
    <w:rsid w:val="00DA4A76"/>
    <w:rsid w:val="00DA5A4C"/>
    <w:rsid w:val="00DA60FE"/>
    <w:rsid w:val="00DB2873"/>
    <w:rsid w:val="00DB2EB2"/>
    <w:rsid w:val="00DB32AC"/>
    <w:rsid w:val="00DB3C9C"/>
    <w:rsid w:val="00DB3D23"/>
    <w:rsid w:val="00DB3F85"/>
    <w:rsid w:val="00DB48B1"/>
    <w:rsid w:val="00DB57CA"/>
    <w:rsid w:val="00DB7EE8"/>
    <w:rsid w:val="00DB7F5B"/>
    <w:rsid w:val="00DC2893"/>
    <w:rsid w:val="00DC3166"/>
    <w:rsid w:val="00DD0EB4"/>
    <w:rsid w:val="00DD0EDA"/>
    <w:rsid w:val="00DD1040"/>
    <w:rsid w:val="00DD547F"/>
    <w:rsid w:val="00DD585B"/>
    <w:rsid w:val="00DD5E39"/>
    <w:rsid w:val="00DD7015"/>
    <w:rsid w:val="00DE0312"/>
    <w:rsid w:val="00DE1C65"/>
    <w:rsid w:val="00DE1FCC"/>
    <w:rsid w:val="00DE5DCB"/>
    <w:rsid w:val="00DE6C03"/>
    <w:rsid w:val="00DF16BE"/>
    <w:rsid w:val="00DF1CE4"/>
    <w:rsid w:val="00DF1FE3"/>
    <w:rsid w:val="00DF4860"/>
    <w:rsid w:val="00DF57BC"/>
    <w:rsid w:val="00DF6062"/>
    <w:rsid w:val="00DF6E81"/>
    <w:rsid w:val="00DF70E0"/>
    <w:rsid w:val="00DF7338"/>
    <w:rsid w:val="00E019B1"/>
    <w:rsid w:val="00E01A41"/>
    <w:rsid w:val="00E02891"/>
    <w:rsid w:val="00E02A21"/>
    <w:rsid w:val="00E03415"/>
    <w:rsid w:val="00E05D9A"/>
    <w:rsid w:val="00E05E91"/>
    <w:rsid w:val="00E07371"/>
    <w:rsid w:val="00E07B88"/>
    <w:rsid w:val="00E10EAF"/>
    <w:rsid w:val="00E11AC7"/>
    <w:rsid w:val="00E15A28"/>
    <w:rsid w:val="00E15EDF"/>
    <w:rsid w:val="00E16A78"/>
    <w:rsid w:val="00E16F56"/>
    <w:rsid w:val="00E17A37"/>
    <w:rsid w:val="00E17D76"/>
    <w:rsid w:val="00E21190"/>
    <w:rsid w:val="00E217B7"/>
    <w:rsid w:val="00E22C88"/>
    <w:rsid w:val="00E23A37"/>
    <w:rsid w:val="00E2547F"/>
    <w:rsid w:val="00E259C8"/>
    <w:rsid w:val="00E27E00"/>
    <w:rsid w:val="00E30459"/>
    <w:rsid w:val="00E317B5"/>
    <w:rsid w:val="00E31ADF"/>
    <w:rsid w:val="00E323E0"/>
    <w:rsid w:val="00E32CFE"/>
    <w:rsid w:val="00E33CF9"/>
    <w:rsid w:val="00E35E29"/>
    <w:rsid w:val="00E361F0"/>
    <w:rsid w:val="00E3693F"/>
    <w:rsid w:val="00E423E8"/>
    <w:rsid w:val="00E429DB"/>
    <w:rsid w:val="00E430D2"/>
    <w:rsid w:val="00E43202"/>
    <w:rsid w:val="00E435C8"/>
    <w:rsid w:val="00E44104"/>
    <w:rsid w:val="00E44436"/>
    <w:rsid w:val="00E44AB9"/>
    <w:rsid w:val="00E452BF"/>
    <w:rsid w:val="00E452CB"/>
    <w:rsid w:val="00E453F7"/>
    <w:rsid w:val="00E454F0"/>
    <w:rsid w:val="00E45F98"/>
    <w:rsid w:val="00E508BC"/>
    <w:rsid w:val="00E50C7D"/>
    <w:rsid w:val="00E52BA1"/>
    <w:rsid w:val="00E541C3"/>
    <w:rsid w:val="00E55694"/>
    <w:rsid w:val="00E56122"/>
    <w:rsid w:val="00E56164"/>
    <w:rsid w:val="00E57E06"/>
    <w:rsid w:val="00E626B7"/>
    <w:rsid w:val="00E64E2F"/>
    <w:rsid w:val="00E65F55"/>
    <w:rsid w:val="00E671DD"/>
    <w:rsid w:val="00E70B2E"/>
    <w:rsid w:val="00E72A9E"/>
    <w:rsid w:val="00E768EC"/>
    <w:rsid w:val="00E76C2E"/>
    <w:rsid w:val="00E825F6"/>
    <w:rsid w:val="00E85975"/>
    <w:rsid w:val="00E87CC0"/>
    <w:rsid w:val="00E87F07"/>
    <w:rsid w:val="00E904AD"/>
    <w:rsid w:val="00E925C4"/>
    <w:rsid w:val="00E9279B"/>
    <w:rsid w:val="00E943B4"/>
    <w:rsid w:val="00E95333"/>
    <w:rsid w:val="00E95363"/>
    <w:rsid w:val="00E95567"/>
    <w:rsid w:val="00EA007E"/>
    <w:rsid w:val="00EA0D65"/>
    <w:rsid w:val="00EA182E"/>
    <w:rsid w:val="00EA3460"/>
    <w:rsid w:val="00EA54F2"/>
    <w:rsid w:val="00EA5951"/>
    <w:rsid w:val="00EA6687"/>
    <w:rsid w:val="00EA7079"/>
    <w:rsid w:val="00EB0303"/>
    <w:rsid w:val="00EB1467"/>
    <w:rsid w:val="00EB149A"/>
    <w:rsid w:val="00EB1D30"/>
    <w:rsid w:val="00EB41DD"/>
    <w:rsid w:val="00EB6B56"/>
    <w:rsid w:val="00EB7B3F"/>
    <w:rsid w:val="00EC0F7C"/>
    <w:rsid w:val="00EC1EE5"/>
    <w:rsid w:val="00EC1F2E"/>
    <w:rsid w:val="00EC255E"/>
    <w:rsid w:val="00EC2963"/>
    <w:rsid w:val="00EC37E2"/>
    <w:rsid w:val="00EC48AF"/>
    <w:rsid w:val="00EC4ECC"/>
    <w:rsid w:val="00EC5138"/>
    <w:rsid w:val="00EC5183"/>
    <w:rsid w:val="00EC5C1F"/>
    <w:rsid w:val="00ED1D09"/>
    <w:rsid w:val="00ED2328"/>
    <w:rsid w:val="00ED3AE6"/>
    <w:rsid w:val="00ED57AE"/>
    <w:rsid w:val="00ED619E"/>
    <w:rsid w:val="00EE0C88"/>
    <w:rsid w:val="00EE2023"/>
    <w:rsid w:val="00EE409B"/>
    <w:rsid w:val="00EE70C0"/>
    <w:rsid w:val="00EE7DD9"/>
    <w:rsid w:val="00EF4B6A"/>
    <w:rsid w:val="00EF5E06"/>
    <w:rsid w:val="00EF699F"/>
    <w:rsid w:val="00EF6CB0"/>
    <w:rsid w:val="00EF7B5D"/>
    <w:rsid w:val="00F0072A"/>
    <w:rsid w:val="00F02292"/>
    <w:rsid w:val="00F03FF8"/>
    <w:rsid w:val="00F048B4"/>
    <w:rsid w:val="00F10E37"/>
    <w:rsid w:val="00F1713A"/>
    <w:rsid w:val="00F1729F"/>
    <w:rsid w:val="00F2148C"/>
    <w:rsid w:val="00F2217A"/>
    <w:rsid w:val="00F22B9B"/>
    <w:rsid w:val="00F22D09"/>
    <w:rsid w:val="00F24C08"/>
    <w:rsid w:val="00F30471"/>
    <w:rsid w:val="00F318F1"/>
    <w:rsid w:val="00F35255"/>
    <w:rsid w:val="00F36AEE"/>
    <w:rsid w:val="00F37E1F"/>
    <w:rsid w:val="00F41140"/>
    <w:rsid w:val="00F413BC"/>
    <w:rsid w:val="00F41C5D"/>
    <w:rsid w:val="00F50AB5"/>
    <w:rsid w:val="00F50ADF"/>
    <w:rsid w:val="00F54697"/>
    <w:rsid w:val="00F54E1C"/>
    <w:rsid w:val="00F55243"/>
    <w:rsid w:val="00F55B04"/>
    <w:rsid w:val="00F55EE9"/>
    <w:rsid w:val="00F56243"/>
    <w:rsid w:val="00F56500"/>
    <w:rsid w:val="00F5650F"/>
    <w:rsid w:val="00F565FB"/>
    <w:rsid w:val="00F56CFE"/>
    <w:rsid w:val="00F60102"/>
    <w:rsid w:val="00F60AED"/>
    <w:rsid w:val="00F60FC4"/>
    <w:rsid w:val="00F61237"/>
    <w:rsid w:val="00F61D9C"/>
    <w:rsid w:val="00F64D1D"/>
    <w:rsid w:val="00F65AD0"/>
    <w:rsid w:val="00F66196"/>
    <w:rsid w:val="00F66B57"/>
    <w:rsid w:val="00F705B2"/>
    <w:rsid w:val="00F74BB1"/>
    <w:rsid w:val="00F74F46"/>
    <w:rsid w:val="00F77B35"/>
    <w:rsid w:val="00F85921"/>
    <w:rsid w:val="00F866E3"/>
    <w:rsid w:val="00F86BEF"/>
    <w:rsid w:val="00F91997"/>
    <w:rsid w:val="00F93427"/>
    <w:rsid w:val="00F94FE9"/>
    <w:rsid w:val="00FA01A5"/>
    <w:rsid w:val="00FA2671"/>
    <w:rsid w:val="00FA37B8"/>
    <w:rsid w:val="00FA43B0"/>
    <w:rsid w:val="00FA4EF2"/>
    <w:rsid w:val="00FA5112"/>
    <w:rsid w:val="00FA5AD6"/>
    <w:rsid w:val="00FA6B25"/>
    <w:rsid w:val="00FB0291"/>
    <w:rsid w:val="00FB0404"/>
    <w:rsid w:val="00FB1590"/>
    <w:rsid w:val="00FB2637"/>
    <w:rsid w:val="00FB2B24"/>
    <w:rsid w:val="00FB3846"/>
    <w:rsid w:val="00FB3CE2"/>
    <w:rsid w:val="00FB3DA3"/>
    <w:rsid w:val="00FB5A65"/>
    <w:rsid w:val="00FC1D1B"/>
    <w:rsid w:val="00FC224D"/>
    <w:rsid w:val="00FC34EC"/>
    <w:rsid w:val="00FC4143"/>
    <w:rsid w:val="00FC4AD6"/>
    <w:rsid w:val="00FC4F94"/>
    <w:rsid w:val="00FC5A0A"/>
    <w:rsid w:val="00FC5BF6"/>
    <w:rsid w:val="00FC62A1"/>
    <w:rsid w:val="00FC667A"/>
    <w:rsid w:val="00FD18AE"/>
    <w:rsid w:val="00FD2BDA"/>
    <w:rsid w:val="00FD2CD4"/>
    <w:rsid w:val="00FD6929"/>
    <w:rsid w:val="00FE0E2F"/>
    <w:rsid w:val="00FE17B4"/>
    <w:rsid w:val="00FE3DA3"/>
    <w:rsid w:val="00FE547D"/>
    <w:rsid w:val="00FE7FDA"/>
    <w:rsid w:val="00FF6CE2"/>
    <w:rsid w:val="00FF736F"/>
    <w:rsid w:val="00FF7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04D"/>
  </w:style>
  <w:style w:type="paragraph" w:styleId="Nagwek1">
    <w:name w:val="heading 1"/>
    <w:basedOn w:val="Normalny"/>
    <w:next w:val="Normalny"/>
    <w:link w:val="Nagwek1Znak"/>
    <w:qFormat/>
    <w:rsid w:val="005B104D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5B104D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5B104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04D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5B10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5B104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B104D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5B104D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5B104D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5B104D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rsid w:val="005B104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B104D"/>
  </w:style>
  <w:style w:type="paragraph" w:styleId="Tekstpodstawowywcity2">
    <w:name w:val="Body Text Indent 2"/>
    <w:basedOn w:val="Normalny"/>
    <w:rsid w:val="005B104D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5B104D"/>
    <w:pPr>
      <w:spacing w:after="120" w:line="480" w:lineRule="auto"/>
    </w:pPr>
  </w:style>
  <w:style w:type="paragraph" w:styleId="Tekstdymka">
    <w:name w:val="Balloon Text"/>
    <w:basedOn w:val="Normalny"/>
    <w:semiHidden/>
    <w:rsid w:val="005B104D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5B104D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5B104D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5B104D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5B104D"/>
    <w:pPr>
      <w:ind w:left="850" w:hanging="425"/>
    </w:pPr>
  </w:style>
  <w:style w:type="paragraph" w:customStyle="1" w:styleId="lit1">
    <w:name w:val="lit1"/>
    <w:basedOn w:val="Normalny"/>
    <w:rsid w:val="005B104D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5B104D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5B104D"/>
    <w:pPr>
      <w:spacing w:line="360" w:lineRule="auto"/>
      <w:jc w:val="both"/>
    </w:pPr>
    <w:rPr>
      <w:rFonts w:ascii="Arial" w:hAnsi="Arial" w:cs="Arial"/>
    </w:rPr>
  </w:style>
  <w:style w:type="character" w:customStyle="1" w:styleId="akapitdomyslny">
    <w:name w:val="akapitdomyslny"/>
    <w:basedOn w:val="Domylnaczcionkaakapitu"/>
    <w:rsid w:val="005B104D"/>
    <w:rPr>
      <w:sz w:val="20"/>
    </w:rPr>
  </w:style>
  <w:style w:type="character" w:styleId="Hipercze">
    <w:name w:val="Hyperlink"/>
    <w:basedOn w:val="Domylnaczcionkaakapitu"/>
    <w:rsid w:val="005B104D"/>
    <w:rPr>
      <w:color w:val="0000FF"/>
      <w:u w:val="single"/>
    </w:rPr>
  </w:style>
  <w:style w:type="paragraph" w:styleId="Tekstpodstawowywcity3">
    <w:name w:val="Body Text Indent 3"/>
    <w:basedOn w:val="Normalny"/>
    <w:rsid w:val="005B104D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basedOn w:val="Domylnaczcionkaakapitu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FC667A"/>
    <w:pPr>
      <w:spacing w:before="100" w:beforeAutospacing="1" w:after="119"/>
    </w:pPr>
    <w:rPr>
      <w:sz w:val="24"/>
      <w:szCs w:val="24"/>
    </w:rPr>
  </w:style>
  <w:style w:type="paragraph" w:styleId="Listapunktowana4">
    <w:name w:val="List Bullet 4"/>
    <w:basedOn w:val="Normalny"/>
    <w:rsid w:val="00792DCA"/>
    <w:pPr>
      <w:numPr>
        <w:numId w:val="9"/>
      </w:numPr>
    </w:pPr>
  </w:style>
  <w:style w:type="character" w:styleId="Odwoaniedokomentarza">
    <w:name w:val="annotation reference"/>
    <w:basedOn w:val="Domylnaczcionkaakapitu"/>
    <w:rsid w:val="0046002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002E"/>
  </w:style>
  <w:style w:type="character" w:customStyle="1" w:styleId="TekstkomentarzaZnak">
    <w:name w:val="Tekst komentarza Znak"/>
    <w:basedOn w:val="Domylnaczcionkaakapitu"/>
    <w:link w:val="Tekstkomentarza"/>
    <w:rsid w:val="0046002E"/>
  </w:style>
  <w:style w:type="paragraph" w:styleId="Tematkomentarza">
    <w:name w:val="annotation subject"/>
    <w:basedOn w:val="Tekstkomentarza"/>
    <w:next w:val="Tekstkomentarza"/>
    <w:link w:val="TematkomentarzaZnak"/>
    <w:rsid w:val="004600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6002E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A06BA7"/>
    <w:rPr>
      <w:b/>
      <w:sz w:val="44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rsid w:val="0013462F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13462F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27D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8594C"/>
  </w:style>
  <w:style w:type="paragraph" w:styleId="Akapitzlist">
    <w:name w:val="List Paragraph"/>
    <w:basedOn w:val="Normalny"/>
    <w:uiPriority w:val="34"/>
    <w:qFormat/>
    <w:rsid w:val="00B21530"/>
    <w:pPr>
      <w:ind w:left="708"/>
    </w:pPr>
  </w:style>
  <w:style w:type="character" w:customStyle="1" w:styleId="Tekstpodstawowy3Znak">
    <w:name w:val="Tekst podstawowy 3 Znak"/>
    <w:basedOn w:val="Domylnaczcionkaakapitu"/>
    <w:link w:val="Tekstpodstawowy3"/>
    <w:rsid w:val="00044561"/>
    <w:rPr>
      <w:rFonts w:ascii="Arial" w:hAnsi="Arial" w:cs="Arial"/>
    </w:rPr>
  </w:style>
  <w:style w:type="paragraph" w:customStyle="1" w:styleId="Styl">
    <w:name w:val="Styl"/>
    <w:rsid w:val="002808D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C03C6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20092"/>
  </w:style>
  <w:style w:type="character" w:customStyle="1" w:styleId="TekstprzypisudolnegoZnak">
    <w:name w:val="Tekst przypisu dolnego Znak"/>
    <w:basedOn w:val="Domylnaczcionkaakapitu"/>
    <w:link w:val="Tekstprzypisudolnego"/>
    <w:rsid w:val="00B20092"/>
  </w:style>
  <w:style w:type="character" w:styleId="Odwoanieprzypisudolnego">
    <w:name w:val="footnote reference"/>
    <w:basedOn w:val="Domylnaczcionkaakapitu"/>
    <w:rsid w:val="00B20092"/>
    <w:rPr>
      <w:vertAlign w:val="superscript"/>
    </w:rPr>
  </w:style>
  <w:style w:type="paragraph" w:customStyle="1" w:styleId="NoIndentEIB">
    <w:name w:val="No Indent E.I.B."/>
    <w:basedOn w:val="Normalny"/>
    <w:rsid w:val="003554CE"/>
    <w:pPr>
      <w:spacing w:after="120"/>
      <w:jc w:val="both"/>
    </w:pPr>
    <w:rPr>
      <w:rFonts w:ascii="Arial" w:eastAsia="Calibri" w:hAnsi="Arial" w:cs="Arial"/>
      <w:color w:val="000000"/>
    </w:rPr>
  </w:style>
  <w:style w:type="numbering" w:customStyle="1" w:styleId="ListsEIB">
    <w:name w:val="Lists E.I.B."/>
    <w:uiPriority w:val="99"/>
    <w:rsid w:val="003554CE"/>
    <w:pPr>
      <w:numPr>
        <w:numId w:val="38"/>
      </w:numPr>
    </w:pPr>
  </w:style>
  <w:style w:type="character" w:customStyle="1" w:styleId="NagwekZnak2">
    <w:name w:val="Nagłówek Znak2"/>
    <w:basedOn w:val="Domylnaczcionkaakapitu"/>
    <w:rsid w:val="005D2611"/>
    <w:rPr>
      <w:sz w:val="24"/>
      <w:szCs w:val="24"/>
    </w:rPr>
  </w:style>
  <w:style w:type="paragraph" w:customStyle="1" w:styleId="Tekstpodstawowy31">
    <w:name w:val="Tekst podstawowy 31"/>
    <w:basedOn w:val="Normalny"/>
    <w:rsid w:val="00002508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55B099-FE4A-47C3-BFED-D0DE67E69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8653</Words>
  <Characters>51919</Characters>
  <Application>Microsoft Office Word</Application>
  <DocSecurity>0</DocSecurity>
  <Lines>432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60452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mgajek</cp:lastModifiedBy>
  <cp:revision>2</cp:revision>
  <cp:lastPrinted>2019-02-28T07:30:00Z</cp:lastPrinted>
  <dcterms:created xsi:type="dcterms:W3CDTF">2019-08-08T12:24:00Z</dcterms:created>
  <dcterms:modified xsi:type="dcterms:W3CDTF">2019-08-08T12:24:00Z</dcterms:modified>
</cp:coreProperties>
</file>