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018" w:rsidRPr="004E6816" w:rsidRDefault="005E3018" w:rsidP="00253120">
      <w:pPr>
        <w:spacing w:line="360" w:lineRule="auto"/>
        <w:rPr>
          <w:rFonts w:ascii="Arial" w:hAnsi="Arial" w:cs="Arial"/>
          <w:sz w:val="22"/>
          <w:szCs w:val="22"/>
          <w:u w:val="single"/>
        </w:rPr>
      </w:pPr>
    </w:p>
    <w:p w:rsidR="0012737D" w:rsidRDefault="00253120" w:rsidP="00253120">
      <w:pPr>
        <w:spacing w:line="360" w:lineRule="auto"/>
        <w:rPr>
          <w:rFonts w:ascii="Arial" w:hAnsi="Arial" w:cs="Arial"/>
          <w:sz w:val="22"/>
          <w:szCs w:val="22"/>
          <w:u w:val="single"/>
        </w:rPr>
      </w:pPr>
      <w:r w:rsidRPr="004E6816">
        <w:rPr>
          <w:rFonts w:ascii="Arial" w:hAnsi="Arial" w:cs="Arial"/>
          <w:sz w:val="22"/>
          <w:szCs w:val="22"/>
          <w:u w:val="single"/>
        </w:rPr>
        <w:t>Wzór umowy</w:t>
      </w:r>
      <w:r w:rsidR="0000497E">
        <w:rPr>
          <w:rFonts w:ascii="Arial" w:hAnsi="Arial" w:cs="Arial"/>
          <w:sz w:val="22"/>
          <w:szCs w:val="22"/>
          <w:u w:val="single"/>
        </w:rPr>
        <w:t xml:space="preserve"> (</w:t>
      </w:r>
      <w:r w:rsidR="0000497E" w:rsidRPr="0000497E">
        <w:rPr>
          <w:rFonts w:ascii="Arial" w:hAnsi="Arial" w:cs="Arial"/>
          <w:sz w:val="22"/>
          <w:szCs w:val="22"/>
          <w:u w:val="single"/>
        </w:rPr>
        <w:t xml:space="preserve">CZĘŚĆ V- </w:t>
      </w:r>
      <w:r w:rsidR="0000497E">
        <w:rPr>
          <w:rFonts w:ascii="Arial" w:hAnsi="Arial" w:cs="Arial"/>
          <w:sz w:val="22"/>
          <w:szCs w:val="22"/>
          <w:u w:val="single"/>
        </w:rPr>
        <w:t>SIWZ)</w:t>
      </w:r>
    </w:p>
    <w:p w:rsidR="004E6816" w:rsidRDefault="004E6816" w:rsidP="00253120">
      <w:pPr>
        <w:spacing w:line="360" w:lineRule="auto"/>
        <w:rPr>
          <w:rFonts w:ascii="Arial" w:hAnsi="Arial" w:cs="Arial"/>
          <w:sz w:val="22"/>
          <w:szCs w:val="22"/>
          <w:u w:val="single"/>
        </w:rPr>
      </w:pPr>
    </w:p>
    <w:p w:rsidR="004E6816" w:rsidRPr="004E6816" w:rsidRDefault="004E6816" w:rsidP="00253120">
      <w:pPr>
        <w:spacing w:line="360" w:lineRule="auto"/>
        <w:rPr>
          <w:rFonts w:ascii="Arial" w:hAnsi="Arial" w:cs="Arial"/>
          <w:b/>
          <w:bCs/>
          <w:sz w:val="22"/>
          <w:szCs w:val="22"/>
        </w:rPr>
      </w:pPr>
    </w:p>
    <w:p w:rsidR="004E604B" w:rsidRPr="004E6816" w:rsidRDefault="004E604B" w:rsidP="007141E4">
      <w:pPr>
        <w:spacing w:line="276" w:lineRule="auto"/>
        <w:jc w:val="center"/>
        <w:rPr>
          <w:rFonts w:ascii="Arial" w:hAnsi="Arial" w:cs="Arial"/>
          <w:b/>
          <w:bCs/>
          <w:sz w:val="22"/>
          <w:szCs w:val="22"/>
        </w:rPr>
      </w:pPr>
      <w:r w:rsidRPr="004E6816">
        <w:rPr>
          <w:rFonts w:ascii="Arial" w:hAnsi="Arial" w:cs="Arial"/>
          <w:b/>
          <w:bCs/>
          <w:sz w:val="22"/>
          <w:szCs w:val="22"/>
        </w:rPr>
        <w:t>Umowa nr CRU</w:t>
      </w:r>
      <w:r w:rsidRPr="004E6816">
        <w:rPr>
          <w:rFonts w:ascii="Arial" w:hAnsi="Arial" w:cs="Arial"/>
          <w:sz w:val="22"/>
          <w:szCs w:val="22"/>
        </w:rPr>
        <w:t>/...</w:t>
      </w:r>
      <w:r w:rsidR="00EC0F7C" w:rsidRPr="004E6816">
        <w:rPr>
          <w:rFonts w:ascii="Arial" w:hAnsi="Arial" w:cs="Arial"/>
          <w:sz w:val="22"/>
          <w:szCs w:val="22"/>
        </w:rPr>
        <w:t>...</w:t>
      </w:r>
      <w:r w:rsidRPr="004E6816">
        <w:rPr>
          <w:rFonts w:ascii="Arial" w:hAnsi="Arial" w:cs="Arial"/>
          <w:sz w:val="22"/>
          <w:szCs w:val="22"/>
        </w:rPr>
        <w:t>....</w:t>
      </w:r>
      <w:r w:rsidR="00672DA2" w:rsidRPr="004E6816">
        <w:rPr>
          <w:rFonts w:ascii="Arial" w:hAnsi="Arial" w:cs="Arial"/>
          <w:b/>
          <w:bCs/>
          <w:sz w:val="22"/>
          <w:szCs w:val="22"/>
        </w:rPr>
        <w:t>/</w:t>
      </w:r>
      <w:r w:rsidRPr="004E6816">
        <w:rPr>
          <w:rFonts w:ascii="Arial" w:hAnsi="Arial" w:cs="Arial"/>
          <w:b/>
          <w:bCs/>
          <w:sz w:val="22"/>
          <w:szCs w:val="22"/>
        </w:rPr>
        <w:t>20</w:t>
      </w:r>
      <w:r w:rsidR="000A0B2B">
        <w:rPr>
          <w:rFonts w:ascii="Arial" w:hAnsi="Arial" w:cs="Arial"/>
          <w:b/>
          <w:bCs/>
          <w:sz w:val="22"/>
          <w:szCs w:val="22"/>
        </w:rPr>
        <w:t>20</w:t>
      </w:r>
    </w:p>
    <w:p w:rsidR="00C73466" w:rsidRPr="004E6816" w:rsidRDefault="00C73466" w:rsidP="007141E4">
      <w:pPr>
        <w:spacing w:line="276" w:lineRule="auto"/>
        <w:jc w:val="center"/>
        <w:rPr>
          <w:rFonts w:ascii="Arial" w:hAnsi="Arial" w:cs="Arial"/>
          <w:sz w:val="22"/>
          <w:szCs w:val="22"/>
          <w:u w:val="single"/>
        </w:rPr>
      </w:pPr>
    </w:p>
    <w:p w:rsidR="004E604B" w:rsidRPr="004E6816" w:rsidRDefault="00E95333" w:rsidP="00806A35">
      <w:pPr>
        <w:pStyle w:val="Tekstpodstawowywcity"/>
        <w:tabs>
          <w:tab w:val="left" w:pos="1701"/>
        </w:tabs>
        <w:spacing w:line="276" w:lineRule="auto"/>
        <w:ind w:left="0" w:right="-74"/>
        <w:jc w:val="both"/>
        <w:rPr>
          <w:rFonts w:ascii="Arial" w:hAnsi="Arial" w:cs="Arial"/>
          <w:sz w:val="22"/>
          <w:szCs w:val="22"/>
        </w:rPr>
      </w:pPr>
      <w:r w:rsidRPr="004E6816">
        <w:rPr>
          <w:rFonts w:ascii="Arial" w:hAnsi="Arial" w:cs="Arial"/>
          <w:sz w:val="22"/>
          <w:szCs w:val="22"/>
        </w:rPr>
        <w:t>z</w:t>
      </w:r>
      <w:r w:rsidR="0020332C" w:rsidRPr="004E6816">
        <w:rPr>
          <w:rFonts w:ascii="Arial" w:hAnsi="Arial" w:cs="Arial"/>
          <w:sz w:val="22"/>
          <w:szCs w:val="22"/>
        </w:rPr>
        <w:t xml:space="preserve">awarta w dniu </w:t>
      </w:r>
      <w:r w:rsidR="00053C58" w:rsidRPr="004E6816">
        <w:rPr>
          <w:rFonts w:ascii="Arial" w:hAnsi="Arial" w:cs="Arial"/>
          <w:sz w:val="22"/>
          <w:szCs w:val="22"/>
        </w:rPr>
        <w:t>……………</w:t>
      </w:r>
      <w:r w:rsidR="00020AB0" w:rsidRPr="004E6816">
        <w:rPr>
          <w:rFonts w:ascii="Arial" w:hAnsi="Arial" w:cs="Arial"/>
          <w:sz w:val="22"/>
          <w:szCs w:val="22"/>
        </w:rPr>
        <w:t>…</w:t>
      </w:r>
      <w:r w:rsidR="00672DA2" w:rsidRPr="004E6816">
        <w:rPr>
          <w:rFonts w:ascii="Arial" w:hAnsi="Arial" w:cs="Arial"/>
          <w:sz w:val="22"/>
          <w:szCs w:val="22"/>
        </w:rPr>
        <w:t>20</w:t>
      </w:r>
      <w:r w:rsidR="000A0B2B" w:rsidRPr="000A0B2B">
        <w:rPr>
          <w:rFonts w:ascii="Arial" w:hAnsi="Arial" w:cs="Arial"/>
          <w:sz w:val="22"/>
          <w:szCs w:val="22"/>
        </w:rPr>
        <w:t>20</w:t>
      </w:r>
      <w:r w:rsidR="00E91013" w:rsidRPr="00806A35">
        <w:rPr>
          <w:rFonts w:ascii="Arial" w:hAnsi="Arial" w:cs="Arial"/>
          <w:color w:val="FF0000"/>
          <w:sz w:val="22"/>
          <w:szCs w:val="22"/>
        </w:rPr>
        <w:t xml:space="preserve"> </w:t>
      </w:r>
      <w:r w:rsidR="0020332C" w:rsidRPr="004E6816">
        <w:rPr>
          <w:rFonts w:ascii="Arial" w:hAnsi="Arial" w:cs="Arial"/>
          <w:sz w:val="22"/>
          <w:szCs w:val="22"/>
        </w:rPr>
        <w:t xml:space="preserve">r. </w:t>
      </w:r>
      <w:r w:rsidR="004E604B" w:rsidRPr="004E6816">
        <w:rPr>
          <w:rFonts w:ascii="Arial" w:hAnsi="Arial" w:cs="Arial"/>
          <w:sz w:val="22"/>
          <w:szCs w:val="22"/>
        </w:rPr>
        <w:t>w Zabrzu, pomiędzy:</w:t>
      </w:r>
    </w:p>
    <w:p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Miastem</w:t>
      </w:r>
      <w:r w:rsidR="004E604B" w:rsidRPr="004E6816">
        <w:rPr>
          <w:rFonts w:ascii="Arial" w:hAnsi="Arial" w:cs="Arial"/>
          <w:sz w:val="22"/>
          <w:szCs w:val="22"/>
        </w:rPr>
        <w:t xml:space="preserve"> Zabrze z siedzibą</w:t>
      </w:r>
      <w:r w:rsidRPr="004E6816">
        <w:rPr>
          <w:rFonts w:ascii="Arial" w:hAnsi="Arial" w:cs="Arial"/>
          <w:sz w:val="22"/>
          <w:szCs w:val="22"/>
        </w:rPr>
        <w:t xml:space="preserve"> władz</w:t>
      </w:r>
      <w:r w:rsidR="004E604B" w:rsidRPr="004E6816">
        <w:rPr>
          <w:rFonts w:ascii="Arial" w:hAnsi="Arial" w:cs="Arial"/>
          <w:sz w:val="22"/>
          <w:szCs w:val="22"/>
        </w:rPr>
        <w:t xml:space="preserve"> w Urzęd</w:t>
      </w:r>
      <w:r w:rsidR="00805734" w:rsidRPr="004E6816">
        <w:rPr>
          <w:rFonts w:ascii="Arial" w:hAnsi="Arial" w:cs="Arial"/>
          <w:sz w:val="22"/>
          <w:szCs w:val="22"/>
        </w:rPr>
        <w:t>zie Miejskim, ul. Powstańców Śląskich</w:t>
      </w:r>
      <w:r w:rsidR="004E604B" w:rsidRPr="004E6816">
        <w:rPr>
          <w:rFonts w:ascii="Arial" w:hAnsi="Arial" w:cs="Arial"/>
          <w:sz w:val="22"/>
          <w:szCs w:val="22"/>
        </w:rPr>
        <w:t xml:space="preserve"> 5-7, 41-800 Zabrze, </w:t>
      </w:r>
    </w:p>
    <w:p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(NIP   648-27-43-351</w:t>
      </w:r>
      <w:r w:rsidR="004E604B" w:rsidRPr="004E6816">
        <w:rPr>
          <w:rFonts w:ascii="Arial" w:hAnsi="Arial" w:cs="Arial"/>
          <w:sz w:val="22"/>
          <w:szCs w:val="22"/>
        </w:rPr>
        <w:t xml:space="preserve">) </w:t>
      </w:r>
      <w:r w:rsidR="00044561" w:rsidRPr="004E6816">
        <w:rPr>
          <w:rFonts w:ascii="Arial" w:hAnsi="Arial" w:cs="Arial"/>
          <w:sz w:val="22"/>
          <w:szCs w:val="22"/>
        </w:rPr>
        <w:t>reprezentowanym</w:t>
      </w:r>
      <w:r w:rsidR="004E604B" w:rsidRPr="004E6816">
        <w:rPr>
          <w:rFonts w:ascii="Arial" w:hAnsi="Arial" w:cs="Arial"/>
          <w:sz w:val="22"/>
          <w:szCs w:val="22"/>
        </w:rPr>
        <w:t xml:space="preserve"> przez Prezydenta Miasta:    </w:t>
      </w:r>
    </w:p>
    <w:p w:rsidR="009640C0" w:rsidRPr="004E6816" w:rsidRDefault="009640C0"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Małgorzatę Mańka - Szulik</w:t>
      </w:r>
    </w:p>
    <w:p w:rsidR="009D7756" w:rsidRPr="004E6816" w:rsidRDefault="00044561"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zwanym</w:t>
      </w:r>
      <w:r w:rsidR="004C131D" w:rsidRPr="004E6816">
        <w:rPr>
          <w:rFonts w:ascii="Arial" w:hAnsi="Arial" w:cs="Arial"/>
          <w:sz w:val="22"/>
          <w:szCs w:val="22"/>
        </w:rPr>
        <w:t xml:space="preserve"> dalej Zamawiającym </w:t>
      </w:r>
    </w:p>
    <w:p w:rsidR="004E604B" w:rsidRPr="004E6816" w:rsidRDefault="004E604B"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 xml:space="preserve">a </w:t>
      </w:r>
    </w:p>
    <w:p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w:t>
      </w:r>
    </w:p>
    <w:p w:rsidR="00253120" w:rsidRPr="004E6816" w:rsidRDefault="00253120" w:rsidP="007141E4">
      <w:pPr>
        <w:pStyle w:val="Tekstpodstawowywcity"/>
        <w:spacing w:line="276" w:lineRule="auto"/>
        <w:ind w:left="0"/>
        <w:rPr>
          <w:rFonts w:ascii="Arial" w:hAnsi="Arial" w:cs="Arial"/>
          <w:bCs/>
          <w:color w:val="000000"/>
          <w:sz w:val="22"/>
          <w:szCs w:val="22"/>
        </w:rPr>
      </w:pPr>
      <w:r w:rsidRPr="004E6816">
        <w:rPr>
          <w:rFonts w:ascii="Arial" w:hAnsi="Arial" w:cs="Arial"/>
          <w:bCs/>
          <w:color w:val="000000"/>
          <w:sz w:val="22"/>
          <w:szCs w:val="22"/>
        </w:rPr>
        <w:t>z siedzibą…………………………………, Nr KRS……………………..  (………………………)</w:t>
      </w:r>
    </w:p>
    <w:p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reprezentowanym przez …………………………………………</w:t>
      </w:r>
    </w:p>
    <w:p w:rsidR="00253120" w:rsidRPr="004E6816" w:rsidRDefault="00253120" w:rsidP="007141E4">
      <w:pPr>
        <w:pStyle w:val="Tekstpodstawowywcity"/>
        <w:spacing w:line="276" w:lineRule="auto"/>
        <w:ind w:hanging="1080"/>
        <w:rPr>
          <w:rFonts w:ascii="Arial" w:hAnsi="Arial" w:cs="Arial"/>
          <w:b/>
          <w:bCs/>
          <w:color w:val="000000"/>
          <w:sz w:val="22"/>
          <w:szCs w:val="22"/>
        </w:rPr>
      </w:pPr>
      <w:r w:rsidRPr="004E6816">
        <w:rPr>
          <w:rFonts w:ascii="Arial" w:hAnsi="Arial" w:cs="Arial"/>
          <w:bCs/>
          <w:color w:val="000000"/>
          <w:sz w:val="22"/>
          <w:szCs w:val="22"/>
        </w:rPr>
        <w:t xml:space="preserve">zwanym dalej </w:t>
      </w:r>
      <w:r w:rsidRPr="004E6816">
        <w:rPr>
          <w:rFonts w:ascii="Arial" w:hAnsi="Arial" w:cs="Arial"/>
          <w:b/>
          <w:bCs/>
          <w:color w:val="000000"/>
          <w:sz w:val="22"/>
          <w:szCs w:val="22"/>
        </w:rPr>
        <w:t>Wykonawcą</w:t>
      </w:r>
    </w:p>
    <w:p w:rsidR="009A29CE" w:rsidRPr="004E6816" w:rsidRDefault="004E604B"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§1</w:t>
      </w:r>
    </w:p>
    <w:p w:rsidR="009D518A" w:rsidRPr="004E6816" w:rsidRDefault="009D518A"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Przedmiot umowy</w:t>
      </w:r>
    </w:p>
    <w:p w:rsidR="001B37ED" w:rsidRPr="004E6816" w:rsidRDefault="004E604B" w:rsidP="00D05263">
      <w:pPr>
        <w:numPr>
          <w:ilvl w:val="0"/>
          <w:numId w:val="34"/>
        </w:numPr>
        <w:spacing w:line="360" w:lineRule="auto"/>
        <w:ind w:left="426" w:hanging="426"/>
        <w:jc w:val="both"/>
        <w:rPr>
          <w:rFonts w:ascii="Arial" w:hAnsi="Arial" w:cs="Arial"/>
          <w:sz w:val="22"/>
          <w:szCs w:val="22"/>
          <w:lang w:eastAsia="ar-SA"/>
        </w:rPr>
      </w:pPr>
      <w:r w:rsidRPr="004E6816">
        <w:rPr>
          <w:rFonts w:ascii="Arial" w:hAnsi="Arial" w:cs="Arial"/>
          <w:sz w:val="22"/>
          <w:szCs w:val="22"/>
        </w:rPr>
        <w:t xml:space="preserve">Zgodnie z wynikiem postępowania o udzielenie zamówienia </w:t>
      </w:r>
      <w:r w:rsidR="008F3F76" w:rsidRPr="004E6816">
        <w:rPr>
          <w:rFonts w:ascii="Arial" w:hAnsi="Arial" w:cs="Arial"/>
          <w:sz w:val="22"/>
          <w:szCs w:val="22"/>
        </w:rPr>
        <w:t>publicznego w trybie przetargu nieograniczonego</w:t>
      </w:r>
      <w:r w:rsidR="009641EF" w:rsidRPr="004E6816">
        <w:rPr>
          <w:rFonts w:ascii="Arial" w:hAnsi="Arial" w:cs="Arial"/>
          <w:sz w:val="22"/>
          <w:szCs w:val="22"/>
          <w:lang w:eastAsia="ar-SA"/>
        </w:rPr>
        <w:t xml:space="preserve">, zgodnie z ustawą z dnia 29.01.2004r. Prawo Zamówień Publicznych (tekst jednolity Dz.U. z 2018 r. poz. 1986 z </w:t>
      </w:r>
      <w:proofErr w:type="spellStart"/>
      <w:r w:rsidR="009641EF" w:rsidRPr="004E6816">
        <w:rPr>
          <w:rFonts w:ascii="Arial" w:hAnsi="Arial" w:cs="Arial"/>
          <w:sz w:val="22"/>
          <w:szCs w:val="22"/>
          <w:lang w:eastAsia="ar-SA"/>
        </w:rPr>
        <w:t>późn</w:t>
      </w:r>
      <w:proofErr w:type="spellEnd"/>
      <w:r w:rsidR="009641EF" w:rsidRPr="004E6816">
        <w:rPr>
          <w:rFonts w:ascii="Arial" w:hAnsi="Arial" w:cs="Arial"/>
          <w:sz w:val="22"/>
          <w:szCs w:val="22"/>
          <w:lang w:eastAsia="ar-SA"/>
        </w:rPr>
        <w:t xml:space="preserve">. zm.), </w:t>
      </w:r>
      <w:r w:rsidRPr="004E6816">
        <w:rPr>
          <w:rFonts w:ascii="Arial" w:hAnsi="Arial" w:cs="Arial"/>
          <w:sz w:val="22"/>
          <w:szCs w:val="22"/>
        </w:rPr>
        <w:t>pismo BZP</w:t>
      </w:r>
      <w:r w:rsidR="00AD4ABF" w:rsidRPr="004E6816">
        <w:rPr>
          <w:rFonts w:ascii="Arial" w:hAnsi="Arial" w:cs="Arial"/>
          <w:sz w:val="22"/>
          <w:szCs w:val="22"/>
        </w:rPr>
        <w:t>.271</w:t>
      </w:r>
      <w:r w:rsidR="008B5158" w:rsidRPr="004E6816">
        <w:rPr>
          <w:rFonts w:ascii="Arial" w:hAnsi="Arial" w:cs="Arial"/>
          <w:sz w:val="22"/>
          <w:szCs w:val="22"/>
        </w:rPr>
        <w:t>……………</w:t>
      </w:r>
      <w:r w:rsidR="00AD4ABF" w:rsidRPr="004E6816">
        <w:rPr>
          <w:rFonts w:ascii="Arial" w:hAnsi="Arial" w:cs="Arial"/>
          <w:sz w:val="22"/>
          <w:szCs w:val="22"/>
        </w:rPr>
        <w:t xml:space="preserve"> </w:t>
      </w:r>
      <w:r w:rsidRPr="004E6816">
        <w:rPr>
          <w:rFonts w:ascii="Arial" w:hAnsi="Arial" w:cs="Arial"/>
          <w:sz w:val="22"/>
          <w:szCs w:val="22"/>
        </w:rPr>
        <w:t xml:space="preserve">z </w:t>
      </w:r>
      <w:r w:rsidR="008F3F76" w:rsidRPr="004E6816">
        <w:rPr>
          <w:rFonts w:ascii="Arial" w:hAnsi="Arial" w:cs="Arial"/>
          <w:sz w:val="22"/>
          <w:szCs w:val="22"/>
        </w:rPr>
        <w:t>dnia</w:t>
      </w:r>
      <w:r w:rsidR="00AD4ABF" w:rsidRPr="004E6816">
        <w:rPr>
          <w:rFonts w:ascii="Arial" w:hAnsi="Arial" w:cs="Arial"/>
          <w:sz w:val="22"/>
          <w:szCs w:val="22"/>
        </w:rPr>
        <w:t xml:space="preserve"> </w:t>
      </w:r>
      <w:r w:rsidR="008B5158" w:rsidRPr="004E6816">
        <w:rPr>
          <w:rFonts w:ascii="Arial" w:hAnsi="Arial" w:cs="Arial"/>
          <w:sz w:val="22"/>
          <w:szCs w:val="22"/>
        </w:rPr>
        <w:t>………</w:t>
      </w:r>
      <w:r w:rsidR="00FC3C78" w:rsidRPr="004E6816">
        <w:rPr>
          <w:rFonts w:ascii="Arial" w:hAnsi="Arial" w:cs="Arial"/>
          <w:sz w:val="22"/>
          <w:szCs w:val="22"/>
        </w:rPr>
        <w:t>……</w:t>
      </w:r>
      <w:r w:rsidR="00AD4ABF" w:rsidRPr="004E6816">
        <w:rPr>
          <w:rFonts w:ascii="Arial" w:hAnsi="Arial" w:cs="Arial"/>
          <w:sz w:val="22"/>
          <w:szCs w:val="22"/>
        </w:rPr>
        <w:t xml:space="preserve"> r.</w:t>
      </w:r>
      <w:r w:rsidR="008F3F76" w:rsidRPr="004E6816">
        <w:rPr>
          <w:rFonts w:ascii="Arial" w:hAnsi="Arial" w:cs="Arial"/>
          <w:sz w:val="22"/>
          <w:szCs w:val="22"/>
        </w:rPr>
        <w:t xml:space="preserve"> Zamawiający zleca a </w:t>
      </w:r>
      <w:r w:rsidRPr="004E6816">
        <w:rPr>
          <w:rFonts w:ascii="Arial" w:hAnsi="Arial" w:cs="Arial"/>
          <w:sz w:val="22"/>
          <w:szCs w:val="22"/>
        </w:rPr>
        <w:t>Wykonawca podejmuje się wykonania zamówienia</w:t>
      </w:r>
      <w:r w:rsidR="00B471C3" w:rsidRPr="004E6816">
        <w:rPr>
          <w:rFonts w:ascii="Arial" w:hAnsi="Arial" w:cs="Arial"/>
          <w:sz w:val="22"/>
          <w:szCs w:val="22"/>
        </w:rPr>
        <w:t xml:space="preserve"> </w:t>
      </w:r>
      <w:proofErr w:type="spellStart"/>
      <w:r w:rsidR="00E43202" w:rsidRPr="004E6816">
        <w:rPr>
          <w:rFonts w:ascii="Arial" w:hAnsi="Arial" w:cs="Arial"/>
          <w:sz w:val="22"/>
          <w:szCs w:val="22"/>
        </w:rPr>
        <w:t>pn</w:t>
      </w:r>
      <w:proofErr w:type="spellEnd"/>
      <w:r w:rsidR="00E43202" w:rsidRPr="004E6816">
        <w:rPr>
          <w:rFonts w:ascii="Arial" w:hAnsi="Arial" w:cs="Arial"/>
          <w:sz w:val="22"/>
          <w:szCs w:val="22"/>
        </w:rPr>
        <w:t>:</w:t>
      </w:r>
      <w:r w:rsidR="00B471C3" w:rsidRPr="004E6816">
        <w:rPr>
          <w:rFonts w:ascii="Arial" w:hAnsi="Arial" w:cs="Arial"/>
          <w:sz w:val="22"/>
          <w:szCs w:val="22"/>
        </w:rPr>
        <w:t xml:space="preserve"> </w:t>
      </w:r>
    </w:p>
    <w:p w:rsidR="00FF2B7A" w:rsidRPr="004E6816" w:rsidRDefault="00FF2B7A" w:rsidP="00FF2B7A">
      <w:pPr>
        <w:spacing w:line="360" w:lineRule="auto"/>
        <w:ind w:left="426"/>
        <w:jc w:val="center"/>
        <w:rPr>
          <w:rFonts w:ascii="Arial" w:hAnsi="Arial" w:cs="Arial"/>
          <w:b/>
          <w:sz w:val="22"/>
          <w:szCs w:val="22"/>
          <w:lang w:eastAsia="ar-SA"/>
        </w:rPr>
      </w:pPr>
      <w:r w:rsidRPr="004E6816">
        <w:rPr>
          <w:rFonts w:ascii="Arial" w:hAnsi="Arial" w:cs="Arial"/>
          <w:b/>
          <w:sz w:val="22"/>
          <w:szCs w:val="22"/>
          <w:lang w:eastAsia="ar-SA"/>
        </w:rPr>
        <w:t>„Dostawa wraz z montażem sprzętu gimnastycznego dla sali gimnastycznej przy Zespole Szkół Sportowych w Zabrzu przy  ul. F.</w:t>
      </w:r>
      <w:r w:rsidR="00672DA2" w:rsidRPr="004E6816">
        <w:rPr>
          <w:rFonts w:ascii="Arial" w:hAnsi="Arial" w:cs="Arial"/>
          <w:b/>
          <w:sz w:val="22"/>
          <w:szCs w:val="22"/>
          <w:lang w:eastAsia="ar-SA"/>
        </w:rPr>
        <w:t xml:space="preserve"> </w:t>
      </w:r>
      <w:proofErr w:type="spellStart"/>
      <w:r w:rsidRPr="004E6816">
        <w:rPr>
          <w:rFonts w:ascii="Arial" w:hAnsi="Arial" w:cs="Arial"/>
          <w:b/>
          <w:sz w:val="22"/>
          <w:szCs w:val="22"/>
          <w:lang w:eastAsia="ar-SA"/>
        </w:rPr>
        <w:t>Płaskowickiej</w:t>
      </w:r>
      <w:proofErr w:type="spellEnd"/>
      <w:r w:rsidR="00941ADC">
        <w:rPr>
          <w:rFonts w:ascii="Arial" w:hAnsi="Arial" w:cs="Arial"/>
          <w:b/>
          <w:sz w:val="22"/>
          <w:szCs w:val="22"/>
          <w:lang w:eastAsia="ar-SA"/>
        </w:rPr>
        <w:t>.</w:t>
      </w:r>
      <w:r w:rsidRPr="004E6816">
        <w:rPr>
          <w:rFonts w:ascii="Arial" w:hAnsi="Arial" w:cs="Arial"/>
          <w:b/>
          <w:sz w:val="22"/>
          <w:szCs w:val="22"/>
          <w:lang w:eastAsia="ar-SA"/>
        </w:rPr>
        <w:t>”</w:t>
      </w:r>
    </w:p>
    <w:p w:rsidR="009641EF" w:rsidRPr="004E6816" w:rsidRDefault="009641EF" w:rsidP="005349A7">
      <w:pPr>
        <w:autoSpaceDE w:val="0"/>
        <w:autoSpaceDN w:val="0"/>
        <w:adjustRightInd w:val="0"/>
        <w:spacing w:line="276" w:lineRule="auto"/>
        <w:rPr>
          <w:rFonts w:ascii="Arial" w:eastAsia="DejaVuSans" w:hAnsi="Arial" w:cs="Arial"/>
          <w:i/>
          <w:sz w:val="22"/>
          <w:szCs w:val="22"/>
        </w:rPr>
      </w:pPr>
    </w:p>
    <w:p w:rsidR="00457137" w:rsidRDefault="004D69A2"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 xml:space="preserve">Zakres zamówienia obejmuje </w:t>
      </w:r>
      <w:r w:rsidR="00457137" w:rsidRPr="004E6816">
        <w:rPr>
          <w:rFonts w:ascii="Arial" w:hAnsi="Arial" w:cs="Arial"/>
          <w:sz w:val="22"/>
          <w:szCs w:val="22"/>
          <w:lang w:eastAsia="en-US"/>
        </w:rPr>
        <w:t xml:space="preserve">dostawę wraz z montażem sprzętu gimnastycznego dla </w:t>
      </w:r>
      <w:proofErr w:type="spellStart"/>
      <w:r w:rsidR="005875D5" w:rsidRPr="004E6816">
        <w:rPr>
          <w:rFonts w:ascii="Arial" w:hAnsi="Arial" w:cs="Arial"/>
          <w:sz w:val="22"/>
          <w:szCs w:val="22"/>
          <w:lang w:eastAsia="en-US"/>
        </w:rPr>
        <w:t>nowowybudowanej</w:t>
      </w:r>
      <w:proofErr w:type="spellEnd"/>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sali gimnastycznej przy Zespole Szkół Sportowych w Zabrzu </w:t>
      </w:r>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przy </w:t>
      </w:r>
      <w:r w:rsidR="009D4A3E">
        <w:rPr>
          <w:rFonts w:ascii="Arial" w:hAnsi="Arial" w:cs="Arial"/>
          <w:sz w:val="22"/>
          <w:szCs w:val="22"/>
          <w:lang w:eastAsia="en-US"/>
        </w:rPr>
        <w:t xml:space="preserve"> ul.   F. </w:t>
      </w:r>
      <w:proofErr w:type="spellStart"/>
      <w:r w:rsidR="009D4A3E">
        <w:rPr>
          <w:rFonts w:ascii="Arial" w:hAnsi="Arial" w:cs="Arial"/>
          <w:sz w:val="22"/>
          <w:szCs w:val="22"/>
          <w:lang w:eastAsia="en-US"/>
        </w:rPr>
        <w:t>Płaskowickiej</w:t>
      </w:r>
      <w:proofErr w:type="spellEnd"/>
      <w:r w:rsidR="009D4A3E">
        <w:rPr>
          <w:rFonts w:ascii="Arial" w:hAnsi="Arial" w:cs="Arial"/>
          <w:sz w:val="22"/>
          <w:szCs w:val="22"/>
          <w:lang w:eastAsia="en-US"/>
        </w:rPr>
        <w:t xml:space="preserve"> 2-4, w tym:</w:t>
      </w:r>
    </w:p>
    <w:p w:rsidR="009D4A3E" w:rsidRPr="00707578"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produkcję/zakup sprzętu gimnastycznego wraz z kompletem dedykowanych materacy, osłon słupów i filarów oraz wypełnieniem dołów asekuracyjnych zgodnie ze </w:t>
      </w:r>
      <w:r w:rsidRPr="00707578">
        <w:rPr>
          <w:rFonts w:ascii="Arial" w:hAnsi="Arial" w:cs="Arial"/>
          <w:sz w:val="22"/>
          <w:szCs w:val="22"/>
          <w:lang w:eastAsia="en-US"/>
        </w:rPr>
        <w:t>Specyfikacją sprzętów</w:t>
      </w:r>
      <w:r w:rsidR="00545EAB" w:rsidRPr="00707578">
        <w:rPr>
          <w:rFonts w:ascii="Arial" w:hAnsi="Arial" w:cs="Arial"/>
          <w:sz w:val="22"/>
          <w:szCs w:val="22"/>
          <w:lang w:eastAsia="en-US"/>
        </w:rPr>
        <w:t xml:space="preserve"> gimnastycznych</w:t>
      </w:r>
      <w:r w:rsidRPr="00707578">
        <w:rPr>
          <w:rFonts w:ascii="Arial" w:hAnsi="Arial" w:cs="Arial"/>
          <w:sz w:val="22"/>
          <w:szCs w:val="22"/>
          <w:lang w:eastAsia="en-US"/>
        </w:rPr>
        <w:t>;</w:t>
      </w:r>
    </w:p>
    <w:p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dostawę sprzętu na własny koszt i ryzyko do </w:t>
      </w:r>
      <w:proofErr w:type="spellStart"/>
      <w:r w:rsidRPr="009D4A3E">
        <w:rPr>
          <w:rFonts w:ascii="Arial" w:hAnsi="Arial" w:cs="Arial"/>
          <w:sz w:val="22"/>
          <w:szCs w:val="22"/>
          <w:lang w:eastAsia="en-US"/>
        </w:rPr>
        <w:t>nowowybudowanej</w:t>
      </w:r>
      <w:proofErr w:type="spellEnd"/>
      <w:r w:rsidRPr="009D4A3E">
        <w:rPr>
          <w:rFonts w:ascii="Arial" w:hAnsi="Arial" w:cs="Arial"/>
          <w:sz w:val="22"/>
          <w:szCs w:val="22"/>
          <w:lang w:eastAsia="en-US"/>
        </w:rPr>
        <w:t xml:space="preserve"> sali gimnastycznej  przy Zespole Szkół Sportowych w Zabrzu przy ul. F. </w:t>
      </w:r>
      <w:proofErr w:type="spellStart"/>
      <w:r w:rsidRPr="009D4A3E">
        <w:rPr>
          <w:rFonts w:ascii="Arial" w:hAnsi="Arial" w:cs="Arial"/>
          <w:sz w:val="22"/>
          <w:szCs w:val="22"/>
          <w:lang w:eastAsia="en-US"/>
        </w:rPr>
        <w:t>Płaskowickiej</w:t>
      </w:r>
      <w:proofErr w:type="spellEnd"/>
      <w:r w:rsidRPr="009D4A3E">
        <w:rPr>
          <w:rFonts w:ascii="Arial" w:hAnsi="Arial" w:cs="Arial"/>
          <w:sz w:val="22"/>
          <w:szCs w:val="22"/>
          <w:lang w:eastAsia="en-US"/>
        </w:rPr>
        <w:t xml:space="preserve"> 2-4;</w:t>
      </w:r>
    </w:p>
    <w:p w:rsidR="009D4A3E" w:rsidRPr="009D4A3E" w:rsidRDefault="009D4A3E" w:rsidP="009D4A3E">
      <w:pPr>
        <w:pStyle w:val="Akapitzlist"/>
        <w:numPr>
          <w:ilvl w:val="0"/>
          <w:numId w:val="45"/>
        </w:numPr>
        <w:jc w:val="both"/>
        <w:rPr>
          <w:rFonts w:ascii="Arial" w:hAnsi="Arial" w:cs="Arial"/>
          <w:strike/>
          <w:sz w:val="22"/>
          <w:szCs w:val="22"/>
          <w:lang w:eastAsia="en-US"/>
        </w:rPr>
      </w:pPr>
      <w:r w:rsidRPr="00707578">
        <w:rPr>
          <w:rFonts w:ascii="Arial" w:hAnsi="Arial" w:cs="Arial"/>
          <w:sz w:val="22"/>
          <w:szCs w:val="22"/>
          <w:lang w:eastAsia="en-US"/>
        </w:rPr>
        <w:t>montaż</w:t>
      </w:r>
      <w:r w:rsidRPr="009D4A3E">
        <w:rPr>
          <w:rFonts w:ascii="Arial" w:hAnsi="Arial" w:cs="Arial"/>
          <w:sz w:val="22"/>
          <w:szCs w:val="22"/>
          <w:lang w:eastAsia="en-US"/>
        </w:rPr>
        <w:t xml:space="preserve"> oraz rozmieszczenie sprzętu gimnastycznego zgodnie z częścią rysunkową;</w:t>
      </w:r>
    </w:p>
    <w:p w:rsidR="009D4A3E" w:rsidRPr="009D4A3E" w:rsidRDefault="009D4A3E" w:rsidP="009D4A3E">
      <w:pPr>
        <w:pStyle w:val="Akapitzlist"/>
        <w:numPr>
          <w:ilvl w:val="0"/>
          <w:numId w:val="45"/>
        </w:numPr>
        <w:jc w:val="both"/>
        <w:rPr>
          <w:rFonts w:ascii="Arial" w:hAnsi="Arial" w:cs="Arial"/>
          <w:strike/>
          <w:sz w:val="22"/>
          <w:szCs w:val="22"/>
          <w:lang w:eastAsia="en-US"/>
        </w:rPr>
      </w:pPr>
      <w:r w:rsidRPr="009D4A3E">
        <w:rPr>
          <w:rFonts w:ascii="Arial" w:hAnsi="Arial" w:cs="Arial"/>
          <w:sz w:val="22"/>
          <w:szCs w:val="22"/>
          <w:lang w:eastAsia="en-US"/>
        </w:rPr>
        <w:t>przeszkolenie osób wskazanych przez Dyrekcję Szkoły;</w:t>
      </w:r>
    </w:p>
    <w:p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testowanie sprzętu gimnastycznego.</w:t>
      </w:r>
    </w:p>
    <w:p w:rsidR="009D4A3E" w:rsidRPr="004E6816" w:rsidRDefault="009D4A3E" w:rsidP="009D4A3E">
      <w:pPr>
        <w:pStyle w:val="Akapitzlist"/>
        <w:ind w:left="360"/>
        <w:jc w:val="both"/>
        <w:rPr>
          <w:rFonts w:ascii="Arial" w:hAnsi="Arial" w:cs="Arial"/>
          <w:sz w:val="22"/>
          <w:szCs w:val="22"/>
          <w:lang w:eastAsia="en-US"/>
        </w:rPr>
      </w:pPr>
    </w:p>
    <w:p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Sprzęt gimnastyczny musi być wyprodukowany </w:t>
      </w:r>
      <w:r w:rsidR="00545EAB" w:rsidRPr="00707578">
        <w:rPr>
          <w:rFonts w:ascii="Arial" w:hAnsi="Arial" w:cs="Arial"/>
          <w:sz w:val="22"/>
          <w:szCs w:val="22"/>
          <w:lang w:eastAsia="en-US"/>
        </w:rPr>
        <w:t xml:space="preserve">nie wcześniej jak </w:t>
      </w:r>
      <w:r w:rsidRPr="00707578">
        <w:rPr>
          <w:rFonts w:ascii="Arial" w:hAnsi="Arial" w:cs="Arial"/>
          <w:sz w:val="22"/>
          <w:szCs w:val="22"/>
          <w:lang w:eastAsia="en-US"/>
        </w:rPr>
        <w:t>w 20</w:t>
      </w:r>
      <w:r w:rsidR="000A0B2B">
        <w:rPr>
          <w:rFonts w:ascii="Arial" w:hAnsi="Arial" w:cs="Arial"/>
          <w:sz w:val="22"/>
          <w:szCs w:val="22"/>
          <w:lang w:eastAsia="en-US"/>
        </w:rPr>
        <w:t>20</w:t>
      </w:r>
      <w:r w:rsidRPr="00707578">
        <w:rPr>
          <w:rFonts w:ascii="Arial" w:hAnsi="Arial" w:cs="Arial"/>
          <w:sz w:val="22"/>
          <w:szCs w:val="22"/>
          <w:lang w:eastAsia="en-US"/>
        </w:rPr>
        <w:t xml:space="preserve"> r</w:t>
      </w:r>
      <w:r w:rsidR="00273368" w:rsidRPr="00707578">
        <w:rPr>
          <w:rFonts w:ascii="Arial" w:hAnsi="Arial" w:cs="Arial"/>
          <w:sz w:val="22"/>
          <w:szCs w:val="22"/>
          <w:lang w:eastAsia="en-US"/>
        </w:rPr>
        <w:t>.</w:t>
      </w:r>
      <w:r w:rsidR="00273368">
        <w:rPr>
          <w:rFonts w:ascii="Arial" w:hAnsi="Arial" w:cs="Arial"/>
          <w:sz w:val="22"/>
          <w:szCs w:val="22"/>
          <w:lang w:eastAsia="en-US"/>
        </w:rPr>
        <w:t xml:space="preserve"> </w:t>
      </w:r>
      <w:r w:rsidRPr="004E6816">
        <w:rPr>
          <w:rFonts w:ascii="Arial" w:hAnsi="Arial" w:cs="Arial"/>
          <w:sz w:val="22"/>
          <w:szCs w:val="22"/>
          <w:lang w:eastAsia="en-US"/>
        </w:rPr>
        <w:t>i posiadać aktualne certyfikaty FIG (Międzynarodowej Fede</w:t>
      </w:r>
      <w:r w:rsidR="00707578">
        <w:rPr>
          <w:rFonts w:ascii="Arial" w:hAnsi="Arial" w:cs="Arial"/>
          <w:sz w:val="22"/>
          <w:szCs w:val="22"/>
          <w:lang w:eastAsia="en-US"/>
        </w:rPr>
        <w:t>racji Gimnastycznej). Zgodnie z </w:t>
      </w:r>
      <w:r w:rsidRPr="004E6816">
        <w:rPr>
          <w:rFonts w:ascii="Arial" w:hAnsi="Arial" w:cs="Arial"/>
          <w:sz w:val="22"/>
          <w:szCs w:val="22"/>
          <w:lang w:eastAsia="en-US"/>
        </w:rPr>
        <w:t xml:space="preserve">wytycznymi podanymi w certyfikatach część sprzętu należy mocować za pomocą kotew (montaż kotew po stronie dostawcy sprzętu) do  podłogi sali gimnastycznej. </w:t>
      </w:r>
    </w:p>
    <w:p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Przedmiotem zamówienia oprócz sprzętu gimnastycznego są komplety dedykowanych materacy, wykonanie osłon słupów i filarów sali gimnastycznej oraz wypełnienie dołów asekuracyjnych i ich zabudowa (roboty budowlane związane z zabudową pod dedykowany sprzęt). </w:t>
      </w:r>
    </w:p>
    <w:p w:rsidR="00545EAB" w:rsidRPr="00545EAB" w:rsidRDefault="000F01CE" w:rsidP="00545EAB">
      <w:pPr>
        <w:pStyle w:val="Akapitzlist"/>
        <w:numPr>
          <w:ilvl w:val="0"/>
          <w:numId w:val="34"/>
        </w:numPr>
        <w:rPr>
          <w:rFonts w:ascii="Arial" w:hAnsi="Arial" w:cs="Arial"/>
          <w:sz w:val="22"/>
          <w:szCs w:val="22"/>
          <w:lang w:eastAsia="en-US"/>
        </w:rPr>
      </w:pPr>
      <w:r w:rsidRPr="004E6816">
        <w:rPr>
          <w:rFonts w:ascii="Arial" w:hAnsi="Arial" w:cs="Arial"/>
          <w:sz w:val="22"/>
          <w:szCs w:val="22"/>
          <w:lang w:eastAsia="en-US"/>
        </w:rPr>
        <w:lastRenderedPageBreak/>
        <w:t>Zadanie jest dofinansowane ze środków Funduszu Rozwoju Kultury Fizycznej w ramach projektu „Programu inwestycji o szczególnym znaczeniu dla Sportu – edycja 2017”.</w:t>
      </w:r>
    </w:p>
    <w:p w:rsidR="005875D5" w:rsidRPr="00707578" w:rsidRDefault="005875D5" w:rsidP="00D05263">
      <w:pPr>
        <w:pStyle w:val="Akapitzlist"/>
        <w:numPr>
          <w:ilvl w:val="0"/>
          <w:numId w:val="34"/>
        </w:numPr>
        <w:jc w:val="both"/>
        <w:rPr>
          <w:rFonts w:ascii="Arial" w:hAnsi="Arial" w:cs="Arial"/>
          <w:sz w:val="22"/>
          <w:szCs w:val="22"/>
          <w:lang w:eastAsia="en-US"/>
        </w:rPr>
      </w:pPr>
      <w:bookmarkStart w:id="0" w:name="_Hlk16066760"/>
      <w:r w:rsidRPr="00707578">
        <w:rPr>
          <w:rFonts w:ascii="Arial" w:hAnsi="Arial" w:cs="Arial"/>
          <w:sz w:val="22"/>
          <w:szCs w:val="22"/>
          <w:lang w:eastAsia="en-US"/>
        </w:rPr>
        <w:t xml:space="preserve">Szczegółowy opis przedmiotu umowy zawarty jest w dokumentacji opracowanej przez PROGRESBUD Sp. z o.o. reprezentowana przez p. Wojciecha Włodarczyka z siedzibą </w:t>
      </w:r>
      <w:r w:rsidR="006859AF" w:rsidRPr="00707578">
        <w:rPr>
          <w:rFonts w:ascii="Arial" w:hAnsi="Arial" w:cs="Arial"/>
          <w:sz w:val="22"/>
          <w:szCs w:val="22"/>
          <w:lang w:eastAsia="en-US"/>
        </w:rPr>
        <w:t xml:space="preserve">               </w:t>
      </w:r>
      <w:r w:rsidRPr="00707578">
        <w:rPr>
          <w:rFonts w:ascii="Arial" w:hAnsi="Arial" w:cs="Arial"/>
          <w:sz w:val="22"/>
          <w:szCs w:val="22"/>
          <w:lang w:eastAsia="en-US"/>
        </w:rPr>
        <w:t>w Chrzanowie 32-500,  przy ul. Bartosza Głowackiego 17 obejmującej n/w pozycje:</w:t>
      </w:r>
    </w:p>
    <w:p w:rsidR="00545EAB" w:rsidRPr="00707578" w:rsidRDefault="00545EAB" w:rsidP="00545EAB">
      <w:pPr>
        <w:pStyle w:val="Akapitzlist"/>
        <w:ind w:left="360"/>
        <w:jc w:val="both"/>
        <w:rPr>
          <w:rFonts w:ascii="Arial" w:hAnsi="Arial" w:cs="Arial"/>
          <w:sz w:val="22"/>
          <w:szCs w:val="22"/>
          <w:lang w:eastAsia="en-US"/>
        </w:rPr>
      </w:pPr>
    </w:p>
    <w:p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SPECYFIKACJĘ SPRZĘTÓ</w:t>
      </w:r>
      <w:r w:rsidR="00545EAB" w:rsidRPr="00707578">
        <w:rPr>
          <w:rFonts w:ascii="Arial" w:hAnsi="Arial" w:cs="Arial"/>
          <w:sz w:val="22"/>
          <w:szCs w:val="22"/>
          <w:lang w:eastAsia="en-US"/>
        </w:rPr>
        <w:t>W GIMNASTYCZNYCH;</w:t>
      </w:r>
    </w:p>
    <w:p w:rsidR="00545EAB" w:rsidRPr="00707578" w:rsidRDefault="00545EAB" w:rsidP="00545EAB">
      <w:pPr>
        <w:pStyle w:val="Akapitzlist"/>
        <w:numPr>
          <w:ilvl w:val="0"/>
          <w:numId w:val="35"/>
        </w:numPr>
        <w:rPr>
          <w:rFonts w:ascii="Arial" w:hAnsi="Arial" w:cs="Arial"/>
          <w:sz w:val="22"/>
          <w:szCs w:val="22"/>
          <w:lang w:eastAsia="en-US"/>
        </w:rPr>
      </w:pPr>
      <w:r w:rsidRPr="00707578">
        <w:rPr>
          <w:rFonts w:ascii="Arial" w:hAnsi="Arial" w:cs="Arial"/>
          <w:sz w:val="22"/>
          <w:szCs w:val="22"/>
          <w:lang w:eastAsia="en-US"/>
        </w:rPr>
        <w:t>Przedmiar</w:t>
      </w:r>
      <w:r w:rsidR="003B04EA" w:rsidRPr="00707578">
        <w:rPr>
          <w:rFonts w:ascii="Arial" w:hAnsi="Arial" w:cs="Arial"/>
          <w:sz w:val="22"/>
          <w:szCs w:val="22"/>
          <w:lang w:eastAsia="en-US"/>
        </w:rPr>
        <w:t xml:space="preserve"> (charakter pomocniczy)</w:t>
      </w:r>
      <w:r w:rsidRPr="00707578">
        <w:rPr>
          <w:rFonts w:ascii="Arial" w:hAnsi="Arial" w:cs="Arial"/>
          <w:sz w:val="22"/>
          <w:szCs w:val="22"/>
          <w:lang w:eastAsia="en-US"/>
        </w:rPr>
        <w:t>;</w:t>
      </w:r>
    </w:p>
    <w:p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Część rysunkowa: rysunek A</w:t>
      </w:r>
      <w:r w:rsidR="007578E0" w:rsidRPr="00707578">
        <w:rPr>
          <w:rFonts w:ascii="Arial" w:hAnsi="Arial" w:cs="Arial"/>
          <w:sz w:val="22"/>
          <w:szCs w:val="22"/>
          <w:lang w:eastAsia="en-US"/>
        </w:rPr>
        <w:t>.</w:t>
      </w:r>
      <w:r w:rsidRPr="00707578">
        <w:rPr>
          <w:rFonts w:ascii="Arial" w:hAnsi="Arial" w:cs="Arial"/>
          <w:sz w:val="22"/>
          <w:szCs w:val="22"/>
          <w:lang w:eastAsia="en-US"/>
        </w:rPr>
        <w:t>04, A</w:t>
      </w:r>
      <w:r w:rsidR="007578E0" w:rsidRPr="00707578">
        <w:rPr>
          <w:rFonts w:ascii="Arial" w:hAnsi="Arial" w:cs="Arial"/>
          <w:sz w:val="22"/>
          <w:szCs w:val="22"/>
          <w:lang w:eastAsia="en-US"/>
        </w:rPr>
        <w:t>.</w:t>
      </w:r>
      <w:r w:rsidRPr="00707578">
        <w:rPr>
          <w:rFonts w:ascii="Arial" w:hAnsi="Arial" w:cs="Arial"/>
          <w:sz w:val="22"/>
          <w:szCs w:val="22"/>
          <w:lang w:eastAsia="en-US"/>
        </w:rPr>
        <w:t>22 i A</w:t>
      </w:r>
      <w:r w:rsidR="007578E0" w:rsidRPr="00707578">
        <w:rPr>
          <w:rFonts w:ascii="Arial" w:hAnsi="Arial" w:cs="Arial"/>
          <w:sz w:val="22"/>
          <w:szCs w:val="22"/>
          <w:lang w:eastAsia="en-US"/>
        </w:rPr>
        <w:t>.</w:t>
      </w:r>
      <w:r w:rsidRPr="00707578">
        <w:rPr>
          <w:rFonts w:ascii="Arial" w:hAnsi="Arial" w:cs="Arial"/>
          <w:sz w:val="22"/>
          <w:szCs w:val="22"/>
          <w:lang w:eastAsia="en-US"/>
        </w:rPr>
        <w:t xml:space="preserve">23 </w:t>
      </w:r>
      <w:r w:rsidR="00F30844" w:rsidRPr="00707578">
        <w:rPr>
          <w:rFonts w:ascii="Arial" w:hAnsi="Arial" w:cs="Arial"/>
          <w:sz w:val="22"/>
          <w:szCs w:val="22"/>
          <w:lang w:eastAsia="en-US"/>
        </w:rPr>
        <w:t>– zaw</w:t>
      </w:r>
      <w:r w:rsidR="00AE1C28" w:rsidRPr="00707578">
        <w:rPr>
          <w:rFonts w:ascii="Arial" w:hAnsi="Arial" w:cs="Arial"/>
          <w:sz w:val="22"/>
          <w:szCs w:val="22"/>
          <w:lang w:eastAsia="en-US"/>
        </w:rPr>
        <w:t>ierająca rozmieszczenie sprzętu;</w:t>
      </w:r>
    </w:p>
    <w:p w:rsidR="00F30844" w:rsidRPr="00707578" w:rsidRDefault="00F30844"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 xml:space="preserve">Geodezja powykonawcza w wersji pdf oraz edytowalnej </w:t>
      </w:r>
      <w:proofErr w:type="spellStart"/>
      <w:r w:rsidRPr="00707578">
        <w:rPr>
          <w:rFonts w:ascii="Arial" w:hAnsi="Arial" w:cs="Arial"/>
          <w:sz w:val="22"/>
          <w:szCs w:val="22"/>
          <w:lang w:eastAsia="en-US"/>
        </w:rPr>
        <w:t>dwg</w:t>
      </w:r>
      <w:proofErr w:type="spellEnd"/>
      <w:r w:rsidRPr="00707578">
        <w:rPr>
          <w:rFonts w:ascii="Arial" w:hAnsi="Arial" w:cs="Arial"/>
          <w:sz w:val="22"/>
          <w:szCs w:val="22"/>
          <w:lang w:eastAsia="en-US"/>
        </w:rPr>
        <w:t xml:space="preserve"> wykonanych cokołów betonowych stanowiących podstawę do mocowania </w:t>
      </w:r>
      <w:r w:rsidR="007578E0" w:rsidRPr="00707578">
        <w:rPr>
          <w:rFonts w:ascii="Arial" w:hAnsi="Arial" w:cs="Arial"/>
          <w:sz w:val="22"/>
          <w:szCs w:val="22"/>
          <w:lang w:eastAsia="en-US"/>
        </w:rPr>
        <w:t>kotew dla sprzętu</w:t>
      </w:r>
      <w:r w:rsidR="00545EAB" w:rsidRPr="00707578">
        <w:rPr>
          <w:rFonts w:ascii="Arial" w:hAnsi="Arial" w:cs="Arial"/>
          <w:sz w:val="22"/>
          <w:szCs w:val="22"/>
          <w:lang w:eastAsia="en-US"/>
        </w:rPr>
        <w:t xml:space="preserve"> gimnastycznego;</w:t>
      </w:r>
    </w:p>
    <w:p w:rsidR="00982438" w:rsidRPr="00707578" w:rsidRDefault="007578E0"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Rysunki A.01, A.02 i A.05</w:t>
      </w:r>
      <w:r w:rsidR="0046707F" w:rsidRPr="00707578">
        <w:rPr>
          <w:rFonts w:ascii="Arial" w:hAnsi="Arial" w:cs="Arial"/>
          <w:sz w:val="22"/>
          <w:szCs w:val="22"/>
          <w:lang w:eastAsia="en-US"/>
        </w:rPr>
        <w:t xml:space="preserve"> – rzuty budynku Sali gimnastycznej pokazujące komunikację w obiekcie – na tej podstawie Wykonawca ustali sposób i drogę </w:t>
      </w:r>
      <w:r w:rsidR="00545EAB" w:rsidRPr="00707578">
        <w:rPr>
          <w:rFonts w:ascii="Arial" w:hAnsi="Arial" w:cs="Arial"/>
          <w:sz w:val="22"/>
          <w:szCs w:val="22"/>
          <w:lang w:eastAsia="en-US"/>
        </w:rPr>
        <w:t>wniesienia sprzętu do obiektu.</w:t>
      </w:r>
    </w:p>
    <w:bookmarkEnd w:id="0"/>
    <w:p w:rsidR="00545EAB" w:rsidRPr="00545EAB" w:rsidRDefault="00545EAB" w:rsidP="00545EAB">
      <w:pPr>
        <w:jc w:val="both"/>
        <w:rPr>
          <w:rFonts w:ascii="Arial" w:hAnsi="Arial" w:cs="Arial"/>
          <w:sz w:val="22"/>
          <w:szCs w:val="22"/>
          <w:highlight w:val="yellow"/>
          <w:lang w:eastAsia="en-US"/>
        </w:rPr>
      </w:pPr>
    </w:p>
    <w:p w:rsidR="00EF5EC5" w:rsidRPr="004E6816" w:rsidRDefault="0045713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 związku z faktem, iż dostawa sprzętu</w:t>
      </w:r>
      <w:r w:rsidR="00403994">
        <w:rPr>
          <w:rFonts w:ascii="Arial" w:hAnsi="Arial" w:cs="Arial"/>
          <w:sz w:val="22"/>
          <w:szCs w:val="22"/>
          <w:lang w:eastAsia="en-US"/>
        </w:rPr>
        <w:t xml:space="preserve"> gimnastycznego</w:t>
      </w:r>
      <w:r w:rsidRPr="004E6816">
        <w:rPr>
          <w:rFonts w:ascii="Arial" w:hAnsi="Arial" w:cs="Arial"/>
          <w:sz w:val="22"/>
          <w:szCs w:val="22"/>
          <w:lang w:eastAsia="en-US"/>
        </w:rPr>
        <w:t xml:space="preserve"> będzie miała miejsce po zakończeniu robót budowlanych związanych z budową sali gimnastycznej </w:t>
      </w:r>
      <w:r w:rsidR="00403994">
        <w:rPr>
          <w:rFonts w:ascii="Arial" w:hAnsi="Arial" w:cs="Arial"/>
          <w:sz w:val="22"/>
          <w:szCs w:val="22"/>
          <w:lang w:eastAsia="en-US"/>
        </w:rPr>
        <w:t>Wykonawca</w:t>
      </w:r>
      <w:r w:rsidRPr="004E6816">
        <w:rPr>
          <w:rFonts w:ascii="Arial" w:hAnsi="Arial" w:cs="Arial"/>
          <w:sz w:val="22"/>
          <w:szCs w:val="22"/>
          <w:lang w:eastAsia="en-US"/>
        </w:rPr>
        <w:t xml:space="preserve"> jest zobowiązany do zlecenia płatnego nadzoru Wykonawcy </w:t>
      </w:r>
      <w:r w:rsidR="001828E1">
        <w:rPr>
          <w:rFonts w:ascii="Arial" w:hAnsi="Arial" w:cs="Arial"/>
          <w:sz w:val="22"/>
          <w:szCs w:val="22"/>
          <w:lang w:eastAsia="en-US"/>
        </w:rPr>
        <w:t xml:space="preserve">robót </w:t>
      </w:r>
      <w:r w:rsidRPr="004E6816">
        <w:rPr>
          <w:rFonts w:ascii="Arial" w:hAnsi="Arial" w:cs="Arial"/>
          <w:sz w:val="22"/>
          <w:szCs w:val="22"/>
          <w:lang w:eastAsia="en-US"/>
        </w:rPr>
        <w:t xml:space="preserve">realizującemu budowę sali gimnastycznej w związku z udzieloną przez tego Wykonawcę gwarancją min. na wykładzinę sportową i inne elementy, w które </w:t>
      </w:r>
      <w:r w:rsidR="001828E1">
        <w:rPr>
          <w:rFonts w:ascii="Arial" w:hAnsi="Arial" w:cs="Arial"/>
          <w:sz w:val="22"/>
          <w:szCs w:val="22"/>
          <w:lang w:eastAsia="en-US"/>
        </w:rPr>
        <w:t>Wykonawca</w:t>
      </w:r>
      <w:r w:rsidRPr="004E6816">
        <w:rPr>
          <w:rFonts w:ascii="Arial" w:hAnsi="Arial" w:cs="Arial"/>
          <w:sz w:val="22"/>
          <w:szCs w:val="22"/>
          <w:lang w:eastAsia="en-US"/>
        </w:rPr>
        <w:t xml:space="preserve"> będzie ingerował przy montażu sprzętu </w:t>
      </w:r>
      <w:r w:rsidR="001828E1">
        <w:rPr>
          <w:rFonts w:ascii="Arial" w:hAnsi="Arial" w:cs="Arial"/>
          <w:sz w:val="22"/>
          <w:szCs w:val="22"/>
          <w:lang w:eastAsia="en-US"/>
        </w:rPr>
        <w:t>gimnastycznego</w:t>
      </w:r>
      <w:r w:rsidRPr="004E6816">
        <w:rPr>
          <w:rFonts w:ascii="Arial" w:hAnsi="Arial" w:cs="Arial"/>
          <w:sz w:val="22"/>
          <w:szCs w:val="22"/>
          <w:lang w:eastAsia="en-US"/>
        </w:rPr>
        <w:t xml:space="preserve"> (min. doły asekuracyjne, słupy konstrukcyjne). </w:t>
      </w:r>
    </w:p>
    <w:p w:rsidR="00457137" w:rsidRPr="004E6816" w:rsidRDefault="00457137"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Dostarczon</w:t>
      </w:r>
      <w:r w:rsidR="001D1424">
        <w:rPr>
          <w:rFonts w:ascii="Arial" w:hAnsi="Arial" w:cs="Arial"/>
          <w:sz w:val="22"/>
          <w:szCs w:val="22"/>
          <w:lang w:eastAsia="en-US"/>
        </w:rPr>
        <w:t>y</w:t>
      </w:r>
      <w:r w:rsidRPr="004E6816">
        <w:rPr>
          <w:rFonts w:ascii="Arial" w:hAnsi="Arial" w:cs="Arial"/>
          <w:sz w:val="22"/>
          <w:szCs w:val="22"/>
          <w:lang w:eastAsia="en-US"/>
        </w:rPr>
        <w:t xml:space="preserve"> </w:t>
      </w:r>
      <w:r w:rsidR="001D1424">
        <w:rPr>
          <w:rFonts w:ascii="Arial" w:hAnsi="Arial" w:cs="Arial"/>
          <w:sz w:val="22"/>
          <w:szCs w:val="22"/>
          <w:lang w:eastAsia="en-US"/>
        </w:rPr>
        <w:t>sprzęt gimnastyczny powinien być fabrycznie nowy, nieużywany, wolny</w:t>
      </w:r>
      <w:r w:rsidRPr="004E6816">
        <w:rPr>
          <w:rFonts w:ascii="Arial" w:hAnsi="Arial" w:cs="Arial"/>
          <w:sz w:val="22"/>
          <w:szCs w:val="22"/>
          <w:lang w:eastAsia="en-US"/>
        </w:rPr>
        <w:t xml:space="preserve"> od wad, ponadto na dzień dostarczenia urządzenia powinny być nadające się do użytku</w:t>
      </w:r>
      <w:r w:rsidR="006859AF">
        <w:rPr>
          <w:rFonts w:ascii="Arial" w:hAnsi="Arial" w:cs="Arial"/>
          <w:sz w:val="22"/>
          <w:szCs w:val="22"/>
          <w:lang w:eastAsia="en-US"/>
        </w:rPr>
        <w:t xml:space="preserve">                    </w:t>
      </w:r>
      <w:r w:rsidR="000A0B2B">
        <w:rPr>
          <w:rFonts w:ascii="Arial" w:hAnsi="Arial" w:cs="Arial"/>
          <w:sz w:val="22"/>
          <w:szCs w:val="22"/>
          <w:lang w:eastAsia="en-US"/>
        </w:rPr>
        <w:t xml:space="preserve">     </w:t>
      </w:r>
      <w:r w:rsidRPr="004E6816">
        <w:rPr>
          <w:rFonts w:ascii="Arial" w:hAnsi="Arial" w:cs="Arial"/>
          <w:sz w:val="22"/>
          <w:szCs w:val="22"/>
          <w:lang w:eastAsia="en-US"/>
        </w:rPr>
        <w:t xml:space="preserve"> i posiadać parametry, które </w:t>
      </w:r>
      <w:r w:rsidR="00EF5EC5" w:rsidRPr="004E6816">
        <w:rPr>
          <w:rFonts w:ascii="Arial" w:hAnsi="Arial" w:cs="Arial"/>
          <w:sz w:val="22"/>
          <w:szCs w:val="22"/>
          <w:lang w:eastAsia="en-US"/>
        </w:rPr>
        <w:t>są</w:t>
      </w:r>
      <w:r w:rsidRPr="004E6816">
        <w:rPr>
          <w:rFonts w:ascii="Arial" w:hAnsi="Arial" w:cs="Arial"/>
          <w:sz w:val="22"/>
          <w:szCs w:val="22"/>
          <w:lang w:eastAsia="en-US"/>
        </w:rPr>
        <w:t xml:space="preserve"> określone w </w:t>
      </w:r>
      <w:r w:rsidR="00545EAB" w:rsidRPr="00707578">
        <w:rPr>
          <w:rFonts w:ascii="Arial" w:hAnsi="Arial" w:cs="Arial"/>
          <w:sz w:val="22"/>
          <w:szCs w:val="22"/>
          <w:lang w:eastAsia="en-US"/>
        </w:rPr>
        <w:t>Specyfikacji</w:t>
      </w:r>
      <w:r w:rsidR="00B1720B" w:rsidRPr="00707578">
        <w:rPr>
          <w:rFonts w:ascii="Arial" w:hAnsi="Arial" w:cs="Arial"/>
          <w:sz w:val="22"/>
          <w:szCs w:val="22"/>
          <w:lang w:eastAsia="en-US"/>
        </w:rPr>
        <w:t xml:space="preserve"> sprzętów gimnastycznyc</w:t>
      </w:r>
      <w:r w:rsidR="008A3E1B" w:rsidRPr="00707578">
        <w:rPr>
          <w:rFonts w:ascii="Arial" w:hAnsi="Arial" w:cs="Arial"/>
          <w:sz w:val="22"/>
          <w:szCs w:val="22"/>
          <w:lang w:eastAsia="en-US"/>
        </w:rPr>
        <w:t>h,</w:t>
      </w:r>
      <w:r w:rsidR="008A3E1B">
        <w:rPr>
          <w:rFonts w:ascii="Arial" w:hAnsi="Arial" w:cs="Arial"/>
          <w:sz w:val="22"/>
          <w:szCs w:val="22"/>
          <w:lang w:eastAsia="en-US"/>
        </w:rPr>
        <w:t xml:space="preserve"> </w:t>
      </w:r>
      <w:r w:rsidR="008A3E1B" w:rsidRPr="008A3E1B">
        <w:rPr>
          <w:rFonts w:ascii="Arial" w:hAnsi="Arial" w:cs="Arial"/>
          <w:sz w:val="22"/>
          <w:szCs w:val="22"/>
          <w:lang w:eastAsia="en-US"/>
        </w:rPr>
        <w:t>gotowy po montażu do eksploatacji, bez konieczności dokonywania dodatkowych zakupów i inwestycji (bez konieczności montażu dodatkowych urządzeń/sprzętu)</w:t>
      </w:r>
      <w:r w:rsidR="008A3E1B">
        <w:rPr>
          <w:rFonts w:ascii="Arial" w:hAnsi="Arial" w:cs="Arial"/>
          <w:sz w:val="22"/>
          <w:szCs w:val="22"/>
          <w:lang w:eastAsia="en-US"/>
        </w:rPr>
        <w:t>;</w:t>
      </w:r>
    </w:p>
    <w:p w:rsidR="00B1720B" w:rsidRPr="004E6816" w:rsidRDefault="00B1720B"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 ramach zawartej umowy Wykonawca zapewnia również </w:t>
      </w:r>
      <w:r w:rsidR="008A3E1B" w:rsidRPr="008A3E1B">
        <w:rPr>
          <w:rFonts w:ascii="Arial" w:hAnsi="Arial" w:cs="Arial"/>
          <w:sz w:val="22"/>
          <w:szCs w:val="22"/>
          <w:lang w:eastAsia="en-US"/>
        </w:rPr>
        <w:t xml:space="preserve">załadunek, rozładunek oraz </w:t>
      </w:r>
      <w:r w:rsidRPr="004E6816">
        <w:rPr>
          <w:rFonts w:ascii="Arial" w:hAnsi="Arial" w:cs="Arial"/>
          <w:sz w:val="22"/>
          <w:szCs w:val="22"/>
          <w:lang w:eastAsia="en-US"/>
        </w:rPr>
        <w:t xml:space="preserve">transport z wniesieniem sprzętu do Zespół Szkół Sportowych im. </w:t>
      </w:r>
      <w:r w:rsidR="008A3E1B">
        <w:rPr>
          <w:rFonts w:ascii="Arial" w:hAnsi="Arial" w:cs="Arial"/>
          <w:sz w:val="22"/>
          <w:szCs w:val="22"/>
          <w:lang w:eastAsia="en-US"/>
        </w:rPr>
        <w:t>Janusza Kusocińskiego w Zabrzu;</w:t>
      </w:r>
    </w:p>
    <w:p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Sprzęt gimnastyczny powinien pochodzić od jednego producenta, musi posiadać jednorodną (taką samą) kolorystykę. Przez sprzęt pochodzący od jednego producenta Zamawiający rozumie sprzęt wymieniony w Specyfikacji </w:t>
      </w:r>
      <w:r w:rsidR="00FF0825">
        <w:rPr>
          <w:rFonts w:ascii="Arial" w:hAnsi="Arial" w:cs="Arial"/>
          <w:sz w:val="22"/>
          <w:szCs w:val="22"/>
          <w:lang w:eastAsia="en-US"/>
        </w:rPr>
        <w:t>Sprzętów Gimnastycznych</w:t>
      </w:r>
      <w:r w:rsidR="00BB7C3F" w:rsidRPr="004E6816">
        <w:rPr>
          <w:rFonts w:ascii="Arial" w:hAnsi="Arial" w:cs="Arial"/>
          <w:sz w:val="22"/>
          <w:szCs w:val="22"/>
          <w:lang w:eastAsia="en-US"/>
        </w:rPr>
        <w:t xml:space="preserve"> </w:t>
      </w:r>
      <w:r w:rsidRPr="004E6816">
        <w:rPr>
          <w:rFonts w:ascii="Arial" w:hAnsi="Arial" w:cs="Arial"/>
          <w:sz w:val="22"/>
          <w:szCs w:val="22"/>
          <w:lang w:eastAsia="en-US"/>
        </w:rPr>
        <w:t xml:space="preserve">w punktach: Pkt 1. Poręcze asymetryczne, wyczynowe. Pkt. 8 Drążek gimnastyczny, wyczynowy. Pkt 11 i 13 Stół gimnastyczny, wyczynowy. Pkt 22 Kółka gimnastyczne i rama wyczynowa do kółek gimnastycznych. Pkt 24 Równoważnia wyczynowa. Pkt 25 Poręcze równoległe, wyczynowe. Pkt 30 i 31 Koń gimnastyczny, wyczynowy z łękami. </w:t>
      </w:r>
    </w:p>
    <w:p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Jednorodna kolorystyka całości sprzętu gimnastycznego (czyli min.  wykończenie dołów asekuracyjnych, materace metodyczne, osłony na filary) musi być dopasowana do kolorystyki w/w sprzętu posiadającego atest FIG.</w:t>
      </w:r>
    </w:p>
    <w:p w:rsidR="00B1720B" w:rsidRPr="004E6816" w:rsidRDefault="00E711AD"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winien posiadać autoryzację producenta dla dostawcy sprzętu z włączeniem serwisu </w:t>
      </w:r>
      <w:r w:rsidR="00FF0825">
        <w:rPr>
          <w:rFonts w:ascii="Arial" w:hAnsi="Arial" w:cs="Arial"/>
          <w:sz w:val="22"/>
          <w:szCs w:val="22"/>
          <w:lang w:eastAsia="en-US"/>
        </w:rPr>
        <w:t>przez cały okres udzielonej gwarancji.</w:t>
      </w:r>
    </w:p>
    <w:p w:rsidR="003F1CE7" w:rsidRPr="00707578" w:rsidRDefault="00E711AD" w:rsidP="00707578">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powinien dostosować sposób montażu i </w:t>
      </w:r>
      <w:proofErr w:type="spellStart"/>
      <w:r w:rsidR="00B1720B" w:rsidRPr="004E6816">
        <w:rPr>
          <w:rFonts w:ascii="Arial" w:hAnsi="Arial" w:cs="Arial"/>
          <w:sz w:val="22"/>
          <w:szCs w:val="22"/>
          <w:lang w:eastAsia="en-US"/>
        </w:rPr>
        <w:t>kotwienia</w:t>
      </w:r>
      <w:proofErr w:type="spellEnd"/>
      <w:r w:rsidR="00B1720B" w:rsidRPr="004E6816">
        <w:rPr>
          <w:rFonts w:ascii="Arial" w:hAnsi="Arial" w:cs="Arial"/>
          <w:sz w:val="22"/>
          <w:szCs w:val="22"/>
          <w:lang w:eastAsia="en-US"/>
        </w:rPr>
        <w:t xml:space="preserve"> sprzętu do wytycznych producenta sprzętu wybranego do realizacji. W projekcie przewidziano cokoły betonowe do montażu kotew w rozstawach dostosowanych do wytycznych wiodących producentów sprzętu gimnastycznego, jednak w razie konieczności </w:t>
      </w:r>
      <w:r w:rsidR="007872F5">
        <w:rPr>
          <w:rFonts w:ascii="Arial" w:hAnsi="Arial" w:cs="Arial"/>
          <w:sz w:val="22"/>
          <w:szCs w:val="22"/>
          <w:lang w:eastAsia="en-US"/>
        </w:rPr>
        <w:t xml:space="preserve">w kwocie umowy </w:t>
      </w:r>
      <w:r w:rsidR="00B1720B" w:rsidRPr="004E6816">
        <w:rPr>
          <w:rFonts w:ascii="Arial" w:hAnsi="Arial" w:cs="Arial"/>
          <w:sz w:val="22"/>
          <w:szCs w:val="22"/>
          <w:lang w:eastAsia="en-US"/>
        </w:rPr>
        <w:t>należy wykonać dodatkowe cokoły do montażu kotew, połączone z konstrukcją płyty betonowej podłogi.</w:t>
      </w:r>
      <w:r w:rsidR="007A6A67" w:rsidRPr="004E6816">
        <w:rPr>
          <w:rFonts w:ascii="Arial" w:hAnsi="Arial" w:cs="Arial"/>
          <w:sz w:val="22"/>
          <w:szCs w:val="22"/>
          <w:lang w:eastAsia="en-US"/>
        </w:rPr>
        <w:t xml:space="preserve"> Zamawiający dołącza </w:t>
      </w:r>
      <w:r w:rsidR="00514E65" w:rsidRPr="004E6816">
        <w:rPr>
          <w:rFonts w:ascii="Arial" w:hAnsi="Arial" w:cs="Arial"/>
          <w:sz w:val="22"/>
          <w:szCs w:val="22"/>
          <w:lang w:eastAsia="en-US"/>
        </w:rPr>
        <w:t>do dokumentów przetargowych inwentaryzację geodezyjną powykonawczą wykonanych cokołów.</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zapewnia, że Sprzęt </w:t>
      </w:r>
      <w:r w:rsidR="00EF74C6">
        <w:rPr>
          <w:rFonts w:ascii="Arial" w:hAnsi="Arial" w:cs="Arial"/>
          <w:sz w:val="22"/>
          <w:szCs w:val="22"/>
          <w:lang w:eastAsia="en-US"/>
        </w:rPr>
        <w:t xml:space="preserve">gimnastyczny </w:t>
      </w:r>
      <w:r w:rsidRPr="004E6816">
        <w:rPr>
          <w:rFonts w:ascii="Arial" w:hAnsi="Arial" w:cs="Arial"/>
          <w:sz w:val="22"/>
          <w:szCs w:val="22"/>
          <w:lang w:eastAsia="en-US"/>
        </w:rPr>
        <w:t>dostarczony do Zamawiającego będzie pochodził bezpośrednio od producenta lub z oficjalnych i autoryzowanych kanałów dystrybucyjnych producenta. Jak również Wykonawca zapewnia, że posiada autoryzację producenta z włączeniem serwisu.</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zobowiązany jest dostarczyć wraz ze Sprzętem </w:t>
      </w:r>
      <w:r w:rsidR="00EF74C6">
        <w:rPr>
          <w:rFonts w:ascii="Arial" w:hAnsi="Arial" w:cs="Arial"/>
          <w:sz w:val="22"/>
          <w:szCs w:val="22"/>
          <w:lang w:eastAsia="en-US"/>
        </w:rPr>
        <w:t xml:space="preserve">gimnastycznym </w:t>
      </w:r>
      <w:r w:rsidRPr="004E6816">
        <w:rPr>
          <w:rFonts w:ascii="Arial" w:hAnsi="Arial" w:cs="Arial"/>
          <w:sz w:val="22"/>
          <w:szCs w:val="22"/>
          <w:lang w:eastAsia="en-US"/>
        </w:rPr>
        <w:t xml:space="preserve">wszystkie wymagane przepisami prawa certyfikaty, atesty, pełne instrukcje użytkowania, karty </w:t>
      </w:r>
      <w:r w:rsidRPr="004E6816">
        <w:rPr>
          <w:rFonts w:ascii="Arial" w:hAnsi="Arial" w:cs="Arial"/>
          <w:sz w:val="22"/>
          <w:szCs w:val="22"/>
          <w:lang w:eastAsia="en-US"/>
        </w:rPr>
        <w:lastRenderedPageBreak/>
        <w:t>charakterystyki i inne dokumenty poświadczające dopuszczenie Sprzętu do użytkowania na terytorium Rzeczypospolitej Polskiej bez ograniczeń, w tym w języku polskim oraz karty gwarancyjne. Wykonawca zobowiązany jest przekazać Zamawiającemu pełną dokumentację dotyczącą Sprzętu w 3 egz., z tym że 1 egz. dokumentacji w języku producenta, a 2 egz. przetłumaczone z oryginału w całości na język polski.</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Zamawiający zastrzega sobie w okresie trwania gwarancji prawo do żądania zwrotu poniesionych przez Zamawiającego kosztów wynikających z niespełniania przez Sprzęt</w:t>
      </w:r>
      <w:r w:rsidR="00D814ED">
        <w:rPr>
          <w:rFonts w:ascii="Arial" w:hAnsi="Arial" w:cs="Arial"/>
          <w:sz w:val="22"/>
          <w:szCs w:val="22"/>
          <w:lang w:eastAsia="en-US"/>
        </w:rPr>
        <w:t xml:space="preserve"> gimnastyczny </w:t>
      </w:r>
      <w:r w:rsidRPr="004E6816">
        <w:rPr>
          <w:rFonts w:ascii="Arial" w:hAnsi="Arial" w:cs="Arial"/>
          <w:sz w:val="22"/>
          <w:szCs w:val="22"/>
          <w:lang w:eastAsia="en-US"/>
        </w:rPr>
        <w:t xml:space="preserve"> warunków określonych w szczegółowym opisie przedmiotu zamówienia.</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D814ED">
        <w:rPr>
          <w:rFonts w:ascii="Arial" w:hAnsi="Arial" w:cs="Arial"/>
          <w:sz w:val="22"/>
          <w:szCs w:val="22"/>
          <w:lang w:eastAsia="en-US"/>
        </w:rPr>
        <w:t xml:space="preserve">gimnastyczny </w:t>
      </w:r>
      <w:r w:rsidRPr="004E6816">
        <w:rPr>
          <w:rFonts w:ascii="Arial" w:hAnsi="Arial" w:cs="Arial"/>
          <w:sz w:val="22"/>
          <w:szCs w:val="22"/>
          <w:lang w:eastAsia="en-US"/>
        </w:rPr>
        <w:t>składa się z materiałów, które spełniają wszystkie obowiązujące normy bezpieczeństwa Unii Europejskiej (Certyfikat CE).</w:t>
      </w:r>
    </w:p>
    <w:p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A71B01">
        <w:rPr>
          <w:rFonts w:ascii="Arial" w:hAnsi="Arial" w:cs="Arial"/>
          <w:sz w:val="22"/>
          <w:szCs w:val="22"/>
          <w:lang w:eastAsia="en-US"/>
        </w:rPr>
        <w:t xml:space="preserve">gimnastyczny </w:t>
      </w:r>
      <w:r w:rsidRPr="004E6816">
        <w:rPr>
          <w:rFonts w:ascii="Arial" w:hAnsi="Arial" w:cs="Arial"/>
          <w:sz w:val="22"/>
          <w:szCs w:val="22"/>
          <w:lang w:eastAsia="en-US"/>
        </w:rPr>
        <w:t xml:space="preserve">został dopuszczony do obrotu na terytorium RP, posiada wszelkie wymagane przez przepisy prawa świadectwa, certyfikaty, atesty, deklaracje zgodności, itp. </w:t>
      </w:r>
    </w:p>
    <w:p w:rsidR="00D35023"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 zobowiązany jest do zobowiązania Podwykonawcy do spełnienia roszczeń wynikających z rękojmi lub gwarancji bezpośrednio na rzecz Zamawiającego oraz uprawnienia Zamawiającego do żądania spełnienia w/w roszczeń bezpośrednio od Podwykonawcy, w sytuacji braku możliwości dochodzenia spełnienia roszczeń przez Zamawiającego od Wykonawcy, w szczególności w razie upadłości lub likwidacji Wykonawcy.</w:t>
      </w:r>
      <w:bookmarkStart w:id="1" w:name="_Hlk483813613"/>
    </w:p>
    <w:p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Przedmiotem umowy jest również świadczenie serwisu gwarancyjnego Sprzętu </w:t>
      </w:r>
      <w:r w:rsidR="00264475">
        <w:rPr>
          <w:rFonts w:ascii="Arial" w:hAnsi="Arial" w:cs="Arial"/>
          <w:sz w:val="22"/>
          <w:szCs w:val="22"/>
          <w:lang w:eastAsia="en-US"/>
        </w:rPr>
        <w:t xml:space="preserve">gimnastycznego </w:t>
      </w:r>
      <w:r w:rsidRPr="004E6816">
        <w:rPr>
          <w:rFonts w:ascii="Arial" w:hAnsi="Arial" w:cs="Arial"/>
          <w:sz w:val="22"/>
          <w:szCs w:val="22"/>
          <w:lang w:eastAsia="en-US"/>
        </w:rPr>
        <w:t xml:space="preserve">przez okres trwania gwarancji, w ramach wynagrodzenia, o którym mowa </w:t>
      </w:r>
      <w:r w:rsidRPr="00707578">
        <w:rPr>
          <w:rFonts w:ascii="Arial" w:hAnsi="Arial" w:cs="Arial"/>
          <w:sz w:val="22"/>
          <w:szCs w:val="22"/>
          <w:lang w:eastAsia="en-US"/>
        </w:rPr>
        <w:t>w</w:t>
      </w:r>
      <w:r w:rsidR="00240793">
        <w:rPr>
          <w:rFonts w:ascii="Arial" w:hAnsi="Arial" w:cs="Arial"/>
          <w:sz w:val="22"/>
          <w:szCs w:val="22"/>
          <w:lang w:eastAsia="en-US"/>
        </w:rPr>
        <w:t xml:space="preserve">        </w:t>
      </w:r>
      <w:r w:rsidRPr="00707578">
        <w:rPr>
          <w:rFonts w:ascii="Arial" w:hAnsi="Arial" w:cs="Arial"/>
          <w:sz w:val="22"/>
          <w:szCs w:val="22"/>
          <w:lang w:eastAsia="en-US"/>
        </w:rPr>
        <w:t xml:space="preserve"> § </w:t>
      </w:r>
      <w:r w:rsidR="00FF2097" w:rsidRPr="00707578">
        <w:rPr>
          <w:rFonts w:ascii="Arial" w:hAnsi="Arial" w:cs="Arial"/>
          <w:sz w:val="22"/>
          <w:szCs w:val="22"/>
          <w:lang w:eastAsia="en-US"/>
        </w:rPr>
        <w:t>7</w:t>
      </w:r>
      <w:r w:rsidRPr="004E6816">
        <w:rPr>
          <w:rFonts w:ascii="Arial" w:hAnsi="Arial" w:cs="Arial"/>
          <w:sz w:val="22"/>
          <w:szCs w:val="22"/>
          <w:lang w:eastAsia="en-US"/>
        </w:rPr>
        <w:t xml:space="preserve"> poniżej, oraz bezpłatne szkolenie pracowników Zama</w:t>
      </w:r>
      <w:r w:rsidR="00264475">
        <w:rPr>
          <w:rFonts w:ascii="Arial" w:hAnsi="Arial" w:cs="Arial"/>
          <w:sz w:val="22"/>
          <w:szCs w:val="22"/>
          <w:lang w:eastAsia="en-US"/>
        </w:rPr>
        <w:t xml:space="preserve">wiającego z użytkowania sprzętu </w:t>
      </w:r>
      <w:r w:rsidR="00AB69E8">
        <w:rPr>
          <w:rFonts w:ascii="Arial" w:hAnsi="Arial" w:cs="Arial"/>
          <w:sz w:val="22"/>
          <w:szCs w:val="22"/>
          <w:lang w:eastAsia="en-US"/>
        </w:rPr>
        <w:t xml:space="preserve">gimnastycznego </w:t>
      </w:r>
      <w:r w:rsidR="00264475">
        <w:rPr>
          <w:rFonts w:ascii="Arial" w:hAnsi="Arial" w:cs="Arial"/>
          <w:sz w:val="22"/>
          <w:szCs w:val="22"/>
          <w:lang w:eastAsia="en-US"/>
        </w:rPr>
        <w:t>(przed zgłoszeniem zadania do odbioru końcowego)</w:t>
      </w:r>
    </w:p>
    <w:p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Usługa montażu Sprzętu </w:t>
      </w:r>
      <w:r w:rsidR="00AB69E8">
        <w:rPr>
          <w:rFonts w:ascii="Arial" w:hAnsi="Arial" w:cs="Arial"/>
          <w:sz w:val="22"/>
          <w:szCs w:val="22"/>
          <w:lang w:eastAsia="en-US"/>
        </w:rPr>
        <w:t xml:space="preserve">gimnastycznego </w:t>
      </w:r>
      <w:r w:rsidRPr="004E6816">
        <w:rPr>
          <w:rFonts w:ascii="Arial" w:hAnsi="Arial" w:cs="Arial"/>
          <w:sz w:val="22"/>
          <w:szCs w:val="22"/>
          <w:lang w:eastAsia="en-US"/>
        </w:rPr>
        <w:t>obejmuje dostarczenie wszystkich potrzebnych elementów niezbędnych do funkcjonowania Sprzętu. W ramach montażu nastąpi testowanie Sprzętu.</w:t>
      </w:r>
    </w:p>
    <w:p w:rsidR="00FF2097" w:rsidRPr="00707578" w:rsidRDefault="00FF2097" w:rsidP="00FF2097">
      <w:pPr>
        <w:pStyle w:val="Akapitzlist"/>
        <w:numPr>
          <w:ilvl w:val="0"/>
          <w:numId w:val="34"/>
        </w:numPr>
        <w:jc w:val="both"/>
        <w:rPr>
          <w:rFonts w:ascii="Arial" w:hAnsi="Arial" w:cs="Arial"/>
          <w:sz w:val="22"/>
          <w:szCs w:val="22"/>
          <w:lang w:eastAsia="en-US"/>
        </w:rPr>
      </w:pPr>
      <w:r w:rsidRPr="00707578">
        <w:rPr>
          <w:rFonts w:ascii="Arial" w:hAnsi="Arial" w:cs="Arial"/>
          <w:sz w:val="22"/>
          <w:szCs w:val="22"/>
          <w:lang w:eastAsia="en-US"/>
        </w:rPr>
        <w:t>W czasie testowania Sprzętu Zamawiający ma prawo do użytkowania Sprzętu gimnastycznego. Zamawiający w czasie testowania dokonuje oceny sprawności                        i użyteczności Sprzętu gimnastycznego. Czas testowania Sprzętu ustala się na maksimum 7 dni.</w:t>
      </w:r>
    </w:p>
    <w:p w:rsidR="00BD1055" w:rsidRPr="004E6816" w:rsidRDefault="00AB69E8" w:rsidP="00D05263">
      <w:pPr>
        <w:pStyle w:val="Akapitzlist"/>
        <w:numPr>
          <w:ilvl w:val="0"/>
          <w:numId w:val="34"/>
        </w:numPr>
        <w:jc w:val="both"/>
        <w:rPr>
          <w:rFonts w:ascii="Arial" w:hAnsi="Arial" w:cs="Arial"/>
          <w:sz w:val="22"/>
          <w:szCs w:val="22"/>
          <w:lang w:eastAsia="en-US"/>
        </w:rPr>
      </w:pPr>
      <w:r>
        <w:rPr>
          <w:rFonts w:ascii="Arial" w:hAnsi="Arial" w:cs="Arial"/>
          <w:sz w:val="22"/>
          <w:szCs w:val="22"/>
          <w:lang w:eastAsia="en-US"/>
        </w:rPr>
        <w:t>W</w:t>
      </w:r>
      <w:r w:rsidR="00BD1055" w:rsidRPr="004E6816">
        <w:rPr>
          <w:rFonts w:ascii="Arial" w:hAnsi="Arial" w:cs="Arial"/>
          <w:sz w:val="22"/>
          <w:szCs w:val="22"/>
          <w:lang w:eastAsia="en-US"/>
        </w:rPr>
        <w:t xml:space="preserve"> momenc</w:t>
      </w:r>
      <w:r>
        <w:rPr>
          <w:rFonts w:ascii="Arial" w:hAnsi="Arial" w:cs="Arial"/>
          <w:sz w:val="22"/>
          <w:szCs w:val="22"/>
          <w:lang w:eastAsia="en-US"/>
        </w:rPr>
        <w:t xml:space="preserve">ie podpisania Protokołu odbioru końcowego sprzęt może </w:t>
      </w:r>
      <w:r w:rsidR="0025297C">
        <w:rPr>
          <w:rFonts w:ascii="Arial" w:hAnsi="Arial" w:cs="Arial"/>
          <w:sz w:val="22"/>
          <w:szCs w:val="22"/>
          <w:lang w:eastAsia="en-US"/>
        </w:rPr>
        <w:t>być użytkowany do celów, którym służy.</w:t>
      </w:r>
    </w:p>
    <w:bookmarkEnd w:id="1"/>
    <w:p w:rsidR="00075F2A" w:rsidRPr="004E6816" w:rsidRDefault="00075F2A"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Obowiązkiem Wykonawcy jest</w:t>
      </w:r>
      <w:r w:rsidRPr="004E6816">
        <w:rPr>
          <w:rFonts w:ascii="Arial" w:hAnsi="Arial" w:cs="Arial"/>
          <w:spacing w:val="-9"/>
          <w:sz w:val="22"/>
          <w:szCs w:val="22"/>
        </w:rPr>
        <w:t xml:space="preserve"> </w:t>
      </w:r>
      <w:r w:rsidRPr="004E6816">
        <w:rPr>
          <w:rFonts w:ascii="Arial" w:hAnsi="Arial" w:cs="Arial"/>
          <w:sz w:val="22"/>
          <w:szCs w:val="22"/>
        </w:rPr>
        <w:t>również:</w:t>
      </w:r>
    </w:p>
    <w:p w:rsidR="00075F2A" w:rsidRPr="00FF2097" w:rsidRDefault="00075F2A" w:rsidP="00FF2097">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4E6816">
        <w:rPr>
          <w:rFonts w:ascii="Arial" w:hAnsi="Arial" w:cs="Arial"/>
          <w:sz w:val="22"/>
          <w:szCs w:val="22"/>
        </w:rPr>
        <w:t xml:space="preserve">Uzgodnienie z Zamawiającym, w terminie </w:t>
      </w:r>
      <w:r w:rsidR="0025297C">
        <w:rPr>
          <w:rFonts w:ascii="Arial" w:hAnsi="Arial" w:cs="Arial"/>
          <w:sz w:val="22"/>
          <w:szCs w:val="22"/>
        </w:rPr>
        <w:t xml:space="preserve">do </w:t>
      </w:r>
      <w:r w:rsidRPr="004E6816">
        <w:rPr>
          <w:rFonts w:ascii="Arial" w:hAnsi="Arial" w:cs="Arial"/>
          <w:sz w:val="22"/>
          <w:szCs w:val="22"/>
        </w:rPr>
        <w:t>14 dni przed dostarczeniem Przedmiotu umowy, terminu przeprowadzenia</w:t>
      </w:r>
      <w:r w:rsidRPr="004E6816">
        <w:rPr>
          <w:rFonts w:ascii="Arial" w:hAnsi="Arial" w:cs="Arial"/>
          <w:spacing w:val="-2"/>
          <w:sz w:val="22"/>
          <w:szCs w:val="22"/>
        </w:rPr>
        <w:t xml:space="preserve"> </w:t>
      </w:r>
      <w:r w:rsidRPr="004E6816">
        <w:rPr>
          <w:rFonts w:ascii="Arial" w:hAnsi="Arial" w:cs="Arial"/>
          <w:sz w:val="22"/>
          <w:szCs w:val="22"/>
        </w:rPr>
        <w:t>szkolenia.</w:t>
      </w:r>
      <w:bookmarkStart w:id="2" w:name="_Hlk15975341"/>
    </w:p>
    <w:bookmarkEnd w:id="2"/>
    <w:p w:rsidR="00782174" w:rsidRPr="004E6816" w:rsidRDefault="00643E6A" w:rsidP="00E223AD">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707578">
        <w:rPr>
          <w:rFonts w:ascii="Arial" w:hAnsi="Arial" w:cs="Arial"/>
          <w:sz w:val="22"/>
          <w:szCs w:val="22"/>
        </w:rPr>
        <w:t xml:space="preserve">Posiadanie </w:t>
      </w:r>
      <w:r w:rsidR="00273368" w:rsidRPr="00707578">
        <w:rPr>
          <w:rFonts w:ascii="Arial" w:hAnsi="Arial" w:cs="Arial"/>
          <w:sz w:val="22"/>
          <w:szCs w:val="22"/>
        </w:rPr>
        <w:t>ważnej polisy ubezpieczeniowej</w:t>
      </w:r>
      <w:r w:rsidR="004D69A2" w:rsidRPr="004E6816">
        <w:rPr>
          <w:rFonts w:ascii="Arial" w:hAnsi="Arial" w:cs="Arial"/>
          <w:sz w:val="22"/>
          <w:szCs w:val="22"/>
        </w:rPr>
        <w:t xml:space="preserve"> w pełnym zakresie od odpowiedzialności cywilnej</w:t>
      </w:r>
      <w:r w:rsidR="00C6341A" w:rsidRPr="004E6816">
        <w:rPr>
          <w:rFonts w:ascii="Arial" w:hAnsi="Arial" w:cs="Arial"/>
          <w:sz w:val="22"/>
          <w:szCs w:val="22"/>
        </w:rPr>
        <w:t>,</w:t>
      </w:r>
      <w:r w:rsidR="004D69A2" w:rsidRPr="004E6816">
        <w:rPr>
          <w:rFonts w:ascii="Arial" w:hAnsi="Arial" w:cs="Arial"/>
          <w:sz w:val="22"/>
          <w:szCs w:val="22"/>
        </w:rPr>
        <w:t xml:space="preserve"> za szkody wyrządzone osobom trzecim</w:t>
      </w:r>
      <w:r w:rsidR="00C6341A" w:rsidRPr="004E6816">
        <w:rPr>
          <w:rFonts w:ascii="Arial" w:hAnsi="Arial" w:cs="Arial"/>
          <w:sz w:val="22"/>
          <w:szCs w:val="22"/>
        </w:rPr>
        <w:t>,</w:t>
      </w:r>
      <w:r w:rsidR="004D69A2" w:rsidRPr="004E6816">
        <w:rPr>
          <w:rFonts w:ascii="Arial" w:hAnsi="Arial" w:cs="Arial"/>
          <w:sz w:val="22"/>
          <w:szCs w:val="22"/>
        </w:rPr>
        <w:t xml:space="preserve"> w związku z prowadzoną działalnością</w:t>
      </w:r>
      <w:r w:rsidR="00C6341A" w:rsidRPr="004E6816">
        <w:rPr>
          <w:rFonts w:ascii="Arial" w:hAnsi="Arial" w:cs="Arial"/>
          <w:sz w:val="22"/>
          <w:szCs w:val="22"/>
        </w:rPr>
        <w:t>,</w:t>
      </w:r>
      <w:r w:rsidR="004D69A2" w:rsidRPr="004E6816">
        <w:rPr>
          <w:rFonts w:ascii="Arial" w:hAnsi="Arial" w:cs="Arial"/>
          <w:sz w:val="22"/>
          <w:szCs w:val="22"/>
        </w:rPr>
        <w:t xml:space="preserve"> na kwotę nie mniejszą niż </w:t>
      </w:r>
      <w:r w:rsidR="006607D4">
        <w:rPr>
          <w:rFonts w:ascii="Arial" w:hAnsi="Arial" w:cs="Arial"/>
          <w:b/>
          <w:sz w:val="22"/>
          <w:szCs w:val="22"/>
        </w:rPr>
        <w:t>1 0</w:t>
      </w:r>
      <w:r w:rsidRPr="004E6816">
        <w:rPr>
          <w:rFonts w:ascii="Arial" w:hAnsi="Arial" w:cs="Arial"/>
          <w:b/>
          <w:sz w:val="22"/>
          <w:szCs w:val="22"/>
        </w:rPr>
        <w:t>00 000,00</w:t>
      </w:r>
      <w:r w:rsidR="004D69A2" w:rsidRPr="004E6816">
        <w:rPr>
          <w:rFonts w:ascii="Arial" w:hAnsi="Arial" w:cs="Arial"/>
          <w:sz w:val="22"/>
          <w:szCs w:val="22"/>
        </w:rPr>
        <w:t> zł. przez cały okres realizacji zadania</w:t>
      </w:r>
      <w:r w:rsidR="00E223AD">
        <w:rPr>
          <w:rFonts w:ascii="Arial" w:hAnsi="Arial" w:cs="Arial"/>
          <w:sz w:val="22"/>
          <w:szCs w:val="22"/>
        </w:rPr>
        <w:t>.</w:t>
      </w:r>
    </w:p>
    <w:p w:rsidR="00E223AD" w:rsidRPr="000372BB" w:rsidRDefault="00FF2097" w:rsidP="00802C81">
      <w:pPr>
        <w:pStyle w:val="Akapitzlist"/>
        <w:widowControl w:val="0"/>
        <w:numPr>
          <w:ilvl w:val="1"/>
          <w:numId w:val="36"/>
        </w:numPr>
        <w:tabs>
          <w:tab w:val="left" w:pos="837"/>
        </w:tabs>
        <w:autoSpaceDE w:val="0"/>
        <w:autoSpaceDN w:val="0"/>
        <w:ind w:right="108"/>
        <w:jc w:val="both"/>
        <w:rPr>
          <w:rFonts w:ascii="Arial" w:hAnsi="Arial" w:cs="Arial"/>
          <w:sz w:val="22"/>
          <w:szCs w:val="22"/>
        </w:rPr>
      </w:pPr>
      <w:r>
        <w:rPr>
          <w:rFonts w:ascii="Arial" w:hAnsi="Arial" w:cs="Arial"/>
          <w:sz w:val="22"/>
          <w:szCs w:val="22"/>
        </w:rPr>
        <w:t>W</w:t>
      </w:r>
      <w:r w:rsidR="004D69A2" w:rsidRPr="004E6816">
        <w:rPr>
          <w:rFonts w:ascii="Arial" w:hAnsi="Arial" w:cs="Arial"/>
          <w:sz w:val="22"/>
          <w:szCs w:val="22"/>
        </w:rPr>
        <w:t xml:space="preserve">ykonanie dokumentacji zdjęciowej inwestycji od momentu przekazania </w:t>
      </w:r>
      <w:r w:rsidR="00E223AD" w:rsidRPr="00E223AD">
        <w:rPr>
          <w:rFonts w:ascii="Arial" w:hAnsi="Arial" w:cs="Arial"/>
          <w:sz w:val="22"/>
          <w:szCs w:val="22"/>
        </w:rPr>
        <w:t xml:space="preserve">obiektu celem montażu sprzętu gimnastycznego </w:t>
      </w:r>
      <w:r w:rsidR="004D69A2" w:rsidRPr="004E6816">
        <w:rPr>
          <w:rFonts w:ascii="Arial" w:hAnsi="Arial" w:cs="Arial"/>
          <w:sz w:val="22"/>
          <w:szCs w:val="22"/>
        </w:rPr>
        <w:t xml:space="preserve">do dokonania odbioru końcowego </w:t>
      </w:r>
      <w:r w:rsidR="00E223AD">
        <w:rPr>
          <w:rFonts w:ascii="Arial" w:hAnsi="Arial" w:cs="Arial"/>
          <w:sz w:val="22"/>
          <w:szCs w:val="22"/>
        </w:rPr>
        <w:t xml:space="preserve">przedmiotu umowy. </w:t>
      </w:r>
      <w:r w:rsidR="00DF46E7" w:rsidRPr="004E6816">
        <w:rPr>
          <w:rFonts w:ascii="Arial" w:hAnsi="Arial" w:cs="Arial"/>
          <w:sz w:val="22"/>
          <w:szCs w:val="22"/>
        </w:rPr>
        <w:t xml:space="preserve"> Dokumentacja</w:t>
      </w:r>
      <w:r w:rsidR="00DF46E7" w:rsidRPr="004E6816">
        <w:rPr>
          <w:rFonts w:ascii="Arial" w:hAnsi="Arial" w:cs="Arial"/>
          <w:b/>
          <w:bCs/>
          <w:sz w:val="22"/>
          <w:szCs w:val="22"/>
        </w:rPr>
        <w:t xml:space="preserve"> </w:t>
      </w:r>
      <w:r w:rsidR="00DF46E7" w:rsidRPr="004E6816">
        <w:rPr>
          <w:rFonts w:ascii="Arial" w:hAnsi="Arial" w:cs="Arial"/>
          <w:sz w:val="22"/>
          <w:szCs w:val="22"/>
        </w:rPr>
        <w:t>między innymi będzie</w:t>
      </w:r>
      <w:r w:rsidR="00DF46E7" w:rsidRPr="004E6816">
        <w:rPr>
          <w:rFonts w:ascii="Arial" w:hAnsi="Arial" w:cs="Arial"/>
          <w:b/>
          <w:bCs/>
          <w:sz w:val="22"/>
          <w:szCs w:val="22"/>
        </w:rPr>
        <w:t xml:space="preserve"> </w:t>
      </w:r>
      <w:r w:rsidR="006E1A20" w:rsidRPr="004E6816">
        <w:rPr>
          <w:rFonts w:ascii="Arial" w:hAnsi="Arial" w:cs="Arial"/>
          <w:bCs/>
          <w:sz w:val="22"/>
          <w:szCs w:val="22"/>
        </w:rPr>
        <w:t>stanowiła materiał dowodowy w przypadku zaistnienia sytuacji spornych w trakcie realizacji zadania i w okresie gwarancyjnym. Dokumentacja zdjęciowa zostanie przekazana Zamawiającemu wraz z dokumentami do odbioru końcowego.</w:t>
      </w:r>
      <w:r w:rsidR="00DF46E7" w:rsidRPr="004E6816">
        <w:rPr>
          <w:rFonts w:ascii="Arial" w:hAnsi="Arial" w:cs="Arial"/>
          <w:bCs/>
          <w:sz w:val="22"/>
          <w:szCs w:val="22"/>
        </w:rPr>
        <w:t xml:space="preserve"> </w:t>
      </w:r>
    </w:p>
    <w:p w:rsidR="00E223AD" w:rsidRPr="004E6816" w:rsidRDefault="00E223AD" w:rsidP="00802C81">
      <w:pPr>
        <w:widowControl w:val="0"/>
        <w:tabs>
          <w:tab w:val="left" w:pos="837"/>
        </w:tabs>
        <w:autoSpaceDE w:val="0"/>
        <w:autoSpaceDN w:val="0"/>
        <w:ind w:right="108"/>
        <w:rPr>
          <w:rFonts w:ascii="Arial" w:hAnsi="Arial" w:cs="Arial"/>
          <w:sz w:val="22"/>
          <w:szCs w:val="22"/>
        </w:rPr>
      </w:pPr>
    </w:p>
    <w:p w:rsidR="00B97344" w:rsidRPr="004E6816" w:rsidRDefault="00B97344" w:rsidP="00802C81">
      <w:pPr>
        <w:widowControl w:val="0"/>
        <w:tabs>
          <w:tab w:val="left" w:pos="837"/>
        </w:tabs>
        <w:autoSpaceDE w:val="0"/>
        <w:autoSpaceDN w:val="0"/>
        <w:ind w:right="108"/>
        <w:rPr>
          <w:rFonts w:ascii="Arial" w:hAnsi="Arial" w:cs="Arial"/>
          <w:sz w:val="22"/>
          <w:szCs w:val="22"/>
        </w:rPr>
      </w:pPr>
    </w:p>
    <w:p w:rsidR="004D69A2" w:rsidRPr="004E6816" w:rsidRDefault="004D69A2" w:rsidP="007141E4">
      <w:pPr>
        <w:pStyle w:val="Tekstpodstawowywcity"/>
        <w:spacing w:line="276" w:lineRule="auto"/>
        <w:ind w:left="709" w:right="22" w:hanging="709"/>
        <w:jc w:val="center"/>
        <w:rPr>
          <w:rFonts w:ascii="Arial" w:hAnsi="Arial" w:cs="Arial"/>
          <w:b/>
          <w:bCs/>
          <w:sz w:val="22"/>
          <w:szCs w:val="22"/>
        </w:rPr>
      </w:pPr>
      <w:r w:rsidRPr="004E6816">
        <w:rPr>
          <w:rFonts w:ascii="Arial" w:hAnsi="Arial" w:cs="Arial"/>
          <w:b/>
          <w:bCs/>
          <w:sz w:val="22"/>
          <w:szCs w:val="22"/>
        </w:rPr>
        <w:t>§ 2</w:t>
      </w:r>
    </w:p>
    <w:p w:rsidR="00802C81" w:rsidRPr="004E6816" w:rsidRDefault="00802C81" w:rsidP="007141E4">
      <w:pPr>
        <w:pStyle w:val="Tekstpodstawowywcity"/>
        <w:spacing w:line="276" w:lineRule="auto"/>
        <w:ind w:left="709" w:right="22" w:hanging="709"/>
        <w:jc w:val="center"/>
        <w:rPr>
          <w:rFonts w:ascii="Arial" w:hAnsi="Arial" w:cs="Arial"/>
          <w:b/>
          <w:bCs/>
          <w:sz w:val="22"/>
          <w:szCs w:val="22"/>
        </w:rPr>
      </w:pPr>
    </w:p>
    <w:p w:rsidR="004D69A2" w:rsidRPr="004E6816" w:rsidRDefault="004D69A2" w:rsidP="007141E4">
      <w:pPr>
        <w:pStyle w:val="Tekstpodstawowywcity"/>
        <w:spacing w:line="276" w:lineRule="auto"/>
        <w:ind w:left="120" w:right="202"/>
        <w:jc w:val="center"/>
        <w:rPr>
          <w:rFonts w:ascii="Arial" w:hAnsi="Arial" w:cs="Arial"/>
          <w:b/>
          <w:bCs/>
          <w:sz w:val="22"/>
          <w:szCs w:val="22"/>
        </w:rPr>
      </w:pPr>
      <w:r w:rsidRPr="004E6816">
        <w:rPr>
          <w:rFonts w:ascii="Arial" w:hAnsi="Arial" w:cs="Arial"/>
          <w:b/>
          <w:bCs/>
          <w:sz w:val="22"/>
          <w:szCs w:val="22"/>
        </w:rPr>
        <w:t>Podstawa realizacji</w:t>
      </w:r>
    </w:p>
    <w:p w:rsidR="00B97344" w:rsidRPr="004E6816" w:rsidRDefault="00B97344" w:rsidP="007141E4">
      <w:pPr>
        <w:pStyle w:val="Tekstpodstawowywcity"/>
        <w:spacing w:line="276" w:lineRule="auto"/>
        <w:ind w:left="120" w:right="202"/>
        <w:jc w:val="center"/>
        <w:rPr>
          <w:rFonts w:ascii="Arial" w:hAnsi="Arial" w:cs="Arial"/>
          <w:b/>
          <w:bCs/>
          <w:sz w:val="22"/>
          <w:szCs w:val="22"/>
        </w:rPr>
      </w:pPr>
    </w:p>
    <w:p w:rsidR="004D69A2" w:rsidRPr="004E6816" w:rsidRDefault="004D69A2" w:rsidP="00D05263">
      <w:pPr>
        <w:pStyle w:val="Tekstpodstawowywcity"/>
        <w:numPr>
          <w:ilvl w:val="0"/>
          <w:numId w:val="21"/>
        </w:numPr>
        <w:tabs>
          <w:tab w:val="num" w:pos="360"/>
        </w:tabs>
        <w:spacing w:line="276" w:lineRule="auto"/>
        <w:ind w:left="357" w:right="-108" w:hanging="357"/>
        <w:jc w:val="both"/>
        <w:rPr>
          <w:rFonts w:ascii="Arial" w:hAnsi="Arial" w:cs="Arial"/>
          <w:sz w:val="22"/>
          <w:szCs w:val="22"/>
        </w:rPr>
      </w:pPr>
      <w:r w:rsidRPr="004E6816">
        <w:rPr>
          <w:rFonts w:ascii="Arial" w:hAnsi="Arial" w:cs="Arial"/>
          <w:sz w:val="22"/>
          <w:szCs w:val="22"/>
        </w:rPr>
        <w:t>Wykonawca zobowiązuje się zrealizować przedmiot umowy zgodnie z opisem zawartym w niniejszej umowie oraz zgodnie z:</w:t>
      </w:r>
    </w:p>
    <w:p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t>ofertą Wykonawcy</w:t>
      </w:r>
      <w:r w:rsidR="00762F4F" w:rsidRPr="004E6816">
        <w:rPr>
          <w:rFonts w:ascii="Arial" w:hAnsi="Arial" w:cs="Arial"/>
          <w:sz w:val="22"/>
          <w:szCs w:val="22"/>
        </w:rPr>
        <w:t>;</w:t>
      </w:r>
    </w:p>
    <w:p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lastRenderedPageBreak/>
        <w:t>warunkami określonymi w Specyfikacji Istotnych Warunków Zamówienia</w:t>
      </w:r>
      <w:r w:rsidR="00762F4F" w:rsidRPr="004E6816">
        <w:rPr>
          <w:rFonts w:ascii="Arial" w:hAnsi="Arial" w:cs="Arial"/>
          <w:sz w:val="22"/>
          <w:szCs w:val="22"/>
        </w:rPr>
        <w:t>;</w:t>
      </w:r>
    </w:p>
    <w:p w:rsidR="009D5687" w:rsidRPr="004E6816" w:rsidRDefault="008F2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Pr>
          <w:rFonts w:ascii="Arial" w:hAnsi="Arial" w:cs="Arial"/>
          <w:sz w:val="22"/>
          <w:szCs w:val="22"/>
        </w:rPr>
        <w:t xml:space="preserve">dokumentacją </w:t>
      </w:r>
      <w:r w:rsidRPr="008F29A2">
        <w:rPr>
          <w:rFonts w:ascii="Arial" w:hAnsi="Arial" w:cs="Arial"/>
          <w:sz w:val="22"/>
          <w:szCs w:val="22"/>
        </w:rPr>
        <w:t xml:space="preserve">wymienioną w </w:t>
      </w:r>
      <w:r w:rsidRPr="008F29A2">
        <w:rPr>
          <w:rFonts w:ascii="Arial" w:hAnsi="Arial" w:cs="Arial"/>
          <w:bCs/>
          <w:sz w:val="22"/>
          <w:szCs w:val="22"/>
        </w:rPr>
        <w:t xml:space="preserve">§ 1 ust. </w:t>
      </w:r>
      <w:r w:rsidR="00FF2097">
        <w:rPr>
          <w:rFonts w:ascii="Arial" w:hAnsi="Arial" w:cs="Arial"/>
          <w:bCs/>
          <w:sz w:val="22"/>
          <w:szCs w:val="22"/>
        </w:rPr>
        <w:t>4</w:t>
      </w:r>
      <w:r w:rsidRPr="008F29A2">
        <w:rPr>
          <w:rFonts w:ascii="Arial" w:hAnsi="Arial" w:cs="Arial"/>
          <w:bCs/>
          <w:sz w:val="22"/>
          <w:szCs w:val="22"/>
        </w:rPr>
        <w:t>;</w:t>
      </w:r>
    </w:p>
    <w:p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warunkami wynikającymi z obowiązujących przepisów technicznych</w:t>
      </w:r>
      <w:r w:rsidR="00B97344" w:rsidRPr="004E6816">
        <w:rPr>
          <w:rFonts w:ascii="Arial" w:hAnsi="Arial" w:cs="Arial"/>
          <w:sz w:val="22"/>
          <w:szCs w:val="22"/>
        </w:rPr>
        <w:t>, atestów, norm, certyfikatów i aprobat technicznych;</w:t>
      </w:r>
    </w:p>
    <w:p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zasadami rzetelnej wiedzy tech</w:t>
      </w:r>
      <w:r w:rsidR="003017AC" w:rsidRPr="004E6816">
        <w:rPr>
          <w:rFonts w:ascii="Arial" w:hAnsi="Arial" w:cs="Arial"/>
          <w:sz w:val="22"/>
          <w:szCs w:val="22"/>
        </w:rPr>
        <w:t>nicznej i ustalonymi zwyczajami.</w:t>
      </w:r>
    </w:p>
    <w:p w:rsidR="003017AC" w:rsidRPr="004E6816" w:rsidRDefault="003017AC" w:rsidP="003017AC">
      <w:pPr>
        <w:pStyle w:val="Tekstpodstawowywcity"/>
        <w:tabs>
          <w:tab w:val="left" w:pos="180"/>
        </w:tabs>
        <w:spacing w:line="276" w:lineRule="auto"/>
        <w:ind w:left="720" w:right="202"/>
        <w:jc w:val="both"/>
        <w:rPr>
          <w:rFonts w:ascii="Arial" w:hAnsi="Arial" w:cs="Arial"/>
          <w:sz w:val="22"/>
          <w:szCs w:val="22"/>
        </w:rPr>
      </w:pPr>
    </w:p>
    <w:p w:rsidR="004D69A2" w:rsidRPr="004E6816" w:rsidRDefault="004D69A2" w:rsidP="007141E4">
      <w:pPr>
        <w:pStyle w:val="Tekstpodstawowywcity"/>
        <w:spacing w:before="120" w:line="276" w:lineRule="auto"/>
        <w:ind w:left="357" w:right="204"/>
        <w:jc w:val="center"/>
        <w:rPr>
          <w:rFonts w:ascii="Arial" w:hAnsi="Arial" w:cs="Arial"/>
          <w:b/>
          <w:bCs/>
          <w:sz w:val="22"/>
          <w:szCs w:val="22"/>
        </w:rPr>
      </w:pPr>
      <w:bookmarkStart w:id="3" w:name="_Hlk526163097"/>
      <w:r w:rsidRPr="004E6816">
        <w:rPr>
          <w:rFonts w:ascii="Arial" w:hAnsi="Arial" w:cs="Arial"/>
          <w:b/>
          <w:bCs/>
          <w:sz w:val="22"/>
          <w:szCs w:val="22"/>
        </w:rPr>
        <w:t>§ 3</w:t>
      </w:r>
    </w:p>
    <w:p w:rsidR="003017AC" w:rsidRPr="004E6816" w:rsidRDefault="003017AC" w:rsidP="007141E4">
      <w:pPr>
        <w:pStyle w:val="Tekstpodstawowywcity"/>
        <w:spacing w:before="120" w:line="276" w:lineRule="auto"/>
        <w:ind w:left="357" w:right="204"/>
        <w:jc w:val="center"/>
        <w:rPr>
          <w:rFonts w:ascii="Arial" w:hAnsi="Arial" w:cs="Arial"/>
          <w:b/>
          <w:bCs/>
          <w:sz w:val="22"/>
          <w:szCs w:val="22"/>
        </w:rPr>
      </w:pPr>
    </w:p>
    <w:p w:rsidR="004D69A2" w:rsidRPr="004E6816" w:rsidRDefault="003017AC"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Warunki realizacji</w:t>
      </w:r>
    </w:p>
    <w:p w:rsidR="003017AC" w:rsidRPr="004E6816" w:rsidRDefault="003017AC" w:rsidP="007141E4">
      <w:pPr>
        <w:pStyle w:val="Tekstpodstawowywcity"/>
        <w:spacing w:line="276" w:lineRule="auto"/>
        <w:ind w:left="0" w:right="23"/>
        <w:jc w:val="center"/>
        <w:rPr>
          <w:rFonts w:ascii="Arial" w:hAnsi="Arial" w:cs="Arial"/>
          <w:b/>
          <w:bCs/>
          <w:sz w:val="22"/>
          <w:szCs w:val="22"/>
        </w:rPr>
      </w:pPr>
    </w:p>
    <w:p w:rsidR="008B71CF" w:rsidRPr="004E6816" w:rsidRDefault="003017AC"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Po prze</w:t>
      </w:r>
      <w:r w:rsidR="004D69A2" w:rsidRPr="004E6816">
        <w:rPr>
          <w:rFonts w:ascii="Arial" w:hAnsi="Arial" w:cs="Arial"/>
          <w:sz w:val="22"/>
          <w:szCs w:val="22"/>
        </w:rPr>
        <w:t xml:space="preserve">jęciu </w:t>
      </w:r>
      <w:r w:rsidRPr="004E6816">
        <w:rPr>
          <w:rFonts w:ascii="Arial" w:hAnsi="Arial" w:cs="Arial"/>
          <w:sz w:val="22"/>
          <w:szCs w:val="22"/>
        </w:rPr>
        <w:t>obiektu na czas wykonywania zadania</w:t>
      </w:r>
      <w:r w:rsidR="004D69A2" w:rsidRPr="004E6816">
        <w:rPr>
          <w:rFonts w:ascii="Arial" w:hAnsi="Arial" w:cs="Arial"/>
          <w:sz w:val="22"/>
          <w:szCs w:val="22"/>
        </w:rPr>
        <w:t xml:space="preserve"> Wykonawca ponosi pełną odp</w:t>
      </w:r>
      <w:r w:rsidRPr="004E6816">
        <w:rPr>
          <w:rFonts w:ascii="Arial" w:hAnsi="Arial" w:cs="Arial"/>
          <w:sz w:val="22"/>
          <w:szCs w:val="22"/>
        </w:rPr>
        <w:t>owiedzialność za przejęty obiekt.</w:t>
      </w:r>
    </w:p>
    <w:p w:rsidR="00CA63FF" w:rsidRPr="004E6816" w:rsidRDefault="00CA63FF" w:rsidP="00376C1D">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Dostawa i montaż sprzętu wymaga wcześniejszego uzgodnienia i poinformowania </w:t>
      </w:r>
      <w:r w:rsidR="00376C1D">
        <w:rPr>
          <w:rFonts w:ascii="Arial" w:hAnsi="Arial" w:cs="Arial"/>
          <w:sz w:val="22"/>
          <w:szCs w:val="22"/>
        </w:rPr>
        <w:t xml:space="preserve">Zamawiającego </w:t>
      </w:r>
      <w:r w:rsidR="00376C1D" w:rsidRPr="00376C1D">
        <w:rPr>
          <w:rFonts w:ascii="Arial" w:hAnsi="Arial" w:cs="Arial"/>
          <w:sz w:val="22"/>
          <w:szCs w:val="22"/>
        </w:rPr>
        <w:t>(</w:t>
      </w:r>
      <w:r w:rsidR="00376C1D">
        <w:rPr>
          <w:rFonts w:ascii="Arial" w:hAnsi="Arial" w:cs="Arial"/>
          <w:sz w:val="22"/>
          <w:szCs w:val="22"/>
        </w:rPr>
        <w:t xml:space="preserve">minimalnie do </w:t>
      </w:r>
      <w:r w:rsidR="00376C1D" w:rsidRPr="00376C1D">
        <w:rPr>
          <w:rFonts w:ascii="Arial" w:hAnsi="Arial" w:cs="Arial"/>
          <w:sz w:val="22"/>
          <w:szCs w:val="22"/>
        </w:rPr>
        <w:t>3 dni przed terminem dostawy bądź montażu)</w:t>
      </w:r>
      <w:r w:rsidR="00376C1D">
        <w:rPr>
          <w:rFonts w:ascii="Arial" w:hAnsi="Arial" w:cs="Arial"/>
          <w:sz w:val="22"/>
          <w:szCs w:val="22"/>
        </w:rPr>
        <w:t>.</w:t>
      </w:r>
      <w:r w:rsidR="00376C1D" w:rsidRPr="00376C1D">
        <w:rPr>
          <w:rFonts w:ascii="Arial" w:hAnsi="Arial" w:cs="Arial"/>
          <w:sz w:val="22"/>
          <w:szCs w:val="22"/>
        </w:rPr>
        <w:t xml:space="preserve"> </w:t>
      </w:r>
    </w:p>
    <w:p w:rsidR="004D69A2" w:rsidRPr="004E6816" w:rsidRDefault="004D69A2" w:rsidP="007F5773">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Wykonawca zobowiązuje się umożliwić Zamawiającemu w każdym czasie przeprowadzenie kontroli </w:t>
      </w:r>
      <w:r w:rsidR="003017AC" w:rsidRPr="004E6816">
        <w:rPr>
          <w:rFonts w:ascii="Arial" w:hAnsi="Arial" w:cs="Arial"/>
          <w:sz w:val="22"/>
          <w:szCs w:val="22"/>
        </w:rPr>
        <w:t xml:space="preserve">terenu realizowanego zadania, </w:t>
      </w:r>
      <w:r w:rsidRPr="004E6816">
        <w:rPr>
          <w:rFonts w:ascii="Arial" w:hAnsi="Arial" w:cs="Arial"/>
          <w:sz w:val="22"/>
          <w:szCs w:val="22"/>
        </w:rPr>
        <w:t>stosowanych w ich toku wyrobów oraz wszelkich okoliczności dotyczących bezpośredniej realizacji przedmiotu umowy.</w:t>
      </w:r>
    </w:p>
    <w:p w:rsidR="004D69A2" w:rsidRPr="004E6816" w:rsidRDefault="004D69A2" w:rsidP="008464BE">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ma obowiązek przedłożenia Inspektorowi Nadzoru wszelkich materiałów umożliwiających odbiór danego zakresu.</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ma obowiązek zabezpieczenia instalacji, urządzeń i obiektów na terenie </w:t>
      </w:r>
      <w:r w:rsidR="008464BE" w:rsidRPr="004E6816">
        <w:rPr>
          <w:rFonts w:ascii="Arial" w:hAnsi="Arial" w:cs="Arial"/>
          <w:sz w:val="22"/>
          <w:szCs w:val="22"/>
        </w:rPr>
        <w:t>prowadzenia montażu sprzętu i w jego</w:t>
      </w:r>
      <w:r w:rsidRPr="004E6816">
        <w:rPr>
          <w:rFonts w:ascii="Arial" w:hAnsi="Arial" w:cs="Arial"/>
          <w:sz w:val="22"/>
          <w:szCs w:val="22"/>
        </w:rPr>
        <w:t xml:space="preserve"> bezpośrednim otoczeniu, przed ich zniszczeniem lub uszkodzeniem w trakcie wykonywania </w:t>
      </w:r>
      <w:r w:rsidR="008464BE" w:rsidRPr="004E6816">
        <w:rPr>
          <w:rFonts w:ascii="Arial" w:hAnsi="Arial" w:cs="Arial"/>
          <w:sz w:val="22"/>
          <w:szCs w:val="22"/>
        </w:rPr>
        <w:t>prac montażowych.</w:t>
      </w:r>
    </w:p>
    <w:p w:rsidR="00762F4F" w:rsidRPr="004E6816"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ponosi </w:t>
      </w:r>
      <w:r w:rsidR="004D69A2" w:rsidRPr="004E6816">
        <w:rPr>
          <w:rFonts w:ascii="Arial" w:hAnsi="Arial" w:cs="Arial"/>
          <w:sz w:val="22"/>
          <w:szCs w:val="22"/>
        </w:rPr>
        <w:t>pełną odp</w:t>
      </w:r>
      <w:r w:rsidRPr="004E6816">
        <w:rPr>
          <w:rFonts w:ascii="Arial" w:hAnsi="Arial" w:cs="Arial"/>
          <w:sz w:val="22"/>
          <w:szCs w:val="22"/>
        </w:rPr>
        <w:t xml:space="preserve">owiedzialność za stan i </w:t>
      </w:r>
      <w:r w:rsidR="004D69A2" w:rsidRPr="004E6816">
        <w:rPr>
          <w:rFonts w:ascii="Arial" w:hAnsi="Arial" w:cs="Arial"/>
          <w:sz w:val="22"/>
          <w:szCs w:val="22"/>
        </w:rPr>
        <w:t>przestrzeganie przepisów bhp, ochronę p. </w:t>
      </w:r>
      <w:proofErr w:type="spellStart"/>
      <w:r w:rsidR="004D69A2" w:rsidRPr="004E6816">
        <w:rPr>
          <w:rFonts w:ascii="Arial" w:hAnsi="Arial" w:cs="Arial"/>
          <w:sz w:val="22"/>
          <w:szCs w:val="22"/>
        </w:rPr>
        <w:t>poż</w:t>
      </w:r>
      <w:proofErr w:type="spellEnd"/>
      <w:r w:rsidR="004D69A2" w:rsidRPr="004E6816">
        <w:rPr>
          <w:rFonts w:ascii="Arial" w:hAnsi="Arial" w:cs="Arial"/>
          <w:sz w:val="22"/>
          <w:szCs w:val="22"/>
        </w:rPr>
        <w:t xml:space="preserve">. i dozór mienia na terenie robót, jak i za wszelkie szkody powstałe w trakcie trwania robót lub mające </w:t>
      </w:r>
      <w:r w:rsidR="008464BE" w:rsidRPr="004E6816">
        <w:rPr>
          <w:rFonts w:ascii="Arial" w:hAnsi="Arial" w:cs="Arial"/>
          <w:sz w:val="22"/>
          <w:szCs w:val="22"/>
        </w:rPr>
        <w:t>związek z prowadzonymi robotami montażowymi.</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pełną odpowiedzialność za szkody oraz następstwa nieszczęśliwych wypadków pracowników i osób trzecich, powstałe w związku z prowadzonymi robotami</w:t>
      </w:r>
      <w:r w:rsidR="008464BE" w:rsidRPr="004E6816">
        <w:rPr>
          <w:rFonts w:ascii="Arial" w:hAnsi="Arial" w:cs="Arial"/>
          <w:sz w:val="22"/>
          <w:szCs w:val="22"/>
        </w:rPr>
        <w:t xml:space="preserve"> montażowymi</w:t>
      </w:r>
      <w:r w:rsidRPr="004E6816">
        <w:rPr>
          <w:rFonts w:ascii="Arial" w:hAnsi="Arial" w:cs="Arial"/>
          <w:sz w:val="22"/>
          <w:szCs w:val="22"/>
        </w:rPr>
        <w:t>, w tym także ruchem pojazdów.</w:t>
      </w:r>
    </w:p>
    <w:p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wyłączną odpowiedzialność za wszelkie szkody będące następstwem niewykonania lub nienależytego wykonania przedmiotu u</w:t>
      </w:r>
      <w:r w:rsidR="00764E1F" w:rsidRPr="004E6816">
        <w:rPr>
          <w:rFonts w:ascii="Arial" w:hAnsi="Arial" w:cs="Arial"/>
          <w:sz w:val="22"/>
          <w:szCs w:val="22"/>
        </w:rPr>
        <w:t>mowy, które to szkody</w:t>
      </w:r>
      <w:r w:rsidRPr="004E6816">
        <w:rPr>
          <w:rFonts w:ascii="Arial" w:hAnsi="Arial" w:cs="Arial"/>
          <w:sz w:val="22"/>
          <w:szCs w:val="22"/>
        </w:rPr>
        <w:t xml:space="preserve"> Wykonawca </w:t>
      </w:r>
      <w:r w:rsidR="00764E1F" w:rsidRPr="004E6816">
        <w:rPr>
          <w:rFonts w:ascii="Arial" w:hAnsi="Arial" w:cs="Arial"/>
          <w:sz w:val="22"/>
          <w:szCs w:val="22"/>
        </w:rPr>
        <w:t xml:space="preserve">zobowiązuje </w:t>
      </w:r>
      <w:r w:rsidRPr="004E6816">
        <w:rPr>
          <w:rFonts w:ascii="Arial" w:hAnsi="Arial" w:cs="Arial"/>
          <w:sz w:val="22"/>
          <w:szCs w:val="22"/>
        </w:rPr>
        <w:t>się pokryć w pełnej wysokości. Zamawiający nie będzie ponosił odpowiedzialności za materiały i sprzęt Wyk</w:t>
      </w:r>
      <w:r w:rsidR="00A8315D" w:rsidRPr="004E6816">
        <w:rPr>
          <w:rFonts w:ascii="Arial" w:hAnsi="Arial" w:cs="Arial"/>
          <w:sz w:val="22"/>
          <w:szCs w:val="22"/>
        </w:rPr>
        <w:t>onawcy pozostawiony na terenie, na którym przeprowadzana jest dostawa i montaż</w:t>
      </w:r>
      <w:r w:rsidR="00BA722E" w:rsidRPr="004E6816">
        <w:rPr>
          <w:rFonts w:ascii="Arial" w:hAnsi="Arial" w:cs="Arial"/>
          <w:sz w:val="22"/>
          <w:szCs w:val="22"/>
        </w:rPr>
        <w:t xml:space="preserve"> lub jego </w:t>
      </w:r>
      <w:r w:rsidRPr="004E6816">
        <w:rPr>
          <w:rFonts w:ascii="Arial" w:hAnsi="Arial" w:cs="Arial"/>
          <w:sz w:val="22"/>
          <w:szCs w:val="22"/>
        </w:rPr>
        <w:t>sąsiedztwie.</w:t>
      </w:r>
    </w:p>
    <w:p w:rsidR="004D69A2" w:rsidRPr="004E6816"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2"/>
          <w:szCs w:val="22"/>
        </w:rPr>
      </w:pPr>
      <w:r w:rsidRPr="004E6816">
        <w:rPr>
          <w:rFonts w:ascii="Arial" w:hAnsi="Arial" w:cs="Arial"/>
          <w:sz w:val="22"/>
          <w:szCs w:val="22"/>
        </w:rPr>
        <w:t>Wykonawc</w:t>
      </w:r>
      <w:r w:rsidR="00BA722E" w:rsidRPr="004E6816">
        <w:rPr>
          <w:rFonts w:ascii="Arial" w:hAnsi="Arial" w:cs="Arial"/>
          <w:sz w:val="22"/>
          <w:szCs w:val="22"/>
        </w:rPr>
        <w:t xml:space="preserve">a obowiązany jest do </w:t>
      </w:r>
      <w:r w:rsidRPr="004E6816">
        <w:rPr>
          <w:rFonts w:ascii="Arial" w:hAnsi="Arial" w:cs="Arial"/>
          <w:sz w:val="22"/>
          <w:szCs w:val="22"/>
        </w:rPr>
        <w:t xml:space="preserve">pisemnego informowania Zamawiającego </w:t>
      </w:r>
      <w:r w:rsidR="00764E1F" w:rsidRPr="004E6816">
        <w:rPr>
          <w:rFonts w:ascii="Arial" w:hAnsi="Arial" w:cs="Arial"/>
          <w:sz w:val="22"/>
          <w:szCs w:val="22"/>
        </w:rPr>
        <w:t xml:space="preserve">(Inspektora </w:t>
      </w:r>
      <w:r w:rsidR="00DA4AF3" w:rsidRPr="004E6816">
        <w:rPr>
          <w:rFonts w:ascii="Arial" w:hAnsi="Arial" w:cs="Arial"/>
          <w:sz w:val="22"/>
          <w:szCs w:val="22"/>
        </w:rPr>
        <w:t>N</w:t>
      </w:r>
      <w:r w:rsidR="00764E1F" w:rsidRPr="004E6816">
        <w:rPr>
          <w:rFonts w:ascii="Arial" w:hAnsi="Arial" w:cs="Arial"/>
          <w:sz w:val="22"/>
          <w:szCs w:val="22"/>
        </w:rPr>
        <w:t>adzoru</w:t>
      </w:r>
      <w:r w:rsidRPr="004E6816">
        <w:rPr>
          <w:rFonts w:ascii="Arial" w:hAnsi="Arial" w:cs="Arial"/>
          <w:sz w:val="22"/>
          <w:szCs w:val="22"/>
        </w:rPr>
        <w:t xml:space="preserve">) </w:t>
      </w:r>
      <w:r w:rsidR="004E6816">
        <w:rPr>
          <w:rFonts w:ascii="Arial" w:hAnsi="Arial" w:cs="Arial"/>
          <w:sz w:val="22"/>
          <w:szCs w:val="22"/>
        </w:rPr>
        <w:t xml:space="preserve"> </w:t>
      </w:r>
      <w:r w:rsidRPr="004E6816">
        <w:rPr>
          <w:rFonts w:ascii="Arial" w:hAnsi="Arial" w:cs="Arial"/>
          <w:sz w:val="22"/>
          <w:szCs w:val="22"/>
        </w:rPr>
        <w:t>o problemach techniczn</w:t>
      </w:r>
      <w:r w:rsidR="00BA722E" w:rsidRPr="004E6816">
        <w:rPr>
          <w:rFonts w:ascii="Arial" w:hAnsi="Arial" w:cs="Arial"/>
          <w:sz w:val="22"/>
          <w:szCs w:val="22"/>
        </w:rPr>
        <w:t xml:space="preserve">ych lub okolicznościach, które </w:t>
      </w:r>
      <w:r w:rsidRPr="004E6816">
        <w:rPr>
          <w:rFonts w:ascii="Arial" w:hAnsi="Arial" w:cs="Arial"/>
          <w:sz w:val="22"/>
          <w:szCs w:val="22"/>
        </w:rPr>
        <w:t xml:space="preserve">mogą wpłynąć na jakość </w:t>
      </w:r>
      <w:r w:rsidR="00764E1F" w:rsidRPr="004E6816">
        <w:rPr>
          <w:rFonts w:ascii="Arial" w:hAnsi="Arial" w:cs="Arial"/>
          <w:sz w:val="22"/>
          <w:szCs w:val="22"/>
        </w:rPr>
        <w:t>dostaw/</w:t>
      </w:r>
      <w:r w:rsidRPr="004E6816">
        <w:rPr>
          <w:rFonts w:ascii="Arial" w:hAnsi="Arial" w:cs="Arial"/>
          <w:sz w:val="22"/>
          <w:szCs w:val="22"/>
        </w:rPr>
        <w:t xml:space="preserve">robót lub termin zakończenia </w:t>
      </w:r>
      <w:r w:rsidR="00764E1F" w:rsidRPr="004E6816">
        <w:rPr>
          <w:rFonts w:ascii="Arial" w:hAnsi="Arial" w:cs="Arial"/>
          <w:sz w:val="22"/>
          <w:szCs w:val="22"/>
        </w:rPr>
        <w:t>realizacji umowy</w:t>
      </w:r>
      <w:r w:rsidRPr="004E6816">
        <w:rPr>
          <w:rFonts w:ascii="Arial" w:hAnsi="Arial" w:cs="Arial"/>
          <w:sz w:val="22"/>
          <w:szCs w:val="22"/>
        </w:rPr>
        <w:t>.</w:t>
      </w:r>
    </w:p>
    <w:p w:rsidR="0018622F" w:rsidRPr="004E6816" w:rsidRDefault="003E1BC3" w:rsidP="009E6D30">
      <w:pPr>
        <w:pStyle w:val="Tekstpodstawowywcity"/>
        <w:numPr>
          <w:ilvl w:val="0"/>
          <w:numId w:val="8"/>
        </w:numPr>
        <w:spacing w:line="276" w:lineRule="auto"/>
        <w:ind w:right="22"/>
        <w:jc w:val="both"/>
        <w:rPr>
          <w:rFonts w:ascii="Arial" w:hAnsi="Arial" w:cs="Arial"/>
          <w:sz w:val="22"/>
          <w:szCs w:val="22"/>
        </w:rPr>
      </w:pPr>
      <w:r>
        <w:rPr>
          <w:rFonts w:ascii="Arial" w:hAnsi="Arial" w:cs="Arial"/>
          <w:sz w:val="22"/>
          <w:szCs w:val="22"/>
        </w:rPr>
        <w:t>W związku z możliwością</w:t>
      </w:r>
      <w:r w:rsidR="009E6D30" w:rsidRPr="004E6816">
        <w:rPr>
          <w:rFonts w:ascii="Arial" w:hAnsi="Arial" w:cs="Arial"/>
          <w:sz w:val="22"/>
          <w:szCs w:val="22"/>
        </w:rPr>
        <w:t xml:space="preserve"> finansowania przedmiotu umowy, ze środków pozyskanych z kredytu Europejskiego Banku Inwestycyjnego, </w:t>
      </w:r>
      <w:r w:rsidR="0018622F" w:rsidRPr="004E6816">
        <w:rPr>
          <w:rFonts w:ascii="Arial" w:hAnsi="Arial" w:cs="Arial"/>
          <w:sz w:val="22"/>
          <w:szCs w:val="22"/>
        </w:rPr>
        <w:t xml:space="preserve">Wykonawca obowiązany </w:t>
      </w:r>
      <w:r w:rsidR="009E6D30" w:rsidRPr="004E6816">
        <w:rPr>
          <w:rFonts w:ascii="Arial" w:hAnsi="Arial" w:cs="Arial"/>
          <w:sz w:val="22"/>
          <w:szCs w:val="22"/>
        </w:rPr>
        <w:t>będzie</w:t>
      </w:r>
      <w:r w:rsidR="0018622F" w:rsidRPr="004E6816">
        <w:rPr>
          <w:rFonts w:ascii="Arial" w:hAnsi="Arial" w:cs="Arial"/>
          <w:sz w:val="22"/>
          <w:szCs w:val="22"/>
        </w:rPr>
        <w:t xml:space="preserve"> do stosowania Prawa audytu integralności zgodnie z Dyrektywami Unii Europejskiej w zakresie:</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bookmarkStart w:id="4" w:name="_Hlk526163231"/>
      <w:bookmarkEnd w:id="3"/>
      <w:r w:rsidRPr="004E6816">
        <w:rPr>
          <w:rFonts w:ascii="Arial" w:hAnsi="Arial" w:cs="Arial"/>
          <w:sz w:val="22"/>
          <w:szCs w:val="22"/>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t>wymogu prowadzenia ksiąg rachunkowych i zapisów wszystkich transakcji finansowych i wydatków  związanych  z  zadaniem;</w:t>
      </w:r>
    </w:p>
    <w:p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lastRenderedPageBreak/>
        <w:t>prawa Europejskiego Banku Inwestycyjnego, z siedzibą w Luksemburgu do zapoznania się z księgami rachunkowymi i zapisami prowadzonymi przez Wykonawcę w odniesieniu do zadania oraz wykonania kopii dokumentów, w zakresie dozwolonym przez prawo.</w:t>
      </w:r>
    </w:p>
    <w:p w:rsidR="0018622F" w:rsidRPr="004E6816" w:rsidRDefault="0018622F" w:rsidP="009E6D30">
      <w:pPr>
        <w:pStyle w:val="Styl"/>
        <w:numPr>
          <w:ilvl w:val="0"/>
          <w:numId w:val="8"/>
        </w:numPr>
        <w:spacing w:line="276" w:lineRule="auto"/>
        <w:jc w:val="both"/>
        <w:rPr>
          <w:rFonts w:ascii="Arial" w:hAnsi="Arial" w:cs="Arial"/>
          <w:sz w:val="22"/>
          <w:szCs w:val="22"/>
        </w:rPr>
      </w:pPr>
      <w:r w:rsidRPr="004E6816">
        <w:rPr>
          <w:rFonts w:ascii="Arial" w:hAnsi="Arial" w:cs="Arial"/>
          <w:sz w:val="22"/>
          <w:szCs w:val="22"/>
        </w:rPr>
        <w:t xml:space="preserve">Postanowienia, o których mowa w </w:t>
      </w:r>
      <w:r w:rsidR="003E1BC3">
        <w:rPr>
          <w:rFonts w:ascii="Arial" w:hAnsi="Arial" w:cs="Arial"/>
          <w:sz w:val="22"/>
          <w:szCs w:val="22"/>
        </w:rPr>
        <w:t>ust. 10</w:t>
      </w:r>
      <w:r w:rsidR="009E6D30" w:rsidRPr="004E6816">
        <w:rPr>
          <w:rFonts w:ascii="Arial" w:hAnsi="Arial" w:cs="Arial"/>
          <w:sz w:val="22"/>
          <w:szCs w:val="22"/>
        </w:rPr>
        <w:t xml:space="preserve"> pkt. </w:t>
      </w:r>
      <w:proofErr w:type="spellStart"/>
      <w:r w:rsidR="009E6D30" w:rsidRPr="004E6816">
        <w:rPr>
          <w:rFonts w:ascii="Arial" w:hAnsi="Arial" w:cs="Arial"/>
          <w:sz w:val="22"/>
          <w:szCs w:val="22"/>
        </w:rPr>
        <w:t>a,b,c</w:t>
      </w:r>
      <w:proofErr w:type="spellEnd"/>
      <w:r w:rsidRPr="004E6816">
        <w:rPr>
          <w:rFonts w:ascii="Arial" w:hAnsi="Arial" w:cs="Arial"/>
          <w:sz w:val="22"/>
          <w:szCs w:val="22"/>
        </w:rPr>
        <w:t xml:space="preserve"> maj</w:t>
      </w:r>
      <w:r w:rsidR="00866369" w:rsidRPr="004E6816">
        <w:rPr>
          <w:rFonts w:ascii="Arial" w:hAnsi="Arial" w:cs="Arial"/>
          <w:sz w:val="22"/>
          <w:szCs w:val="22"/>
        </w:rPr>
        <w:t>ą</w:t>
      </w:r>
      <w:r w:rsidRPr="004E6816">
        <w:rPr>
          <w:rFonts w:ascii="Arial" w:hAnsi="Arial" w:cs="Arial"/>
          <w:sz w:val="22"/>
          <w:szCs w:val="22"/>
        </w:rPr>
        <w:t xml:space="preserve"> zasto</w:t>
      </w:r>
      <w:r w:rsidR="009E6D30" w:rsidRPr="004E6816">
        <w:rPr>
          <w:rFonts w:ascii="Arial" w:hAnsi="Arial" w:cs="Arial"/>
          <w:sz w:val="22"/>
          <w:szCs w:val="22"/>
        </w:rPr>
        <w:t>sowanie także do Podwykonawców.</w:t>
      </w:r>
    </w:p>
    <w:bookmarkEnd w:id="4"/>
    <w:p w:rsidR="0018622F" w:rsidRPr="004E6816" w:rsidRDefault="0018622F" w:rsidP="0018622F">
      <w:pPr>
        <w:pStyle w:val="Tekstpodstawowywcity"/>
        <w:tabs>
          <w:tab w:val="num" w:pos="720"/>
        </w:tabs>
        <w:spacing w:line="276" w:lineRule="auto"/>
        <w:ind w:left="357" w:right="22"/>
        <w:jc w:val="both"/>
        <w:rPr>
          <w:rFonts w:ascii="Arial" w:hAnsi="Arial" w:cs="Arial"/>
          <w:sz w:val="22"/>
          <w:szCs w:val="22"/>
        </w:rPr>
      </w:pPr>
    </w:p>
    <w:p w:rsidR="004D69A2" w:rsidRDefault="004D69A2" w:rsidP="0018622F">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4</w:t>
      </w:r>
    </w:p>
    <w:p w:rsidR="004E6816" w:rsidRPr="004E6816" w:rsidRDefault="004E6816" w:rsidP="0018622F">
      <w:pPr>
        <w:pStyle w:val="Tekstpodstawowywcity"/>
        <w:spacing w:before="120" w:line="276" w:lineRule="auto"/>
        <w:ind w:left="0" w:right="23"/>
        <w:jc w:val="center"/>
        <w:rPr>
          <w:rFonts w:ascii="Arial" w:hAnsi="Arial" w:cs="Arial"/>
          <w:b/>
          <w:bCs/>
          <w:sz w:val="22"/>
          <w:szCs w:val="22"/>
        </w:rPr>
      </w:pPr>
    </w:p>
    <w:p w:rsidR="004D69A2" w:rsidRDefault="004D69A2" w:rsidP="00F50253">
      <w:pPr>
        <w:pStyle w:val="Tekstpodstawowywcity"/>
        <w:spacing w:line="276" w:lineRule="auto"/>
        <w:ind w:left="0"/>
        <w:jc w:val="center"/>
        <w:rPr>
          <w:rFonts w:ascii="Arial" w:hAnsi="Arial" w:cs="Arial"/>
          <w:b/>
          <w:bCs/>
          <w:sz w:val="22"/>
          <w:szCs w:val="22"/>
        </w:rPr>
      </w:pPr>
      <w:r w:rsidRPr="004E6816">
        <w:rPr>
          <w:rFonts w:ascii="Arial" w:hAnsi="Arial" w:cs="Arial"/>
          <w:b/>
          <w:bCs/>
          <w:sz w:val="22"/>
          <w:szCs w:val="22"/>
        </w:rPr>
        <w:t>Podwykonawcy</w:t>
      </w:r>
    </w:p>
    <w:p w:rsidR="004E6816" w:rsidRPr="004E6816" w:rsidRDefault="004E6816" w:rsidP="00F50253">
      <w:pPr>
        <w:pStyle w:val="Tekstpodstawowywcity"/>
        <w:spacing w:line="276" w:lineRule="auto"/>
        <w:ind w:left="0"/>
        <w:jc w:val="center"/>
        <w:rPr>
          <w:rFonts w:ascii="Arial" w:hAnsi="Arial" w:cs="Arial"/>
          <w:b/>
          <w:bCs/>
          <w:sz w:val="22"/>
          <w:szCs w:val="22"/>
        </w:rPr>
      </w:pPr>
    </w:p>
    <w:p w:rsidR="004D69A2" w:rsidRPr="004E6816" w:rsidRDefault="001B3536" w:rsidP="00DC1A1E">
      <w:pPr>
        <w:pStyle w:val="Tekstpodstawowywcity"/>
        <w:numPr>
          <w:ilvl w:val="0"/>
          <w:numId w:val="2"/>
        </w:numPr>
        <w:tabs>
          <w:tab w:val="clear" w:pos="644"/>
          <w:tab w:val="num" w:pos="360"/>
        </w:tabs>
        <w:spacing w:line="276" w:lineRule="auto"/>
        <w:ind w:left="426" w:right="66" w:hanging="426"/>
        <w:rPr>
          <w:rFonts w:ascii="Arial" w:hAnsi="Arial" w:cs="Arial"/>
          <w:sz w:val="22"/>
          <w:szCs w:val="22"/>
        </w:rPr>
      </w:pPr>
      <w:r w:rsidRPr="004E6816">
        <w:rPr>
          <w:rFonts w:ascii="Arial" w:hAnsi="Arial" w:cs="Arial"/>
          <w:sz w:val="22"/>
          <w:szCs w:val="22"/>
        </w:rPr>
        <w:t>Wykonawca będzie realizował przedmiot umowy wyłącznie siłami własnymi chyba, że uzyska pisemną zgodę Zamawiającego na wykonanie umowy przy pomocy osób trzecich / powierzy n/w podwykonawcom wykonanie części przedmiotu umowy w  </w:t>
      </w:r>
      <w:r w:rsidR="00DC1A1E">
        <w:rPr>
          <w:rFonts w:ascii="Arial" w:hAnsi="Arial" w:cs="Arial"/>
          <w:sz w:val="22"/>
          <w:szCs w:val="22"/>
        </w:rPr>
        <w:t xml:space="preserve">następującym zakresie rzeczowym </w:t>
      </w:r>
      <w:r w:rsidRPr="004E6816">
        <w:rPr>
          <w:rFonts w:ascii="Arial" w:hAnsi="Arial" w:cs="Arial"/>
          <w:sz w:val="22"/>
          <w:szCs w:val="22"/>
        </w:rPr>
        <w:t>i finansowym:  .......................................................................................................................</w:t>
      </w:r>
      <w:r w:rsidR="004E6816">
        <w:rPr>
          <w:rFonts w:ascii="Arial" w:hAnsi="Arial" w:cs="Arial"/>
          <w:sz w:val="22"/>
          <w:szCs w:val="22"/>
        </w:rPr>
        <w:t>......................</w:t>
      </w:r>
    </w:p>
    <w:p w:rsidR="004D69A2" w:rsidRPr="004E6816"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Wykonawca ponosi odpowiedzialność za wszelkie zachowania </w:t>
      </w:r>
      <w:r w:rsidR="00BA722E" w:rsidRPr="004E6816">
        <w:rPr>
          <w:rFonts w:ascii="Arial" w:hAnsi="Arial" w:cs="Arial"/>
          <w:sz w:val="22"/>
          <w:szCs w:val="22"/>
        </w:rPr>
        <w:t>osób trzecich</w:t>
      </w:r>
      <w:r w:rsidRPr="004E6816">
        <w:rPr>
          <w:rFonts w:ascii="Arial" w:hAnsi="Arial" w:cs="Arial"/>
          <w:sz w:val="22"/>
          <w:szCs w:val="22"/>
        </w:rPr>
        <w:t>, którymi się posługuje przy wykonywaniu umowy, tak jak za swoje własne działania lub zaniechania.</w:t>
      </w:r>
    </w:p>
    <w:p w:rsidR="004D69A2"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 przypadku zmiany lub rezygnacji z Podwykonawcy, a jest to podmiot, na którego zasoby powoływał się Wykonawca na zasadach określonych w art. 22 a </w:t>
      </w:r>
      <w:proofErr w:type="spellStart"/>
      <w:r w:rsidRPr="004E6816">
        <w:rPr>
          <w:rFonts w:ascii="Arial" w:hAnsi="Arial" w:cs="Arial"/>
          <w:sz w:val="22"/>
          <w:szCs w:val="22"/>
        </w:rPr>
        <w:t>p.z.p</w:t>
      </w:r>
      <w:proofErr w:type="spellEnd"/>
      <w:r w:rsidRPr="004E6816">
        <w:rPr>
          <w:rFonts w:ascii="Arial" w:hAnsi="Arial" w:cs="Arial"/>
          <w:sz w:val="22"/>
          <w:szCs w:val="22"/>
        </w:rPr>
        <w:t xml:space="preserve">. w celu wykazania spełniania warunków udziału w postępowaniu, o których mowa w art. 22 ust. 1 </w:t>
      </w:r>
      <w:proofErr w:type="spellStart"/>
      <w:r w:rsidRPr="004E6816">
        <w:rPr>
          <w:rFonts w:ascii="Arial" w:hAnsi="Arial" w:cs="Arial"/>
          <w:sz w:val="22"/>
          <w:szCs w:val="22"/>
        </w:rPr>
        <w:t>p.z.p</w:t>
      </w:r>
      <w:proofErr w:type="spellEnd"/>
      <w:r w:rsidRPr="004E6816">
        <w:rPr>
          <w:rFonts w:ascii="Arial" w:hAnsi="Arial" w:cs="Arial"/>
          <w:sz w:val="22"/>
          <w:szCs w:val="22"/>
        </w:rPr>
        <w:t xml:space="preserve">., Wykonawca jest zobowiązany wykazać Zamawiającemu, iż proponowany Podwykonawca lub Wykonawca samodzielnie spełnia je </w:t>
      </w:r>
      <w:r w:rsidR="00BA722E" w:rsidRPr="004E6816">
        <w:rPr>
          <w:rFonts w:ascii="Arial" w:hAnsi="Arial" w:cs="Arial"/>
          <w:sz w:val="22"/>
          <w:szCs w:val="22"/>
        </w:rPr>
        <w:t>w </w:t>
      </w:r>
      <w:r w:rsidRPr="004E6816">
        <w:rPr>
          <w:rFonts w:ascii="Arial" w:hAnsi="Arial" w:cs="Arial"/>
          <w:sz w:val="22"/>
          <w:szCs w:val="22"/>
        </w:rPr>
        <w:t>stopniu nie mniejszym niż wymagany w trakcie postępowania o udzielenie zamówienia.</w:t>
      </w:r>
    </w:p>
    <w:p w:rsidR="00786CCF" w:rsidRPr="00786CCF" w:rsidRDefault="00786CCF" w:rsidP="00786CCF">
      <w:pPr>
        <w:pStyle w:val="Tekstpodstawowywcity"/>
        <w:numPr>
          <w:ilvl w:val="0"/>
          <w:numId w:val="2"/>
        </w:numPr>
        <w:tabs>
          <w:tab w:val="clear" w:pos="644"/>
          <w:tab w:val="num" w:pos="426"/>
        </w:tabs>
        <w:ind w:left="425" w:right="68" w:hanging="425"/>
        <w:jc w:val="both"/>
        <w:rPr>
          <w:rFonts w:ascii="Arial" w:hAnsi="Arial" w:cs="Arial"/>
          <w:sz w:val="22"/>
          <w:szCs w:val="22"/>
        </w:rPr>
      </w:pPr>
      <w:r w:rsidRPr="00786CCF">
        <w:rPr>
          <w:rFonts w:ascii="Arial" w:hAnsi="Arial" w:cs="Arial"/>
          <w:sz w:val="22"/>
          <w:szCs w:val="22"/>
        </w:rPr>
        <w:t>Zmiana lub wprowadzenia podwykonawcy wymaga pisemnej zgody Zamawiającego.</w:t>
      </w:r>
    </w:p>
    <w:p w:rsidR="00786CCF" w:rsidRPr="00786CCF" w:rsidRDefault="00786CCF" w:rsidP="00786CCF">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Pr>
          <w:rFonts w:ascii="Arial" w:hAnsi="Arial" w:cs="Arial"/>
          <w:sz w:val="22"/>
          <w:szCs w:val="22"/>
        </w:rPr>
        <w:t xml:space="preserve"> </w:t>
      </w:r>
      <w:r w:rsidRPr="00786CCF">
        <w:rPr>
          <w:rFonts w:ascii="Arial" w:hAnsi="Arial" w:cs="Arial"/>
          <w:sz w:val="22"/>
          <w:szCs w:val="22"/>
        </w:rPr>
        <w:t>Do zawarcia przez Podwykonawcę umowy z dalszym podwykonawcą jest wymagana zgoda Zamawiającego i Wykonawcy.</w:t>
      </w:r>
    </w:p>
    <w:p w:rsidR="00866333" w:rsidRPr="004E6816" w:rsidRDefault="00866333"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W celu uzyskania </w:t>
      </w:r>
      <w:r w:rsidR="0010701A" w:rsidRPr="004E6816">
        <w:rPr>
          <w:rFonts w:ascii="Arial" w:hAnsi="Arial" w:cs="Arial"/>
          <w:sz w:val="22"/>
          <w:szCs w:val="22"/>
        </w:rPr>
        <w:t xml:space="preserve">zgody Zamawiającego </w:t>
      </w:r>
      <w:r w:rsidRPr="004E6816">
        <w:rPr>
          <w:rFonts w:ascii="Arial" w:hAnsi="Arial" w:cs="Arial"/>
          <w:sz w:val="22"/>
          <w:szCs w:val="22"/>
        </w:rPr>
        <w:t xml:space="preserve">na wykonanie </w:t>
      </w:r>
      <w:r w:rsidR="009A29CE" w:rsidRPr="004E6816">
        <w:rPr>
          <w:rFonts w:ascii="Arial" w:hAnsi="Arial" w:cs="Arial"/>
          <w:sz w:val="22"/>
          <w:szCs w:val="22"/>
        </w:rPr>
        <w:t xml:space="preserve">przedmiotu </w:t>
      </w:r>
      <w:r w:rsidRPr="004E6816">
        <w:rPr>
          <w:rFonts w:ascii="Arial" w:hAnsi="Arial" w:cs="Arial"/>
          <w:sz w:val="22"/>
          <w:szCs w:val="22"/>
        </w:rPr>
        <w:t xml:space="preserve">umowy przy pomocy osób trzecich Wykonawca jest obowiązany przedłożyć Zamawiającemu projekt umowy między Wykonawcą </w:t>
      </w:r>
      <w:r w:rsidR="004E6816">
        <w:rPr>
          <w:rFonts w:ascii="Arial" w:hAnsi="Arial" w:cs="Arial"/>
          <w:sz w:val="22"/>
          <w:szCs w:val="22"/>
        </w:rPr>
        <w:t xml:space="preserve"> </w:t>
      </w:r>
      <w:r w:rsidRPr="004E6816">
        <w:rPr>
          <w:rFonts w:ascii="Arial" w:hAnsi="Arial" w:cs="Arial"/>
          <w:sz w:val="22"/>
          <w:szCs w:val="22"/>
        </w:rPr>
        <w:t>a Podwykonawcą, którego zapisy nie mogą naruszać postanowień umowy zawartej pomiędzy Wykonawcą a Zamawiającym.</w:t>
      </w:r>
    </w:p>
    <w:p w:rsidR="004D69A2" w:rsidRPr="004E6816" w:rsidRDefault="0010701A" w:rsidP="007F5773">
      <w:pPr>
        <w:pStyle w:val="Tekstpodstawowywcity"/>
        <w:numPr>
          <w:ilvl w:val="0"/>
          <w:numId w:val="13"/>
        </w:numPr>
        <w:tabs>
          <w:tab w:val="clear" w:pos="644"/>
          <w:tab w:val="num" w:pos="360"/>
        </w:tabs>
        <w:spacing w:line="276" w:lineRule="auto"/>
        <w:ind w:left="360" w:right="22"/>
        <w:jc w:val="both"/>
        <w:rPr>
          <w:rFonts w:ascii="Arial" w:hAnsi="Arial" w:cs="Arial"/>
          <w:sz w:val="22"/>
          <w:szCs w:val="22"/>
        </w:rPr>
      </w:pPr>
      <w:r w:rsidRPr="004E6816">
        <w:rPr>
          <w:rFonts w:ascii="Arial" w:hAnsi="Arial" w:cs="Arial"/>
          <w:sz w:val="22"/>
          <w:szCs w:val="22"/>
        </w:rPr>
        <w:t>Niezgłoszenie przez Zamawiającego pisemnego sprzeciwu do przedłożone</w:t>
      </w:r>
      <w:r w:rsidR="00BE655E" w:rsidRPr="004E6816">
        <w:rPr>
          <w:rFonts w:ascii="Arial" w:hAnsi="Arial" w:cs="Arial"/>
          <w:sz w:val="22"/>
          <w:szCs w:val="22"/>
        </w:rPr>
        <w:t>go projektu</w:t>
      </w:r>
      <w:r w:rsidRPr="004E6816">
        <w:rPr>
          <w:rFonts w:ascii="Arial" w:hAnsi="Arial" w:cs="Arial"/>
          <w:sz w:val="22"/>
          <w:szCs w:val="22"/>
        </w:rPr>
        <w:t xml:space="preserve"> umowy o podwykonawstwo w terminie 14 dni od daty jej przedłożenia do Wydziału Inw</w:t>
      </w:r>
      <w:r w:rsidR="00436B5A" w:rsidRPr="004E6816">
        <w:rPr>
          <w:rFonts w:ascii="Arial" w:hAnsi="Arial" w:cs="Arial"/>
          <w:sz w:val="22"/>
          <w:szCs w:val="22"/>
        </w:rPr>
        <w:t xml:space="preserve">estycji i Remontów uważa się za </w:t>
      </w:r>
      <w:r w:rsidR="00436B5A" w:rsidRPr="004E6816">
        <w:rPr>
          <w:rFonts w:ascii="Arial" w:hAnsi="Arial" w:cs="Arial"/>
          <w:color w:val="000000"/>
          <w:sz w:val="22"/>
          <w:szCs w:val="22"/>
        </w:rPr>
        <w:t>akceptację umowy przez Zamawiającego.</w:t>
      </w:r>
    </w:p>
    <w:p w:rsidR="004D69A2" w:rsidRPr="004E6816" w:rsidRDefault="004D69A2" w:rsidP="007F5773">
      <w:pPr>
        <w:pStyle w:val="Tekstpodstawowywcity"/>
        <w:numPr>
          <w:ilvl w:val="0"/>
          <w:numId w:val="13"/>
        </w:numPr>
        <w:tabs>
          <w:tab w:val="clear" w:pos="644"/>
          <w:tab w:val="num" w:pos="360"/>
        </w:tabs>
        <w:spacing w:line="276" w:lineRule="auto"/>
        <w:ind w:left="360" w:right="22"/>
        <w:jc w:val="both"/>
        <w:rPr>
          <w:rFonts w:ascii="Arial" w:hAnsi="Arial" w:cs="Arial"/>
          <w:strike/>
          <w:color w:val="FF0000"/>
          <w:sz w:val="22"/>
          <w:szCs w:val="22"/>
        </w:rPr>
      </w:pPr>
      <w:r w:rsidRPr="004E6816">
        <w:rPr>
          <w:rFonts w:ascii="Arial" w:hAnsi="Arial" w:cs="Arial"/>
          <w:sz w:val="22"/>
          <w:szCs w:val="22"/>
        </w:rPr>
        <w:t xml:space="preserve">Warunkiem dopuszczenia Podwykonawcy lub dalszego Podwykonawcy do realizacji </w:t>
      </w:r>
      <w:r w:rsidR="009A29CE" w:rsidRPr="004E6816">
        <w:rPr>
          <w:rFonts w:ascii="Arial" w:hAnsi="Arial" w:cs="Arial"/>
          <w:sz w:val="22"/>
          <w:szCs w:val="22"/>
        </w:rPr>
        <w:t xml:space="preserve">przedmiotu niniejszej </w:t>
      </w:r>
      <w:r w:rsidRPr="004E6816">
        <w:rPr>
          <w:rFonts w:ascii="Arial" w:hAnsi="Arial" w:cs="Arial"/>
          <w:sz w:val="22"/>
          <w:szCs w:val="22"/>
        </w:rPr>
        <w:t>umowy jest przekazanie Zamawiającemu poświadczonej za zgodność z oryginałem kopii zawartej umowy o </w:t>
      </w:r>
      <w:r w:rsidR="006A7F6C" w:rsidRPr="004E6816">
        <w:rPr>
          <w:rFonts w:ascii="Arial" w:hAnsi="Arial" w:cs="Arial"/>
          <w:sz w:val="22"/>
          <w:szCs w:val="22"/>
        </w:rPr>
        <w:t>podwykonawstwo (</w:t>
      </w:r>
      <w:r w:rsidRPr="004E6816">
        <w:rPr>
          <w:rFonts w:ascii="Arial" w:hAnsi="Arial" w:cs="Arial"/>
          <w:sz w:val="22"/>
          <w:szCs w:val="22"/>
        </w:rPr>
        <w:t xml:space="preserve">zgodnej z zatwierdzonym przez Zamawiającego projektem umowy), której przedmiotem są </w:t>
      </w:r>
      <w:r w:rsidR="0010701A" w:rsidRPr="004E6816">
        <w:rPr>
          <w:rFonts w:ascii="Arial" w:hAnsi="Arial" w:cs="Arial"/>
          <w:sz w:val="22"/>
          <w:szCs w:val="22"/>
        </w:rPr>
        <w:t xml:space="preserve">dostawy lub </w:t>
      </w:r>
      <w:r w:rsidRPr="004E6816">
        <w:rPr>
          <w:rFonts w:ascii="Arial" w:hAnsi="Arial" w:cs="Arial"/>
          <w:sz w:val="22"/>
          <w:szCs w:val="22"/>
        </w:rPr>
        <w:t>roboty budowlane</w:t>
      </w:r>
      <w:r w:rsidR="00866333" w:rsidRPr="004E6816">
        <w:rPr>
          <w:rFonts w:ascii="Arial" w:hAnsi="Arial" w:cs="Arial"/>
          <w:sz w:val="22"/>
          <w:szCs w:val="22"/>
        </w:rPr>
        <w:t xml:space="preserve"> </w:t>
      </w:r>
      <w:r w:rsidR="006A7F6C" w:rsidRPr="004E6816">
        <w:rPr>
          <w:rFonts w:ascii="Arial" w:hAnsi="Arial" w:cs="Arial"/>
          <w:sz w:val="22"/>
          <w:szCs w:val="22"/>
        </w:rPr>
        <w:t xml:space="preserve">w terminie 7 dni od dnia </w:t>
      </w:r>
      <w:r w:rsidRPr="004E6816">
        <w:rPr>
          <w:rFonts w:ascii="Arial" w:hAnsi="Arial" w:cs="Arial"/>
          <w:sz w:val="22"/>
          <w:szCs w:val="22"/>
        </w:rPr>
        <w:t>jej zawarcia</w:t>
      </w:r>
      <w:r w:rsidR="00A5780E">
        <w:rPr>
          <w:rFonts w:ascii="Arial" w:hAnsi="Arial" w:cs="Arial"/>
          <w:sz w:val="22"/>
          <w:szCs w:val="22"/>
        </w:rPr>
        <w:t>.</w:t>
      </w:r>
    </w:p>
    <w:p w:rsidR="00B32C15" w:rsidRPr="004E6816" w:rsidRDefault="004D69A2" w:rsidP="007F5773">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rsidR="00444840" w:rsidRPr="004E6816" w:rsidRDefault="004D69A2" w:rsidP="007F5773">
      <w:pPr>
        <w:pStyle w:val="Tekstpodstawowywcity"/>
        <w:spacing w:line="276" w:lineRule="auto"/>
        <w:ind w:left="357" w:right="23"/>
        <w:jc w:val="both"/>
        <w:rPr>
          <w:rFonts w:ascii="Arial" w:hAnsi="Arial" w:cs="Arial"/>
          <w:sz w:val="22"/>
          <w:szCs w:val="22"/>
        </w:rPr>
      </w:pPr>
      <w:r w:rsidRPr="004E6816">
        <w:rPr>
          <w:rFonts w:ascii="Arial" w:hAnsi="Arial" w:cs="Arial"/>
          <w:sz w:val="22"/>
          <w:szCs w:val="22"/>
        </w:rPr>
        <w:lastRenderedPageBreak/>
        <w:t>Podwykonawcę z terenu budowy, jeżeli działania Podwykonawcy lub dalszego Podwykonawcy na Terenie budowy naruszają postanowienia niniejszej Umowy.</w:t>
      </w:r>
    </w:p>
    <w:p w:rsidR="00A8315D" w:rsidRPr="004E6816" w:rsidRDefault="00A8315D" w:rsidP="007F5773">
      <w:pPr>
        <w:pStyle w:val="Tekstpodstawowywcity"/>
        <w:spacing w:line="276" w:lineRule="auto"/>
        <w:ind w:left="357" w:right="23"/>
        <w:jc w:val="both"/>
        <w:rPr>
          <w:rFonts w:ascii="Arial" w:hAnsi="Arial" w:cs="Arial"/>
          <w:sz w:val="22"/>
          <w:szCs w:val="22"/>
        </w:rPr>
      </w:pPr>
    </w:p>
    <w:p w:rsidR="004D69A2" w:rsidRPr="004E6816" w:rsidRDefault="004D69A2" w:rsidP="008546FA">
      <w:pPr>
        <w:pStyle w:val="Tekstpodstawowywcity"/>
        <w:spacing w:before="120" w:line="276" w:lineRule="auto"/>
        <w:ind w:left="0" w:right="23" w:firstLine="357"/>
        <w:jc w:val="center"/>
        <w:rPr>
          <w:rFonts w:ascii="Arial" w:hAnsi="Arial" w:cs="Arial"/>
          <w:b/>
          <w:bCs/>
          <w:sz w:val="22"/>
          <w:szCs w:val="22"/>
        </w:rPr>
      </w:pPr>
      <w:r w:rsidRPr="004E6816">
        <w:rPr>
          <w:rFonts w:ascii="Arial" w:hAnsi="Arial" w:cs="Arial"/>
          <w:b/>
          <w:bCs/>
          <w:sz w:val="22"/>
          <w:szCs w:val="22"/>
        </w:rPr>
        <w:t>§ 5</w:t>
      </w:r>
    </w:p>
    <w:p w:rsidR="00A8315D" w:rsidRPr="004E6816" w:rsidRDefault="00A8315D" w:rsidP="008546FA">
      <w:pPr>
        <w:pStyle w:val="Tekstpodstawowywcity"/>
        <w:spacing w:before="120" w:line="276" w:lineRule="auto"/>
        <w:ind w:left="0" w:right="23" w:firstLine="357"/>
        <w:jc w:val="center"/>
        <w:rPr>
          <w:rFonts w:ascii="Arial" w:hAnsi="Arial" w:cs="Arial"/>
          <w:b/>
          <w:bCs/>
          <w:sz w:val="22"/>
          <w:szCs w:val="22"/>
        </w:rPr>
      </w:pPr>
    </w:p>
    <w:p w:rsidR="004D69A2" w:rsidRPr="004E6816" w:rsidRDefault="004D69A2" w:rsidP="008546FA">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Terminy realizacji</w:t>
      </w:r>
    </w:p>
    <w:p w:rsidR="00A8315D" w:rsidRPr="004E6816" w:rsidRDefault="00A8315D" w:rsidP="008546FA">
      <w:pPr>
        <w:pStyle w:val="Tekstpodstawowywcity"/>
        <w:spacing w:line="276" w:lineRule="auto"/>
        <w:ind w:left="0" w:right="23"/>
        <w:jc w:val="center"/>
        <w:rPr>
          <w:rFonts w:ascii="Arial" w:hAnsi="Arial" w:cs="Arial"/>
          <w:b/>
          <w:bCs/>
          <w:sz w:val="22"/>
          <w:szCs w:val="22"/>
        </w:rPr>
      </w:pP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zobowiązuje się przekazać Wykonawcy </w:t>
      </w:r>
      <w:r w:rsidR="00094C3F">
        <w:rPr>
          <w:rFonts w:ascii="Arial" w:hAnsi="Arial" w:cs="Arial"/>
          <w:sz w:val="22"/>
          <w:szCs w:val="22"/>
        </w:rPr>
        <w:t>obiekt</w:t>
      </w:r>
      <w:r w:rsidRPr="004E6816">
        <w:rPr>
          <w:rFonts w:ascii="Arial" w:hAnsi="Arial" w:cs="Arial"/>
          <w:sz w:val="22"/>
          <w:szCs w:val="22"/>
        </w:rPr>
        <w:t xml:space="preserve"> w terminie do </w:t>
      </w:r>
      <w:r w:rsidR="00A8315D" w:rsidRPr="004E6816">
        <w:rPr>
          <w:rFonts w:ascii="Arial" w:hAnsi="Arial" w:cs="Arial"/>
          <w:sz w:val="22"/>
          <w:szCs w:val="22"/>
        </w:rPr>
        <w:t>7</w:t>
      </w:r>
      <w:r w:rsidRPr="004E6816">
        <w:rPr>
          <w:rFonts w:ascii="Arial" w:hAnsi="Arial" w:cs="Arial"/>
          <w:sz w:val="22"/>
          <w:szCs w:val="22"/>
        </w:rPr>
        <w:t xml:space="preserve"> dni kalend</w:t>
      </w:r>
      <w:r w:rsidR="004E6D31" w:rsidRPr="004E6816">
        <w:rPr>
          <w:rFonts w:ascii="Arial" w:hAnsi="Arial" w:cs="Arial"/>
          <w:sz w:val="22"/>
          <w:szCs w:val="22"/>
        </w:rPr>
        <w:t>arzowych od daty zawarcia umowy</w:t>
      </w:r>
      <w:r w:rsidR="00A8315D" w:rsidRPr="004E6816">
        <w:rPr>
          <w:rFonts w:ascii="Arial" w:hAnsi="Arial" w:cs="Arial"/>
          <w:sz w:val="22"/>
          <w:szCs w:val="22"/>
        </w:rPr>
        <w:t>.</w:t>
      </w:r>
    </w:p>
    <w:p w:rsidR="004F5EB4" w:rsidRPr="004E6816" w:rsidRDefault="004D69A2" w:rsidP="00954FC4">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ma obowiązek zawiadomić Zamawiającego o wszelkich zastrzeżeniach dotyczących dokumentacji projektowej i technicznej l</w:t>
      </w:r>
      <w:r w:rsidR="004E6D31" w:rsidRPr="004E6816">
        <w:rPr>
          <w:rFonts w:ascii="Arial" w:hAnsi="Arial" w:cs="Arial"/>
          <w:sz w:val="22"/>
          <w:szCs w:val="22"/>
        </w:rPr>
        <w:t xml:space="preserve">ub terenu </w:t>
      </w:r>
      <w:r w:rsidR="004F5EB4" w:rsidRPr="004E6816">
        <w:rPr>
          <w:rFonts w:ascii="Arial" w:hAnsi="Arial" w:cs="Arial"/>
          <w:sz w:val="22"/>
          <w:szCs w:val="22"/>
        </w:rPr>
        <w:t xml:space="preserve">wykonywania dostaw </w:t>
      </w:r>
      <w:r w:rsidR="00954FC4" w:rsidRPr="004E6816">
        <w:rPr>
          <w:rFonts w:ascii="Arial" w:hAnsi="Arial" w:cs="Arial"/>
          <w:sz w:val="22"/>
          <w:szCs w:val="22"/>
        </w:rPr>
        <w:t xml:space="preserve">                                 </w:t>
      </w:r>
      <w:r w:rsidR="004F5EB4" w:rsidRPr="004E6816">
        <w:rPr>
          <w:rFonts w:ascii="Arial" w:hAnsi="Arial" w:cs="Arial"/>
          <w:sz w:val="22"/>
          <w:szCs w:val="22"/>
        </w:rPr>
        <w:t>i montaż</w:t>
      </w:r>
      <w:r w:rsidR="00A8315D" w:rsidRPr="004E6816">
        <w:rPr>
          <w:rFonts w:ascii="Arial" w:hAnsi="Arial" w:cs="Arial"/>
          <w:sz w:val="22"/>
          <w:szCs w:val="22"/>
        </w:rPr>
        <w:t>u</w:t>
      </w:r>
      <w:r w:rsidR="004E6D31" w:rsidRPr="004E6816">
        <w:rPr>
          <w:rFonts w:ascii="Arial" w:hAnsi="Arial" w:cs="Arial"/>
          <w:sz w:val="22"/>
          <w:szCs w:val="22"/>
        </w:rPr>
        <w:t xml:space="preserve"> w terminie do </w:t>
      </w:r>
      <w:r w:rsidR="004F5EB4" w:rsidRPr="004E6816">
        <w:rPr>
          <w:rFonts w:ascii="Arial" w:hAnsi="Arial" w:cs="Arial"/>
          <w:sz w:val="22"/>
          <w:szCs w:val="22"/>
        </w:rPr>
        <w:t>5</w:t>
      </w:r>
      <w:r w:rsidRPr="004E6816">
        <w:rPr>
          <w:rFonts w:ascii="Arial" w:hAnsi="Arial" w:cs="Arial"/>
          <w:sz w:val="22"/>
          <w:szCs w:val="22"/>
        </w:rPr>
        <w:t xml:space="preserve"> dni od </w:t>
      </w:r>
      <w:r w:rsidR="004E6D31" w:rsidRPr="004E6816">
        <w:rPr>
          <w:rFonts w:ascii="Arial" w:hAnsi="Arial" w:cs="Arial"/>
          <w:sz w:val="22"/>
          <w:szCs w:val="22"/>
        </w:rPr>
        <w:t>daty podpisania umowy</w:t>
      </w:r>
      <w:r w:rsidRPr="004E6816">
        <w:rPr>
          <w:rFonts w:ascii="Arial" w:hAnsi="Arial" w:cs="Arial"/>
          <w:sz w:val="22"/>
          <w:szCs w:val="22"/>
        </w:rPr>
        <w:t xml:space="preserve">. </w:t>
      </w:r>
    </w:p>
    <w:p w:rsidR="005735A0" w:rsidRPr="004E6816" w:rsidRDefault="004D69A2" w:rsidP="00954FC4">
      <w:pPr>
        <w:pStyle w:val="Tekstpodstawowywcity"/>
        <w:numPr>
          <w:ilvl w:val="0"/>
          <w:numId w:val="3"/>
        </w:numPr>
        <w:tabs>
          <w:tab w:val="clear" w:pos="720"/>
          <w:tab w:val="num" w:pos="360"/>
        </w:tabs>
        <w:spacing w:line="276" w:lineRule="auto"/>
        <w:ind w:left="360" w:right="-31"/>
        <w:jc w:val="both"/>
        <w:rPr>
          <w:rFonts w:ascii="Arial" w:hAnsi="Arial" w:cs="Arial"/>
          <w:b/>
          <w:sz w:val="22"/>
          <w:szCs w:val="22"/>
        </w:rPr>
      </w:pPr>
      <w:r w:rsidRPr="004E6816">
        <w:rPr>
          <w:rFonts w:ascii="Arial" w:hAnsi="Arial" w:cs="Arial"/>
          <w:b/>
          <w:sz w:val="22"/>
          <w:szCs w:val="22"/>
        </w:rPr>
        <w:t xml:space="preserve">Zakończenie </w:t>
      </w:r>
      <w:r w:rsidR="005735A0" w:rsidRPr="004E6816">
        <w:rPr>
          <w:rFonts w:ascii="Arial" w:hAnsi="Arial" w:cs="Arial"/>
          <w:b/>
          <w:sz w:val="22"/>
          <w:szCs w:val="22"/>
        </w:rPr>
        <w:t>dostaw i montażu oraz zgłoszenie</w:t>
      </w:r>
      <w:r w:rsidRPr="004E6816">
        <w:rPr>
          <w:rFonts w:ascii="Arial" w:hAnsi="Arial" w:cs="Arial"/>
          <w:b/>
          <w:sz w:val="22"/>
          <w:szCs w:val="22"/>
        </w:rPr>
        <w:t xml:space="preserve"> gotowości do odbioru końcowego </w:t>
      </w:r>
      <w:r w:rsidR="00094C3F">
        <w:rPr>
          <w:rFonts w:ascii="Arial" w:hAnsi="Arial" w:cs="Arial"/>
          <w:b/>
          <w:sz w:val="22"/>
          <w:szCs w:val="22"/>
        </w:rPr>
        <w:t>przedmiotu umowy</w:t>
      </w:r>
      <w:r w:rsidRPr="004E6816">
        <w:rPr>
          <w:rFonts w:ascii="Arial" w:hAnsi="Arial" w:cs="Arial"/>
          <w:b/>
          <w:sz w:val="22"/>
          <w:szCs w:val="22"/>
        </w:rPr>
        <w:t xml:space="preserve"> nastąpi </w:t>
      </w:r>
      <w:r w:rsidR="005735A0" w:rsidRPr="004E6816">
        <w:rPr>
          <w:rFonts w:ascii="Arial" w:hAnsi="Arial" w:cs="Arial"/>
          <w:b/>
          <w:sz w:val="22"/>
          <w:szCs w:val="22"/>
        </w:rPr>
        <w:t xml:space="preserve"> w terminie </w:t>
      </w:r>
      <w:r w:rsidR="003F610F">
        <w:rPr>
          <w:rFonts w:ascii="Arial" w:hAnsi="Arial" w:cs="Arial"/>
          <w:b/>
          <w:sz w:val="22"/>
          <w:szCs w:val="22"/>
        </w:rPr>
        <w:t xml:space="preserve">do </w:t>
      </w:r>
      <w:r w:rsidR="00493CCC">
        <w:rPr>
          <w:rFonts w:ascii="Arial" w:hAnsi="Arial" w:cs="Arial"/>
          <w:b/>
          <w:sz w:val="22"/>
          <w:szCs w:val="22"/>
        </w:rPr>
        <w:t>16 tygodni</w:t>
      </w:r>
      <w:r w:rsidR="005735A0" w:rsidRPr="004E6816">
        <w:rPr>
          <w:rFonts w:ascii="Arial" w:hAnsi="Arial" w:cs="Arial"/>
          <w:b/>
          <w:sz w:val="22"/>
          <w:szCs w:val="22"/>
        </w:rPr>
        <w:t xml:space="preserve"> od daty podpisania umowy</w:t>
      </w:r>
      <w:r w:rsidR="004E6D31" w:rsidRPr="004E6816">
        <w:rPr>
          <w:rFonts w:ascii="Arial" w:hAnsi="Arial" w:cs="Arial"/>
          <w:b/>
          <w:sz w:val="22"/>
          <w:szCs w:val="22"/>
        </w:rPr>
        <w:t>.</w:t>
      </w:r>
    </w:p>
    <w:p w:rsidR="005735A0" w:rsidRPr="004E6816" w:rsidRDefault="005735A0" w:rsidP="00954FC4">
      <w:pPr>
        <w:pStyle w:val="Tekstpodstawowywcity"/>
        <w:numPr>
          <w:ilvl w:val="0"/>
          <w:numId w:val="3"/>
        </w:numPr>
        <w:tabs>
          <w:tab w:val="clear" w:pos="720"/>
          <w:tab w:val="num" w:pos="360"/>
        </w:tabs>
        <w:spacing w:line="276" w:lineRule="auto"/>
        <w:ind w:left="360" w:right="-31"/>
        <w:jc w:val="both"/>
        <w:rPr>
          <w:rFonts w:ascii="Arial" w:hAnsi="Arial" w:cs="Arial"/>
          <w:sz w:val="22"/>
          <w:szCs w:val="22"/>
        </w:rPr>
      </w:pPr>
      <w:r w:rsidRPr="004E6816">
        <w:rPr>
          <w:rFonts w:ascii="Arial" w:hAnsi="Arial" w:cs="Arial"/>
          <w:sz w:val="22"/>
          <w:szCs w:val="22"/>
        </w:rPr>
        <w:t xml:space="preserve">Termin wykonania umowy uznaje się za dotrzymany, jeżeli przed upływem ustalonego </w:t>
      </w:r>
      <w:r w:rsidR="008A7904">
        <w:rPr>
          <w:rFonts w:ascii="Arial" w:hAnsi="Arial" w:cs="Arial"/>
          <w:sz w:val="22"/>
          <w:szCs w:val="22"/>
        </w:rPr>
        <w:t xml:space="preserve">                  </w:t>
      </w:r>
      <w:r w:rsidRPr="004E6816">
        <w:rPr>
          <w:rFonts w:ascii="Arial" w:hAnsi="Arial" w:cs="Arial"/>
          <w:sz w:val="22"/>
          <w:szCs w:val="22"/>
        </w:rPr>
        <w:t xml:space="preserve">w </w:t>
      </w:r>
      <w:r w:rsidR="004B54A0">
        <w:rPr>
          <w:rFonts w:ascii="Arial" w:hAnsi="Arial" w:cs="Arial"/>
          <w:sz w:val="22"/>
          <w:szCs w:val="22"/>
        </w:rPr>
        <w:t xml:space="preserve">§ 5 pkt 3 </w:t>
      </w:r>
      <w:r w:rsidRPr="004E6816">
        <w:rPr>
          <w:rFonts w:ascii="Arial" w:hAnsi="Arial" w:cs="Arial"/>
          <w:sz w:val="22"/>
          <w:szCs w:val="22"/>
        </w:rPr>
        <w:t>Umow</w:t>
      </w:r>
      <w:r w:rsidR="004B54A0">
        <w:rPr>
          <w:rFonts w:ascii="Arial" w:hAnsi="Arial" w:cs="Arial"/>
          <w:sz w:val="22"/>
          <w:szCs w:val="22"/>
        </w:rPr>
        <w:t>y</w:t>
      </w:r>
      <w:r w:rsidRPr="004E6816">
        <w:rPr>
          <w:rFonts w:ascii="Arial" w:hAnsi="Arial" w:cs="Arial"/>
          <w:sz w:val="22"/>
          <w:szCs w:val="22"/>
        </w:rPr>
        <w:t xml:space="preserve"> terminu Wykonawca dostarczy i zamontuje przedmiot umowy bez wad i braków w wyznaczonych miej</w:t>
      </w:r>
      <w:r w:rsidR="00094C3F">
        <w:rPr>
          <w:rFonts w:ascii="Arial" w:hAnsi="Arial" w:cs="Arial"/>
          <w:sz w:val="22"/>
          <w:szCs w:val="22"/>
        </w:rPr>
        <w:t xml:space="preserve">scach, w stanie kompletnym, </w:t>
      </w:r>
      <w:r w:rsidRPr="004E6816">
        <w:rPr>
          <w:rFonts w:ascii="Arial" w:hAnsi="Arial" w:cs="Arial"/>
          <w:sz w:val="22"/>
          <w:szCs w:val="22"/>
        </w:rPr>
        <w:t>przeprowadzi szkolenie pr</w:t>
      </w:r>
      <w:r w:rsidR="004B54A0">
        <w:rPr>
          <w:rFonts w:ascii="Arial" w:hAnsi="Arial" w:cs="Arial"/>
          <w:sz w:val="22"/>
          <w:szCs w:val="22"/>
        </w:rPr>
        <w:t xml:space="preserve">acowników </w:t>
      </w:r>
      <w:r w:rsidR="00094C3F">
        <w:rPr>
          <w:rFonts w:ascii="Arial" w:hAnsi="Arial" w:cs="Arial"/>
          <w:sz w:val="22"/>
          <w:szCs w:val="22"/>
        </w:rPr>
        <w:t>z użytkowania sprzętu oraz zostanie z wynikiem pozytywnym przeprowadzone przez Użytkownika testowanie sprzętu gimnastycznego.</w:t>
      </w: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ustali datę rozpoczęcia czynności odbiorowych przez Komisję odbiorową </w:t>
      </w:r>
      <w:r w:rsidR="004B54A0">
        <w:rPr>
          <w:rFonts w:ascii="Arial" w:hAnsi="Arial" w:cs="Arial"/>
          <w:sz w:val="22"/>
          <w:szCs w:val="22"/>
        </w:rPr>
        <w:t xml:space="preserve">                           </w:t>
      </w:r>
      <w:r w:rsidRPr="004E6816">
        <w:rPr>
          <w:rFonts w:ascii="Arial" w:hAnsi="Arial" w:cs="Arial"/>
          <w:sz w:val="22"/>
          <w:szCs w:val="22"/>
        </w:rPr>
        <w:t xml:space="preserve">w terminie 7 dni kalendarzowych od daty otrzymania pisemnego zgłoszenia Wykonawcy gotowości do odbioru i potwierdzonej przez inspektora nadzoru. </w:t>
      </w:r>
    </w:p>
    <w:p w:rsidR="004D69A2" w:rsidRPr="004E6816" w:rsidRDefault="004D69A2" w:rsidP="007F5773">
      <w:pPr>
        <w:pStyle w:val="Tekstpodstawowywcity"/>
        <w:spacing w:line="276" w:lineRule="auto"/>
        <w:ind w:left="360" w:right="22"/>
        <w:jc w:val="both"/>
        <w:rPr>
          <w:rFonts w:ascii="Arial" w:hAnsi="Arial" w:cs="Arial"/>
          <w:sz w:val="22"/>
          <w:szCs w:val="22"/>
        </w:rPr>
      </w:pPr>
      <w:r w:rsidRPr="004E6816">
        <w:rPr>
          <w:rFonts w:ascii="Arial" w:hAnsi="Arial" w:cs="Arial"/>
          <w:sz w:val="22"/>
          <w:szCs w:val="22"/>
        </w:rPr>
        <w:t xml:space="preserve">Skład komisji odbiorowej zostanie podany </w:t>
      </w:r>
      <w:r w:rsidR="00954FC4" w:rsidRPr="004E6816">
        <w:rPr>
          <w:rFonts w:ascii="Arial" w:hAnsi="Arial" w:cs="Arial"/>
          <w:sz w:val="22"/>
          <w:szCs w:val="22"/>
        </w:rPr>
        <w:t>Wykonawcy</w:t>
      </w:r>
      <w:r w:rsidR="00866333" w:rsidRPr="004E6816">
        <w:rPr>
          <w:rFonts w:ascii="Arial" w:hAnsi="Arial" w:cs="Arial"/>
          <w:sz w:val="22"/>
          <w:szCs w:val="22"/>
        </w:rPr>
        <w:t xml:space="preserve"> </w:t>
      </w:r>
      <w:r w:rsidRPr="004E6816">
        <w:rPr>
          <w:rFonts w:ascii="Arial" w:hAnsi="Arial" w:cs="Arial"/>
          <w:sz w:val="22"/>
          <w:szCs w:val="22"/>
        </w:rPr>
        <w:t>przed rozpoczęciem czynności odbiorowych.</w:t>
      </w:r>
    </w:p>
    <w:p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zobowiązany jest do dokonania lub odmowy dokonania odbioru końcowego w terminie do </w:t>
      </w:r>
      <w:r w:rsidR="00954FC4" w:rsidRPr="004E6816">
        <w:rPr>
          <w:rFonts w:ascii="Arial" w:hAnsi="Arial" w:cs="Arial"/>
          <w:sz w:val="22"/>
          <w:szCs w:val="22"/>
        </w:rPr>
        <w:t>21</w:t>
      </w:r>
      <w:r w:rsidRPr="004E6816">
        <w:rPr>
          <w:rFonts w:ascii="Arial" w:hAnsi="Arial" w:cs="Arial"/>
          <w:sz w:val="22"/>
          <w:szCs w:val="22"/>
        </w:rPr>
        <w:t xml:space="preserve"> dni od dnia rozpoczęcia odbioru.</w:t>
      </w:r>
    </w:p>
    <w:p w:rsidR="009A0DE0" w:rsidRPr="004E6816" w:rsidRDefault="009A0DE0" w:rsidP="009A0DE0">
      <w:pPr>
        <w:pStyle w:val="Tekstpodstawowywcity"/>
        <w:spacing w:line="276" w:lineRule="auto"/>
        <w:ind w:left="360" w:right="22"/>
        <w:jc w:val="both"/>
        <w:rPr>
          <w:rFonts w:ascii="Arial" w:hAnsi="Arial" w:cs="Arial"/>
          <w:sz w:val="22"/>
          <w:szCs w:val="22"/>
        </w:rPr>
      </w:pPr>
    </w:p>
    <w:p w:rsidR="004D69A2" w:rsidRPr="004E6816" w:rsidRDefault="004D69A2" w:rsidP="008546F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6</w:t>
      </w:r>
    </w:p>
    <w:p w:rsidR="004D69A2" w:rsidRPr="004E6816" w:rsidRDefault="004D69A2" w:rsidP="008546FA">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Nadzór nad wykonawstwem</w:t>
      </w:r>
    </w:p>
    <w:p w:rsidR="009A0DE0" w:rsidRPr="004E6816" w:rsidRDefault="009A0DE0" w:rsidP="008546FA">
      <w:pPr>
        <w:pStyle w:val="Tekstpodstawowywcity"/>
        <w:spacing w:line="276" w:lineRule="auto"/>
        <w:ind w:left="0" w:right="22"/>
        <w:jc w:val="center"/>
        <w:rPr>
          <w:rFonts w:ascii="Arial" w:hAnsi="Arial" w:cs="Arial"/>
          <w:b/>
          <w:bCs/>
          <w:sz w:val="22"/>
          <w:szCs w:val="22"/>
        </w:rPr>
      </w:pPr>
    </w:p>
    <w:p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 xml:space="preserve">Ze strony Zamawiającego osobą odpowiedzialną za realizację zadania jest </w:t>
      </w:r>
      <w:r w:rsidR="009A0DE0" w:rsidRPr="004E6816">
        <w:rPr>
          <w:rFonts w:ascii="Arial" w:hAnsi="Arial" w:cs="Arial"/>
          <w:sz w:val="22"/>
          <w:szCs w:val="22"/>
        </w:rPr>
        <w:t xml:space="preserve">Honorata SZINDLER, </w:t>
      </w:r>
      <w:r w:rsidR="002A3FA3" w:rsidRPr="004E6816">
        <w:rPr>
          <w:rFonts w:ascii="Arial" w:hAnsi="Arial" w:cs="Arial"/>
          <w:sz w:val="22"/>
          <w:szCs w:val="22"/>
        </w:rPr>
        <w:t xml:space="preserve"> </w:t>
      </w:r>
      <w:r w:rsidR="009A0DE0" w:rsidRPr="004E6816">
        <w:rPr>
          <w:rFonts w:ascii="Arial" w:hAnsi="Arial" w:cs="Arial"/>
          <w:sz w:val="22"/>
          <w:szCs w:val="22"/>
        </w:rPr>
        <w:t xml:space="preserve">tel. </w:t>
      </w:r>
      <w:r w:rsidR="00AD72B3" w:rsidRPr="004E6816">
        <w:rPr>
          <w:rFonts w:ascii="Arial" w:hAnsi="Arial" w:cs="Arial"/>
          <w:sz w:val="22"/>
          <w:szCs w:val="22"/>
        </w:rPr>
        <w:t>609 658 095.</w:t>
      </w:r>
    </w:p>
    <w:p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Wykonawca na swój koszt ustanawia:</w:t>
      </w:r>
    </w:p>
    <w:p w:rsidR="004D69A2" w:rsidRPr="004E6816" w:rsidRDefault="003E7AA5"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kierownika robót</w:t>
      </w:r>
      <w:r w:rsidR="004D69A2" w:rsidRPr="004E6816">
        <w:rPr>
          <w:rFonts w:ascii="Arial" w:hAnsi="Arial" w:cs="Arial"/>
          <w:sz w:val="22"/>
          <w:szCs w:val="22"/>
        </w:rPr>
        <w:t xml:space="preserve"> </w:t>
      </w:r>
      <w:r w:rsidR="00744E3F" w:rsidRPr="004E6816">
        <w:rPr>
          <w:rFonts w:ascii="Arial" w:hAnsi="Arial" w:cs="Arial"/>
          <w:sz w:val="22"/>
          <w:szCs w:val="22"/>
        </w:rPr>
        <w:t xml:space="preserve">(roboty montażowe) </w:t>
      </w:r>
      <w:r w:rsidR="004D69A2" w:rsidRPr="004E6816">
        <w:rPr>
          <w:rFonts w:ascii="Arial" w:hAnsi="Arial" w:cs="Arial"/>
          <w:sz w:val="22"/>
          <w:szCs w:val="22"/>
        </w:rPr>
        <w:t>w osobie</w:t>
      </w:r>
      <w:r w:rsidRPr="004E6816">
        <w:rPr>
          <w:rFonts w:ascii="Arial" w:hAnsi="Arial" w:cs="Arial"/>
          <w:sz w:val="22"/>
          <w:szCs w:val="22"/>
        </w:rPr>
        <w:t xml:space="preserve">   </w:t>
      </w:r>
      <w:r w:rsidR="001B3536" w:rsidRPr="004E6816">
        <w:rPr>
          <w:rFonts w:ascii="Arial" w:hAnsi="Arial" w:cs="Arial"/>
          <w:sz w:val="22"/>
          <w:szCs w:val="22"/>
        </w:rPr>
        <w:t>…………………………………………</w:t>
      </w:r>
    </w:p>
    <w:p w:rsidR="00744E3F" w:rsidRPr="004E6816" w:rsidRDefault="00744E3F"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osobę odpowiedzialną za realizację zadania: ……………………………………………..</w:t>
      </w:r>
    </w:p>
    <w:p w:rsidR="00946EEC" w:rsidRPr="004E6816" w:rsidRDefault="004D69A2" w:rsidP="007F5773">
      <w:pPr>
        <w:pStyle w:val="Tekstpodstawowywcity"/>
        <w:tabs>
          <w:tab w:val="num" w:pos="360"/>
        </w:tabs>
        <w:spacing w:line="276" w:lineRule="auto"/>
        <w:ind w:left="360" w:right="22"/>
        <w:jc w:val="both"/>
        <w:rPr>
          <w:rFonts w:ascii="Arial" w:hAnsi="Arial" w:cs="Arial"/>
          <w:sz w:val="22"/>
          <w:szCs w:val="22"/>
        </w:rPr>
      </w:pPr>
      <w:r w:rsidRPr="004E6816">
        <w:rPr>
          <w:rFonts w:ascii="Arial" w:hAnsi="Arial" w:cs="Arial"/>
          <w:sz w:val="22"/>
          <w:szCs w:val="22"/>
        </w:rPr>
        <w:t>za któr</w:t>
      </w:r>
      <w:r w:rsidR="00744E3F" w:rsidRPr="004E6816">
        <w:rPr>
          <w:rFonts w:ascii="Arial" w:hAnsi="Arial" w:cs="Arial"/>
          <w:sz w:val="22"/>
          <w:szCs w:val="22"/>
        </w:rPr>
        <w:t>ych</w:t>
      </w:r>
      <w:r w:rsidRPr="004E6816">
        <w:rPr>
          <w:rFonts w:ascii="Arial" w:hAnsi="Arial" w:cs="Arial"/>
          <w:sz w:val="22"/>
          <w:szCs w:val="22"/>
        </w:rPr>
        <w:t xml:space="preserve"> zachowania odpowiada na zasadach ogólnych.</w:t>
      </w:r>
    </w:p>
    <w:p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 xml:space="preserve">Kierownik </w:t>
      </w:r>
      <w:r w:rsidR="005957EA" w:rsidRPr="004E6816">
        <w:rPr>
          <w:rFonts w:ascii="Arial" w:hAnsi="Arial" w:cs="Arial"/>
          <w:sz w:val="22"/>
          <w:szCs w:val="22"/>
        </w:rPr>
        <w:t>robót</w:t>
      </w:r>
      <w:r w:rsidRPr="004E6816">
        <w:rPr>
          <w:rFonts w:ascii="Arial" w:hAnsi="Arial" w:cs="Arial"/>
          <w:sz w:val="22"/>
          <w:szCs w:val="22"/>
        </w:rPr>
        <w:t xml:space="preserve"> działa w imieniu i na rachunek Wykonawcy.</w:t>
      </w:r>
    </w:p>
    <w:p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Wykonawca obowiązany jest zapewnić wykonanie zadania przez zespół osób o odpowiednich kwalifikacjach gwarantujący prawidłową i terminową realizację przedmiotu umowy.</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Ewentualna zmiana kierownika </w:t>
      </w:r>
      <w:r w:rsidR="005957EA" w:rsidRPr="004E6816">
        <w:rPr>
          <w:rFonts w:ascii="Arial" w:hAnsi="Arial" w:cs="Arial"/>
          <w:sz w:val="22"/>
          <w:szCs w:val="22"/>
        </w:rPr>
        <w:t xml:space="preserve">robót </w:t>
      </w:r>
      <w:r w:rsidRPr="004E6816">
        <w:rPr>
          <w:rFonts w:ascii="Arial" w:hAnsi="Arial" w:cs="Arial"/>
          <w:sz w:val="22"/>
          <w:szCs w:val="22"/>
        </w:rPr>
        <w:t xml:space="preserve"> wymaga pisemnej notyfikacji Zamawiającemu.</w:t>
      </w:r>
    </w:p>
    <w:p w:rsidR="004D69A2" w:rsidRPr="004E6816" w:rsidRDefault="00983A8C"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2"/>
          <w:szCs w:val="22"/>
        </w:rPr>
      </w:pPr>
      <w:r w:rsidRPr="004E6816">
        <w:rPr>
          <w:rFonts w:ascii="Arial" w:hAnsi="Arial" w:cs="Arial"/>
          <w:sz w:val="22"/>
          <w:szCs w:val="22"/>
        </w:rPr>
        <w:t xml:space="preserve">Zamawiający ustanowił Inspektora Nadzoru w osobie Pana Krzysztofa POPCZYKA – INWEST – SERWIS, ul. Łabędzia 66, </w:t>
      </w:r>
      <w:r w:rsidR="00CD6473" w:rsidRPr="004E6816">
        <w:rPr>
          <w:rFonts w:ascii="Arial" w:hAnsi="Arial" w:cs="Arial"/>
          <w:sz w:val="22"/>
          <w:szCs w:val="22"/>
        </w:rPr>
        <w:t>42-400 Zawiercie, tel. 693 591 926.</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w:t>
      </w:r>
      <w:r w:rsidR="009A5F6A" w:rsidRPr="004E6816">
        <w:rPr>
          <w:rFonts w:ascii="Arial" w:hAnsi="Arial" w:cs="Arial"/>
          <w:sz w:val="22"/>
          <w:szCs w:val="22"/>
        </w:rPr>
        <w:t>y zastrzega sobie prawo zmiany I</w:t>
      </w:r>
      <w:r w:rsidRPr="004E6816">
        <w:rPr>
          <w:rFonts w:ascii="Arial" w:hAnsi="Arial" w:cs="Arial"/>
          <w:sz w:val="22"/>
          <w:szCs w:val="22"/>
        </w:rPr>
        <w:t xml:space="preserve">nspektora </w:t>
      </w:r>
      <w:r w:rsidR="009A5F6A" w:rsidRPr="004E6816">
        <w:rPr>
          <w:rFonts w:ascii="Arial" w:hAnsi="Arial" w:cs="Arial"/>
          <w:sz w:val="22"/>
          <w:szCs w:val="22"/>
        </w:rPr>
        <w:t>N</w:t>
      </w:r>
      <w:r w:rsidRPr="004E6816">
        <w:rPr>
          <w:rFonts w:ascii="Arial" w:hAnsi="Arial" w:cs="Arial"/>
          <w:sz w:val="22"/>
          <w:szCs w:val="22"/>
        </w:rPr>
        <w:t>adzoru i zobowiązuje się do niezwłocznego powiadomienia o tym Wykonawcę</w:t>
      </w:r>
    </w:p>
    <w:p w:rsidR="004D69A2" w:rsidRPr="004E6816"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lastRenderedPageBreak/>
        <w:t xml:space="preserve">Inspektor </w:t>
      </w:r>
      <w:r w:rsidR="009A5F6A" w:rsidRPr="004E6816">
        <w:rPr>
          <w:rFonts w:ascii="Arial" w:hAnsi="Arial" w:cs="Arial"/>
          <w:sz w:val="22"/>
          <w:szCs w:val="22"/>
        </w:rPr>
        <w:t>N</w:t>
      </w:r>
      <w:r w:rsidRPr="004E6816">
        <w:rPr>
          <w:rFonts w:ascii="Arial" w:hAnsi="Arial" w:cs="Arial"/>
          <w:sz w:val="22"/>
          <w:szCs w:val="22"/>
        </w:rPr>
        <w:t>adzoru reprezentuje Zamawiającego wobec Wykonawcy działając w imieniu i na rachunek Zamawiającego.</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 zakresie wzajemnego współdziałania przy realizacji przedmiotu umowy strony zobowiązują się działać niezwłocznie, przestrzegając obowiązujących przepisów prawa i ustalonych zwyczajów.</w:t>
      </w:r>
    </w:p>
    <w:p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będzie stosował się do poleceń wydawanych przez </w:t>
      </w:r>
      <w:r w:rsidR="009A5F6A" w:rsidRPr="004E6816">
        <w:rPr>
          <w:rFonts w:ascii="Arial" w:hAnsi="Arial" w:cs="Arial"/>
          <w:sz w:val="22"/>
          <w:szCs w:val="22"/>
        </w:rPr>
        <w:t>Zamawiającego lub reprezentującego</w:t>
      </w:r>
      <w:r w:rsidRPr="004E6816">
        <w:rPr>
          <w:rFonts w:ascii="Arial" w:hAnsi="Arial" w:cs="Arial"/>
          <w:sz w:val="22"/>
          <w:szCs w:val="22"/>
        </w:rPr>
        <w:t xml:space="preserve"> </w:t>
      </w:r>
      <w:r w:rsidR="009A5F6A" w:rsidRPr="004E6816">
        <w:rPr>
          <w:rFonts w:ascii="Arial" w:hAnsi="Arial" w:cs="Arial"/>
          <w:sz w:val="22"/>
          <w:szCs w:val="22"/>
        </w:rPr>
        <w:t xml:space="preserve"> Inspektora Nadzoru</w:t>
      </w:r>
      <w:r w:rsidRPr="004E6816">
        <w:rPr>
          <w:rFonts w:ascii="Arial" w:hAnsi="Arial" w:cs="Arial"/>
          <w:sz w:val="22"/>
          <w:szCs w:val="22"/>
        </w:rPr>
        <w:t xml:space="preserve"> </w:t>
      </w:r>
      <w:r w:rsidR="009A5F6A" w:rsidRPr="004E6816">
        <w:rPr>
          <w:rFonts w:ascii="Arial" w:hAnsi="Arial" w:cs="Arial"/>
          <w:sz w:val="22"/>
          <w:szCs w:val="22"/>
        </w:rPr>
        <w:t xml:space="preserve">w </w:t>
      </w:r>
      <w:r w:rsidRPr="004E6816">
        <w:rPr>
          <w:rFonts w:ascii="Arial" w:hAnsi="Arial" w:cs="Arial"/>
          <w:sz w:val="22"/>
          <w:szCs w:val="22"/>
        </w:rPr>
        <w:t>odniesieniu do robót</w:t>
      </w:r>
      <w:r w:rsidR="00301AD4" w:rsidRPr="004E6816">
        <w:rPr>
          <w:rFonts w:ascii="Arial" w:hAnsi="Arial" w:cs="Arial"/>
          <w:sz w:val="22"/>
          <w:szCs w:val="22"/>
        </w:rPr>
        <w:t xml:space="preserve"> i dostaw</w:t>
      </w:r>
      <w:r w:rsidRPr="004E6816">
        <w:rPr>
          <w:rFonts w:ascii="Arial" w:hAnsi="Arial" w:cs="Arial"/>
          <w:sz w:val="22"/>
          <w:szCs w:val="22"/>
        </w:rPr>
        <w:t>, włącznie z zawieszeniem wszystkich lub części robót</w:t>
      </w:r>
      <w:r w:rsidR="0010701A" w:rsidRPr="004E6816">
        <w:rPr>
          <w:rFonts w:ascii="Arial" w:hAnsi="Arial" w:cs="Arial"/>
          <w:sz w:val="22"/>
          <w:szCs w:val="22"/>
        </w:rPr>
        <w:t>/dostaw</w:t>
      </w:r>
      <w:r w:rsidRPr="004E6816">
        <w:rPr>
          <w:rFonts w:ascii="Arial" w:hAnsi="Arial" w:cs="Arial"/>
          <w:sz w:val="22"/>
          <w:szCs w:val="22"/>
        </w:rPr>
        <w:t>.</w:t>
      </w:r>
    </w:p>
    <w:p w:rsidR="007A40E6" w:rsidRPr="004E6816" w:rsidRDefault="007A40E6" w:rsidP="002A3FA3">
      <w:pPr>
        <w:pStyle w:val="Tekstpodstawowywcity"/>
        <w:spacing w:line="276" w:lineRule="auto"/>
        <w:ind w:right="22"/>
        <w:jc w:val="both"/>
        <w:rPr>
          <w:rFonts w:ascii="Arial" w:hAnsi="Arial" w:cs="Arial"/>
          <w:sz w:val="22"/>
          <w:szCs w:val="22"/>
        </w:rPr>
      </w:pPr>
    </w:p>
    <w:p w:rsidR="005E20CF" w:rsidRPr="004E6816" w:rsidRDefault="005E20CF" w:rsidP="005E20CF">
      <w:pPr>
        <w:pStyle w:val="Tekstpodstawowywcity"/>
        <w:spacing w:line="276" w:lineRule="auto"/>
        <w:ind w:left="360" w:right="22"/>
        <w:jc w:val="both"/>
        <w:rPr>
          <w:rFonts w:ascii="Arial" w:hAnsi="Arial" w:cs="Arial"/>
          <w:sz w:val="22"/>
          <w:szCs w:val="22"/>
        </w:rPr>
      </w:pPr>
    </w:p>
    <w:p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 7</w:t>
      </w:r>
    </w:p>
    <w:p w:rsidR="005E20CF" w:rsidRPr="004E6816" w:rsidRDefault="005E20CF" w:rsidP="008546FA">
      <w:pPr>
        <w:pStyle w:val="Tekstpodstawowywcity"/>
        <w:spacing w:line="276" w:lineRule="auto"/>
        <w:ind w:left="0" w:right="204"/>
        <w:jc w:val="center"/>
        <w:rPr>
          <w:rFonts w:ascii="Arial" w:hAnsi="Arial" w:cs="Arial"/>
          <w:b/>
          <w:bCs/>
          <w:sz w:val="22"/>
          <w:szCs w:val="22"/>
        </w:rPr>
      </w:pPr>
    </w:p>
    <w:p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Wynagrodzenie</w:t>
      </w:r>
    </w:p>
    <w:p w:rsidR="005E20CF" w:rsidRPr="004E6816" w:rsidRDefault="005E20CF" w:rsidP="008546FA">
      <w:pPr>
        <w:pStyle w:val="Tekstpodstawowywcity"/>
        <w:spacing w:line="276" w:lineRule="auto"/>
        <w:ind w:left="0" w:right="204"/>
        <w:jc w:val="center"/>
        <w:rPr>
          <w:rFonts w:ascii="Arial" w:hAnsi="Arial" w:cs="Arial"/>
          <w:b/>
          <w:bCs/>
          <w:sz w:val="22"/>
          <w:szCs w:val="22"/>
          <w:vertAlign w:val="superscript"/>
        </w:rPr>
      </w:pPr>
    </w:p>
    <w:p w:rsidR="004D69A2" w:rsidRPr="004E6816"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Wykonawcy przysługuje od Zamawiającego </w:t>
      </w:r>
      <w:r w:rsidRPr="004E6816">
        <w:rPr>
          <w:rFonts w:ascii="Arial" w:hAnsi="Arial" w:cs="Arial"/>
          <w:b/>
          <w:color w:val="000000"/>
          <w:sz w:val="22"/>
          <w:szCs w:val="22"/>
        </w:rPr>
        <w:t xml:space="preserve">wynagrodzenie </w:t>
      </w:r>
      <w:r w:rsidR="005E12E3" w:rsidRPr="004E6816">
        <w:rPr>
          <w:rFonts w:ascii="Arial" w:hAnsi="Arial" w:cs="Arial"/>
          <w:b/>
          <w:color w:val="000000"/>
          <w:sz w:val="22"/>
          <w:szCs w:val="22"/>
        </w:rPr>
        <w:t>ryczałtowe</w:t>
      </w:r>
      <w:r w:rsidRPr="004E6816">
        <w:rPr>
          <w:rFonts w:ascii="Arial" w:hAnsi="Arial" w:cs="Arial"/>
          <w:b/>
          <w:color w:val="000000"/>
          <w:sz w:val="22"/>
          <w:szCs w:val="22"/>
        </w:rPr>
        <w:t xml:space="preserve"> </w:t>
      </w:r>
      <w:r w:rsidRPr="004E6816">
        <w:rPr>
          <w:rFonts w:ascii="Arial" w:hAnsi="Arial" w:cs="Arial"/>
          <w:sz w:val="22"/>
          <w:szCs w:val="22"/>
        </w:rPr>
        <w:t>za przedmiot umowy  zgodnie z</w:t>
      </w:r>
      <w:r w:rsidR="00195763">
        <w:rPr>
          <w:rFonts w:ascii="Arial" w:hAnsi="Arial" w:cs="Arial"/>
          <w:sz w:val="22"/>
          <w:szCs w:val="22"/>
        </w:rPr>
        <w:t xml:space="preserve"> kalkulacją ceny </w:t>
      </w:r>
      <w:r w:rsidRPr="004E6816">
        <w:rPr>
          <w:rFonts w:ascii="Arial" w:hAnsi="Arial" w:cs="Arial"/>
          <w:sz w:val="22"/>
          <w:szCs w:val="22"/>
        </w:rPr>
        <w:t>sporządzon</w:t>
      </w:r>
      <w:r w:rsidR="00195763">
        <w:rPr>
          <w:rFonts w:ascii="Arial" w:hAnsi="Arial" w:cs="Arial"/>
          <w:sz w:val="22"/>
          <w:szCs w:val="22"/>
        </w:rPr>
        <w:t>ą</w:t>
      </w:r>
      <w:r w:rsidR="005E20CF" w:rsidRPr="004E6816">
        <w:rPr>
          <w:rFonts w:ascii="Arial" w:hAnsi="Arial" w:cs="Arial"/>
          <w:sz w:val="22"/>
          <w:szCs w:val="22"/>
        </w:rPr>
        <w:t xml:space="preserve"> przez Wykonawcę w wysokości:</w:t>
      </w:r>
    </w:p>
    <w:p w:rsidR="001B3536" w:rsidRPr="004E6816" w:rsidRDefault="001B3536" w:rsidP="00C34A74">
      <w:pPr>
        <w:pStyle w:val="Tekstpodstawowywcity"/>
        <w:tabs>
          <w:tab w:val="num" w:pos="360"/>
          <w:tab w:val="num" w:pos="1440"/>
        </w:tabs>
        <w:spacing w:line="276" w:lineRule="auto"/>
        <w:ind w:left="360" w:right="23" w:firstLine="180"/>
        <w:jc w:val="both"/>
        <w:rPr>
          <w:rFonts w:ascii="Arial" w:hAnsi="Arial" w:cs="Arial"/>
          <w:sz w:val="22"/>
          <w:szCs w:val="22"/>
        </w:rPr>
      </w:pPr>
      <w:r w:rsidRPr="004E6816">
        <w:rPr>
          <w:rFonts w:ascii="Arial" w:hAnsi="Arial" w:cs="Arial"/>
          <w:sz w:val="22"/>
          <w:szCs w:val="22"/>
        </w:rPr>
        <w:t>brutto:............PLN (słownie:  ………………………………………………)</w:t>
      </w:r>
    </w:p>
    <w:p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 xml:space="preserve">w tym: kwota  netto wynosi. …………………………PLN,  </w:t>
      </w:r>
    </w:p>
    <w:p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obowiązujący  VAT wynosi ………………….;......…PLN, tj. 23 %</w:t>
      </w:r>
    </w:p>
    <w:p w:rsidR="005E20CF" w:rsidRPr="004E6816" w:rsidRDefault="005E20CF" w:rsidP="00C34A74">
      <w:pPr>
        <w:pStyle w:val="Tekstpodstawowywcity"/>
        <w:tabs>
          <w:tab w:val="num" w:pos="360"/>
        </w:tabs>
        <w:spacing w:line="276" w:lineRule="auto"/>
        <w:ind w:left="360" w:right="23" w:firstLine="180"/>
        <w:jc w:val="both"/>
        <w:rPr>
          <w:rFonts w:ascii="Arial" w:hAnsi="Arial" w:cs="Arial"/>
          <w:sz w:val="22"/>
          <w:szCs w:val="22"/>
        </w:rPr>
      </w:pPr>
    </w:p>
    <w:p w:rsidR="00946EEC" w:rsidRPr="004E6816"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2"/>
          <w:szCs w:val="22"/>
        </w:rPr>
      </w:pPr>
      <w:r w:rsidRPr="004E6816">
        <w:rPr>
          <w:rFonts w:ascii="Arial" w:hAnsi="Arial" w:cs="Arial"/>
          <w:sz w:val="22"/>
          <w:szCs w:val="22"/>
        </w:rPr>
        <w:t xml:space="preserve">Kwota, o której mowa w ust.1 obejmuje wszelkie koszty i czynności Wykonawcy związane z realizacją przedmiotu umowy i nie będzie podlegać waloryzacji. </w:t>
      </w:r>
    </w:p>
    <w:p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4E6816">
        <w:rPr>
          <w:rFonts w:ascii="Arial" w:hAnsi="Arial" w:cs="Arial"/>
          <w:sz w:val="22"/>
          <w:szCs w:val="22"/>
        </w:rPr>
        <w:t>Za zakres zamówienia nie wykonany, jako zbędny, choć objęty umową, wynagrodzenie nie przysługuje.</w:t>
      </w:r>
    </w:p>
    <w:p w:rsidR="00FF2097" w:rsidRPr="00707578" w:rsidRDefault="00FF2097"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707578">
        <w:rPr>
          <w:rFonts w:ascii="Arial" w:hAnsi="Arial" w:cs="Arial"/>
          <w:sz w:val="22"/>
          <w:szCs w:val="22"/>
        </w:rPr>
        <w:t>Rozliczenie zadania nastąpi zgodnie z kalkulacją ceny – załącznik nr 2 do umowy.</w:t>
      </w:r>
    </w:p>
    <w:p w:rsidR="007141E4" w:rsidRPr="004E6816" w:rsidRDefault="007141E4" w:rsidP="007141E4">
      <w:pPr>
        <w:pStyle w:val="Tekstpodstawowywcity"/>
        <w:spacing w:line="276" w:lineRule="auto"/>
        <w:ind w:left="181" w:right="23"/>
        <w:jc w:val="center"/>
        <w:rPr>
          <w:rFonts w:ascii="Arial" w:hAnsi="Arial" w:cs="Arial"/>
          <w:b/>
          <w:bCs/>
          <w:sz w:val="22"/>
          <w:szCs w:val="22"/>
        </w:rPr>
      </w:pPr>
    </w:p>
    <w:p w:rsidR="007141E4" w:rsidRPr="004E6816" w:rsidRDefault="007141E4" w:rsidP="007141E4">
      <w:pPr>
        <w:pStyle w:val="Tekstpodstawowywcity"/>
        <w:spacing w:line="276" w:lineRule="auto"/>
        <w:ind w:left="181" w:right="23"/>
        <w:jc w:val="center"/>
        <w:rPr>
          <w:rFonts w:ascii="Arial" w:hAnsi="Arial" w:cs="Arial"/>
          <w:b/>
          <w:bCs/>
          <w:sz w:val="22"/>
          <w:szCs w:val="22"/>
        </w:rPr>
      </w:pPr>
    </w:p>
    <w:p w:rsidR="004D69A2" w:rsidRPr="004E6816" w:rsidRDefault="004D69A2" w:rsidP="007141E4">
      <w:pPr>
        <w:pStyle w:val="Tekstpodstawowywcity"/>
        <w:spacing w:line="276" w:lineRule="auto"/>
        <w:ind w:left="181" w:right="23"/>
        <w:jc w:val="center"/>
        <w:rPr>
          <w:rFonts w:ascii="Arial" w:hAnsi="Arial" w:cs="Arial"/>
          <w:b/>
          <w:bCs/>
          <w:sz w:val="22"/>
          <w:szCs w:val="22"/>
        </w:rPr>
      </w:pPr>
      <w:r w:rsidRPr="004E6816">
        <w:rPr>
          <w:rFonts w:ascii="Arial" w:hAnsi="Arial" w:cs="Arial"/>
          <w:b/>
          <w:bCs/>
          <w:sz w:val="22"/>
          <w:szCs w:val="22"/>
        </w:rPr>
        <w:t>§ 8</w:t>
      </w:r>
    </w:p>
    <w:p w:rsidR="005E20CF" w:rsidRPr="004E6816" w:rsidRDefault="005E20CF" w:rsidP="007141E4">
      <w:pPr>
        <w:pStyle w:val="Tekstpodstawowywcity"/>
        <w:spacing w:line="276" w:lineRule="auto"/>
        <w:ind w:left="181" w:right="23"/>
        <w:jc w:val="center"/>
        <w:rPr>
          <w:rFonts w:ascii="Arial" w:hAnsi="Arial" w:cs="Arial"/>
          <w:b/>
          <w:bCs/>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Odbiór dostawy i odbiór końcowy zadania, odbiory gwarancyjne</w:t>
      </w:r>
    </w:p>
    <w:p w:rsidR="005E20CF" w:rsidRPr="004E6816" w:rsidRDefault="005E20CF" w:rsidP="007141E4">
      <w:pPr>
        <w:pStyle w:val="Tekstpodstawowywcity"/>
        <w:spacing w:line="276" w:lineRule="auto"/>
        <w:ind w:left="0" w:right="23"/>
        <w:jc w:val="center"/>
        <w:rPr>
          <w:rFonts w:ascii="Arial" w:hAnsi="Arial" w:cs="Arial"/>
          <w:b/>
          <w:bCs/>
          <w:sz w:val="22"/>
          <w:szCs w:val="22"/>
        </w:rPr>
      </w:pP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Przedmiotem odbioru będzie </w:t>
      </w:r>
      <w:r w:rsidR="0047236C" w:rsidRPr="0047236C">
        <w:rPr>
          <w:rFonts w:ascii="Arial" w:hAnsi="Arial" w:cs="Arial"/>
          <w:sz w:val="22"/>
          <w:szCs w:val="22"/>
        </w:rPr>
        <w:t>wykonany przedmiot umowy tj. dostawa urządzeń wraz z montażem oraz towarzyszącymi robotami budowlanymi wraz z  przeprowadzeniem szkoleń wyznaczanych przez Dyrekcję Szkoły osób oraz pozytywnym wynikiem testowania sprzętu gimnastycznego potwierdzony przez inspektora nadzoru. Strony ustalają, że odbiór nastąpi jednorazowo</w:t>
      </w:r>
      <w:r w:rsidR="0047236C">
        <w:rPr>
          <w:rFonts w:ascii="Arial" w:hAnsi="Arial" w:cs="Arial"/>
          <w:sz w:val="22"/>
          <w:szCs w:val="22"/>
        </w:rPr>
        <w:t>.</w:t>
      </w:r>
    </w:p>
    <w:p w:rsidR="00126DBD" w:rsidRPr="004E6816" w:rsidRDefault="00126DBD" w:rsidP="00126DBD">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Wykonawca po zrealizowaniu przedmiotu Umowy, w tym po przeprowadzeniu szkolenia</w:t>
      </w:r>
      <w:r w:rsidR="009B2716">
        <w:rPr>
          <w:rFonts w:ascii="Arial" w:hAnsi="Arial" w:cs="Arial"/>
          <w:sz w:val="22"/>
          <w:szCs w:val="22"/>
        </w:rPr>
        <w:t xml:space="preserve"> oraz po przeprowadzeniu testowania sprzętu przez Zamawiającego</w:t>
      </w:r>
      <w:r w:rsidRPr="004E6816">
        <w:rPr>
          <w:rFonts w:ascii="Arial" w:hAnsi="Arial" w:cs="Arial"/>
          <w:sz w:val="22"/>
          <w:szCs w:val="22"/>
        </w:rPr>
        <w:t xml:space="preserve"> zobowiązany jest złożyć pisemny wniosek o dokonanie odbioru </w:t>
      </w:r>
      <w:r w:rsidR="009B2716">
        <w:rPr>
          <w:rFonts w:ascii="Arial" w:hAnsi="Arial" w:cs="Arial"/>
          <w:sz w:val="22"/>
          <w:szCs w:val="22"/>
        </w:rPr>
        <w:t>końcowego.</w:t>
      </w:r>
    </w:p>
    <w:p w:rsidR="00126DBD" w:rsidRPr="004E6816" w:rsidRDefault="009B2716" w:rsidP="00C11CFC">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Pr>
          <w:rFonts w:ascii="Arial" w:hAnsi="Arial" w:cs="Arial"/>
          <w:sz w:val="22"/>
          <w:szCs w:val="22"/>
        </w:rPr>
        <w:t xml:space="preserve">Z czynności </w:t>
      </w:r>
      <w:r w:rsidR="00DA4EC6">
        <w:rPr>
          <w:rFonts w:ascii="Arial" w:hAnsi="Arial" w:cs="Arial"/>
          <w:sz w:val="22"/>
          <w:szCs w:val="22"/>
        </w:rPr>
        <w:t xml:space="preserve">odbioru końcowego </w:t>
      </w:r>
      <w:r w:rsidR="00126DBD" w:rsidRPr="004E6816">
        <w:rPr>
          <w:rFonts w:ascii="Arial" w:hAnsi="Arial" w:cs="Arial"/>
          <w:sz w:val="22"/>
          <w:szCs w:val="22"/>
        </w:rPr>
        <w:t xml:space="preserve">Zamawiający sporządzi Protokół Odbioru </w:t>
      </w:r>
      <w:r w:rsidR="00DC65A7" w:rsidRPr="004E6816">
        <w:rPr>
          <w:rFonts w:ascii="Arial" w:hAnsi="Arial" w:cs="Arial"/>
          <w:sz w:val="22"/>
          <w:szCs w:val="22"/>
        </w:rPr>
        <w:t xml:space="preserve">Końcowego </w:t>
      </w:r>
      <w:r w:rsidR="00126DBD" w:rsidRPr="004E6816">
        <w:rPr>
          <w:rFonts w:ascii="Arial" w:hAnsi="Arial" w:cs="Arial"/>
          <w:sz w:val="22"/>
          <w:szCs w:val="22"/>
        </w:rPr>
        <w:t xml:space="preserve">zawierający wszelkie ustalenia dokonane w toku odbioru Sprzętu i Usług, który zostanie podpisany przez Strony. Odbiór przedmiotu Umowy nastąpi po dostawie </w:t>
      </w:r>
      <w:r w:rsidR="007A40E6">
        <w:rPr>
          <w:rFonts w:ascii="Arial" w:hAnsi="Arial" w:cs="Arial"/>
          <w:sz w:val="22"/>
          <w:szCs w:val="22"/>
        </w:rPr>
        <w:t xml:space="preserve">                             </w:t>
      </w:r>
      <w:r w:rsidR="00240793">
        <w:rPr>
          <w:rFonts w:ascii="Arial" w:hAnsi="Arial" w:cs="Arial"/>
          <w:sz w:val="22"/>
          <w:szCs w:val="22"/>
        </w:rPr>
        <w:t xml:space="preserve">               </w:t>
      </w:r>
      <w:r w:rsidR="007A40E6">
        <w:rPr>
          <w:rFonts w:ascii="Arial" w:hAnsi="Arial" w:cs="Arial"/>
          <w:sz w:val="22"/>
          <w:szCs w:val="22"/>
        </w:rPr>
        <w:t xml:space="preserve">  </w:t>
      </w:r>
      <w:r w:rsidR="00126DBD" w:rsidRPr="004E6816">
        <w:rPr>
          <w:rFonts w:ascii="Arial" w:hAnsi="Arial" w:cs="Arial"/>
          <w:sz w:val="22"/>
          <w:szCs w:val="22"/>
        </w:rPr>
        <w:t xml:space="preserve">i zamontowaniu Sprzętu, przetestowaniu Sprzętu, przeszkoleniu pracowników Zamawiającego oraz przekazaniu wszystkich dokumentów, w tym instrukcji użytkowania, certyfikatów, kart charakterystyki, atestów Zamawiającemu. Wykonawca zobowiązany jest przeprowadzić szkolenie w terminie realizacji Umowy, określonym w § 5 </w:t>
      </w:r>
      <w:r w:rsidR="00DA4EC6">
        <w:rPr>
          <w:rFonts w:ascii="Arial" w:hAnsi="Arial" w:cs="Arial"/>
          <w:sz w:val="22"/>
          <w:szCs w:val="22"/>
        </w:rPr>
        <w:t xml:space="preserve">pkt 3 </w:t>
      </w:r>
      <w:r w:rsidR="00126DBD" w:rsidRPr="004E6816">
        <w:rPr>
          <w:rFonts w:ascii="Arial" w:hAnsi="Arial" w:cs="Arial"/>
          <w:sz w:val="22"/>
          <w:szCs w:val="22"/>
        </w:rPr>
        <w:t>Umowy.</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W protokole odbioru należy podać Wykonawcę i Podwykonawcę dostawy/robót </w:t>
      </w:r>
      <w:r w:rsidR="007A40E6">
        <w:rPr>
          <w:rFonts w:ascii="Arial" w:hAnsi="Arial" w:cs="Arial"/>
          <w:sz w:val="22"/>
          <w:szCs w:val="22"/>
        </w:rPr>
        <w:t xml:space="preserve">                              </w:t>
      </w:r>
      <w:r w:rsidRPr="004E6816">
        <w:rPr>
          <w:rFonts w:ascii="Arial" w:hAnsi="Arial" w:cs="Arial"/>
          <w:sz w:val="22"/>
          <w:szCs w:val="22"/>
        </w:rPr>
        <w:t>z określeniem zakresu wykonanych przez nich dostaw/robót.</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lastRenderedPageBreak/>
        <w:t>O terminie zakończenia robót ulegających zakryciu lub zanikających Wykonawca każdorazowo</w:t>
      </w:r>
      <w:r w:rsidR="00B35A28" w:rsidRPr="004E6816">
        <w:rPr>
          <w:rFonts w:ascii="Arial" w:hAnsi="Arial" w:cs="Arial"/>
          <w:sz w:val="22"/>
          <w:szCs w:val="22"/>
        </w:rPr>
        <w:t xml:space="preserve"> zawiadamiał będzie Inspektora N</w:t>
      </w:r>
      <w:r w:rsidRPr="004E6816">
        <w:rPr>
          <w:rFonts w:ascii="Arial" w:hAnsi="Arial" w:cs="Arial"/>
          <w:sz w:val="22"/>
          <w:szCs w:val="22"/>
        </w:rPr>
        <w:t>adzoru z co najmniej 3 dniowym wyprzedzeniem.</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Ewentualne wady przedmiotu umowy wykryte w toku realizacji usuwane będą niezwłocznie, a najpóźniej w termi</w:t>
      </w:r>
      <w:r w:rsidR="00B35A28" w:rsidRPr="004E6816">
        <w:rPr>
          <w:rFonts w:ascii="Arial" w:hAnsi="Arial" w:cs="Arial"/>
          <w:sz w:val="22"/>
          <w:szCs w:val="22"/>
        </w:rPr>
        <w:t>nie ustalonym przez Inspektora N</w:t>
      </w:r>
      <w:r w:rsidRPr="004E6816">
        <w:rPr>
          <w:rFonts w:ascii="Arial" w:hAnsi="Arial" w:cs="Arial"/>
          <w:sz w:val="22"/>
          <w:szCs w:val="22"/>
        </w:rPr>
        <w:t>adzoru.</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Ujawnienie wady przy odbiorze przedmiotu umowy wstrzymuje podpisanie protokołu odbioru. </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razie stwierdzenia przy odbiorze wad przekraczających zakres, o którym</w:t>
      </w:r>
      <w:r w:rsidR="0000636B" w:rsidRPr="004E6816">
        <w:rPr>
          <w:rFonts w:ascii="Arial" w:hAnsi="Arial" w:cs="Arial"/>
          <w:sz w:val="22"/>
          <w:szCs w:val="22"/>
        </w:rPr>
        <w:t xml:space="preserve"> mowa w ust.</w:t>
      </w:r>
      <w:r w:rsidR="00500C99">
        <w:rPr>
          <w:rFonts w:ascii="Arial" w:hAnsi="Arial" w:cs="Arial"/>
          <w:sz w:val="22"/>
          <w:szCs w:val="22"/>
        </w:rPr>
        <w:t xml:space="preserve">6 </w:t>
      </w:r>
      <w:r w:rsidRPr="004E6816">
        <w:rPr>
          <w:rFonts w:ascii="Arial" w:hAnsi="Arial" w:cs="Arial"/>
          <w:sz w:val="22"/>
          <w:szCs w:val="22"/>
        </w:rPr>
        <w:t>Zamawiający będzie uprawniony do:</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odmowy odbioru do czasu usunięcia wad, jeśli wady te nadają się do usunięcia, naliczając kary umowne zgodnie z § 12 ust. 2</w:t>
      </w:r>
      <w:r w:rsidR="005A760A" w:rsidRPr="004E6816">
        <w:rPr>
          <w:rFonts w:ascii="Arial" w:hAnsi="Arial" w:cs="Arial"/>
          <w:sz w:val="22"/>
          <w:szCs w:val="22"/>
        </w:rPr>
        <w:t>e</w:t>
      </w:r>
      <w:r w:rsidRPr="004E6816">
        <w:rPr>
          <w:rFonts w:ascii="Arial" w:hAnsi="Arial" w:cs="Arial"/>
          <w:sz w:val="22"/>
          <w:szCs w:val="22"/>
        </w:rPr>
        <w:t xml:space="preserve"> umowy,</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obniżenia odpowiednio wynagrodzeni</w:t>
      </w:r>
      <w:r w:rsidR="004F4F4B" w:rsidRPr="004E6816">
        <w:rPr>
          <w:rFonts w:ascii="Arial" w:hAnsi="Arial" w:cs="Arial"/>
          <w:sz w:val="22"/>
          <w:szCs w:val="22"/>
        </w:rPr>
        <w:t>a</w:t>
      </w:r>
      <w:r w:rsidRPr="004E6816">
        <w:rPr>
          <w:rFonts w:ascii="Arial" w:hAnsi="Arial" w:cs="Arial"/>
          <w:sz w:val="22"/>
          <w:szCs w:val="22"/>
        </w:rPr>
        <w:t>, jeśli wady te nie uniemożliwiają korzystania z przedmiotu umowy,</w:t>
      </w:r>
    </w:p>
    <w:p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odstąpienia od umowy, jeśli wady te nie nadają się do usunięcia i uniemożliwiają korzystanie z przedmiotu umowy.</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przypadku gdy wady lub ust</w:t>
      </w:r>
      <w:r w:rsidR="00301AD4" w:rsidRPr="004E6816">
        <w:rPr>
          <w:rFonts w:ascii="Arial" w:hAnsi="Arial" w:cs="Arial"/>
          <w:sz w:val="22"/>
          <w:szCs w:val="22"/>
        </w:rPr>
        <w:t xml:space="preserve">erki nadają się do usunięcia, a Wykonawca mimo powtórnego </w:t>
      </w:r>
      <w:r w:rsidRPr="004E6816">
        <w:rPr>
          <w:rFonts w:ascii="Arial" w:hAnsi="Arial" w:cs="Arial"/>
          <w:sz w:val="22"/>
          <w:szCs w:val="22"/>
        </w:rPr>
        <w:t>wezwania ich nie usuwa, Zamawiający w terminie 7 dni po terminie wyznaczonym na ich usunięcie</w:t>
      </w:r>
      <w:r w:rsidR="004F4F4B" w:rsidRPr="004E6816">
        <w:rPr>
          <w:rFonts w:ascii="Arial" w:hAnsi="Arial" w:cs="Arial"/>
          <w:sz w:val="22"/>
          <w:szCs w:val="22"/>
        </w:rPr>
        <w:t>,</w:t>
      </w:r>
      <w:r w:rsidR="00301AD4" w:rsidRPr="004E6816">
        <w:rPr>
          <w:rFonts w:ascii="Arial" w:hAnsi="Arial" w:cs="Arial"/>
          <w:sz w:val="22"/>
          <w:szCs w:val="22"/>
        </w:rPr>
        <w:t xml:space="preserve"> </w:t>
      </w:r>
      <w:r w:rsidRPr="004E6816">
        <w:rPr>
          <w:rFonts w:ascii="Arial" w:hAnsi="Arial" w:cs="Arial"/>
          <w:sz w:val="22"/>
          <w:szCs w:val="22"/>
        </w:rPr>
        <w:t>uprawniony będzie do powierzenia usunięcia wady podmiotowi trzeciemu, bez konieczności uzyskania zgody sądu na wykonanie zastępcze, a kosztami z tego tytułu obciąży Wykonawcę.</w:t>
      </w:r>
    </w:p>
    <w:p w:rsidR="004D69A2" w:rsidRPr="004E6816"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Na odbiór końcowy </w:t>
      </w:r>
      <w:r w:rsidR="004D69A2" w:rsidRPr="004E6816">
        <w:rPr>
          <w:rFonts w:ascii="Arial" w:hAnsi="Arial" w:cs="Arial"/>
          <w:sz w:val="22"/>
          <w:szCs w:val="22"/>
        </w:rPr>
        <w:t xml:space="preserve">wykonawca przygotuje nw. dokumenty, sprawdzone przez </w:t>
      </w:r>
      <w:r w:rsidR="004F4F4B" w:rsidRPr="004E6816">
        <w:rPr>
          <w:rFonts w:ascii="Arial" w:hAnsi="Arial" w:cs="Arial"/>
          <w:sz w:val="22"/>
          <w:szCs w:val="22"/>
        </w:rPr>
        <w:t>I</w:t>
      </w:r>
      <w:r w:rsidR="004D69A2" w:rsidRPr="004E6816">
        <w:rPr>
          <w:rFonts w:ascii="Arial" w:hAnsi="Arial" w:cs="Arial"/>
          <w:sz w:val="22"/>
          <w:szCs w:val="22"/>
        </w:rPr>
        <w:t xml:space="preserve">nspektora </w:t>
      </w:r>
      <w:r w:rsidR="004F4F4B" w:rsidRPr="004E6816">
        <w:rPr>
          <w:rFonts w:ascii="Arial" w:hAnsi="Arial" w:cs="Arial"/>
          <w:sz w:val="22"/>
          <w:szCs w:val="22"/>
        </w:rPr>
        <w:t>N</w:t>
      </w:r>
      <w:r w:rsidR="004D69A2" w:rsidRPr="004E6816">
        <w:rPr>
          <w:rFonts w:ascii="Arial" w:hAnsi="Arial" w:cs="Arial"/>
          <w:sz w:val="22"/>
          <w:szCs w:val="22"/>
        </w:rPr>
        <w:t>adzoru:</w:t>
      </w:r>
    </w:p>
    <w:p w:rsidR="00735E8D" w:rsidRPr="004E6816" w:rsidRDefault="00735E8D" w:rsidP="00735E8D">
      <w:pPr>
        <w:ind w:left="360"/>
        <w:rPr>
          <w:rFonts w:ascii="Arial" w:hAnsi="Arial" w:cs="Arial"/>
          <w:sz w:val="22"/>
          <w:szCs w:val="22"/>
        </w:rPr>
      </w:pPr>
      <w:r w:rsidRPr="004E6816">
        <w:rPr>
          <w:rFonts w:ascii="Arial" w:hAnsi="Arial" w:cs="Arial"/>
          <w:sz w:val="22"/>
          <w:szCs w:val="22"/>
        </w:rPr>
        <w:t xml:space="preserve">- </w:t>
      </w:r>
      <w:r w:rsidR="004D69A2" w:rsidRPr="004E6816">
        <w:rPr>
          <w:rFonts w:ascii="Arial" w:hAnsi="Arial" w:cs="Arial"/>
          <w:sz w:val="22"/>
          <w:szCs w:val="22"/>
        </w:rPr>
        <w:t>dokumenty gwarancyjne, certyfikaty i atesty</w:t>
      </w:r>
      <w:r w:rsidRPr="004E6816">
        <w:rPr>
          <w:rFonts w:ascii="Arial" w:hAnsi="Arial" w:cs="Arial"/>
          <w:sz w:val="22"/>
          <w:szCs w:val="22"/>
        </w:rPr>
        <w:t xml:space="preserve"> na zabudowane urządzenia oraz zastosowane materiały</w:t>
      </w:r>
      <w:r w:rsidR="005520B7" w:rsidRPr="004E6816">
        <w:rPr>
          <w:rFonts w:ascii="Arial" w:hAnsi="Arial" w:cs="Arial"/>
          <w:sz w:val="22"/>
          <w:szCs w:val="22"/>
        </w:rPr>
        <w:t>, instrukcje obsługi w języku polskim oraz protokół z przeszkolenia pracowników / trenerów podpisany przez Dyrekcję Zespołu Szkół Sportowych w Zabrzu</w:t>
      </w:r>
      <w:r w:rsidR="004D69A2" w:rsidRPr="004E6816">
        <w:rPr>
          <w:rFonts w:ascii="Arial" w:hAnsi="Arial" w:cs="Arial"/>
          <w:sz w:val="22"/>
          <w:szCs w:val="22"/>
        </w:rPr>
        <w:t xml:space="preserve"> </w:t>
      </w:r>
      <w:r w:rsidR="005520B7" w:rsidRPr="004E6816">
        <w:rPr>
          <w:rFonts w:ascii="Arial" w:hAnsi="Arial" w:cs="Arial"/>
          <w:sz w:val="22"/>
          <w:szCs w:val="22"/>
        </w:rPr>
        <w:t xml:space="preserve">im. J. Kusocińskiego przy ul. </w:t>
      </w:r>
      <w:proofErr w:type="spellStart"/>
      <w:r w:rsidR="005520B7" w:rsidRPr="004E6816">
        <w:rPr>
          <w:rFonts w:ascii="Arial" w:hAnsi="Arial" w:cs="Arial"/>
          <w:sz w:val="22"/>
          <w:szCs w:val="22"/>
        </w:rPr>
        <w:t>Płaskowickiej</w:t>
      </w:r>
      <w:proofErr w:type="spellEnd"/>
      <w:r w:rsidR="005520B7" w:rsidRPr="004E6816">
        <w:rPr>
          <w:rFonts w:ascii="Arial" w:hAnsi="Arial" w:cs="Arial"/>
          <w:sz w:val="22"/>
          <w:szCs w:val="22"/>
        </w:rPr>
        <w:t xml:space="preserve"> 2</w:t>
      </w:r>
      <w:r w:rsidRPr="004E6816">
        <w:rPr>
          <w:rFonts w:ascii="Arial" w:hAnsi="Arial" w:cs="Arial"/>
          <w:sz w:val="22"/>
          <w:szCs w:val="22"/>
        </w:rPr>
        <w:t>;</w:t>
      </w:r>
    </w:p>
    <w:p w:rsidR="004D69A2" w:rsidRPr="004E6816" w:rsidRDefault="004D69A2"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 xml:space="preserve">oświadczenie kierownika robót o wykonaniu robót </w:t>
      </w:r>
      <w:r w:rsidR="00735E8D" w:rsidRPr="004E6816">
        <w:rPr>
          <w:rFonts w:ascii="Arial" w:hAnsi="Arial" w:cs="Arial"/>
          <w:sz w:val="22"/>
          <w:szCs w:val="22"/>
        </w:rPr>
        <w:t xml:space="preserve">montażowych / budowlanych </w:t>
      </w:r>
      <w:r w:rsidRPr="004E6816">
        <w:rPr>
          <w:rFonts w:ascii="Arial" w:hAnsi="Arial" w:cs="Arial"/>
          <w:sz w:val="22"/>
          <w:szCs w:val="22"/>
        </w:rPr>
        <w:t>zgodnie z projektem oraz obowiązującymi przepisami, jak również o doprowadzeniu do należytego stanu i porządku terenu budowy, a także – w razie korzystania z drogi, ulicy</w:t>
      </w:r>
      <w:r w:rsidR="00BF6FAF" w:rsidRPr="004E6816">
        <w:rPr>
          <w:rFonts w:ascii="Arial" w:hAnsi="Arial" w:cs="Arial"/>
          <w:sz w:val="22"/>
          <w:szCs w:val="22"/>
        </w:rPr>
        <w:t>,</w:t>
      </w:r>
      <w:r w:rsidRPr="004E6816">
        <w:rPr>
          <w:rFonts w:ascii="Arial" w:hAnsi="Arial" w:cs="Arial"/>
          <w:sz w:val="22"/>
          <w:szCs w:val="22"/>
        </w:rPr>
        <w:t xml:space="preserve"> sąsiedniej ni</w:t>
      </w:r>
      <w:r w:rsidR="00555D54" w:rsidRPr="004E6816">
        <w:rPr>
          <w:rFonts w:ascii="Arial" w:hAnsi="Arial" w:cs="Arial"/>
          <w:sz w:val="22"/>
          <w:szCs w:val="22"/>
        </w:rPr>
        <w:t>eruchomości, budynku lub lokalu</w:t>
      </w:r>
      <w:r w:rsidR="00735E8D" w:rsidRPr="004E6816">
        <w:rPr>
          <w:rFonts w:ascii="Arial" w:hAnsi="Arial" w:cs="Arial"/>
          <w:sz w:val="22"/>
          <w:szCs w:val="22"/>
        </w:rPr>
        <w:t>;</w:t>
      </w:r>
    </w:p>
    <w:p w:rsidR="00555D54" w:rsidRPr="004E6816" w:rsidRDefault="00555D54"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dokumentację zdjęciową</w:t>
      </w:r>
      <w:r w:rsidR="00735E8D" w:rsidRPr="004E6816">
        <w:rPr>
          <w:rFonts w:ascii="Arial" w:hAnsi="Arial" w:cs="Arial"/>
          <w:sz w:val="22"/>
          <w:szCs w:val="22"/>
        </w:rPr>
        <w:t>.</w:t>
      </w:r>
    </w:p>
    <w:p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Odbiór po okresie rękojmi jest dokonywany przez Zamawiającego na wniosek i z udziałem użytkownika oraz Wykonawcę w formie protokolarnej i ma na celu stwierdzenie wykonania przez Wykonawcę zobowiązań wynikających z rękojmi za wady fizyczne.</w:t>
      </w:r>
    </w:p>
    <w:p w:rsidR="000372BB" w:rsidRPr="002B2E1A" w:rsidRDefault="00BF6FAF" w:rsidP="002B2E1A">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 Odbiór gwarancyjny (ostateczny</w:t>
      </w:r>
      <w:r w:rsidR="004D69A2" w:rsidRPr="004E6816">
        <w:rPr>
          <w:rFonts w:ascii="Arial" w:hAnsi="Arial" w:cs="Arial"/>
          <w:sz w:val="22"/>
          <w:szCs w:val="22"/>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2A3FA3" w:rsidRPr="004E6816" w:rsidRDefault="004D69A2" w:rsidP="002B2E1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9</w:t>
      </w:r>
    </w:p>
    <w:p w:rsidR="004D69A2" w:rsidRPr="004E6816" w:rsidRDefault="004D69A2" w:rsidP="007141E4">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Gwarancja</w:t>
      </w:r>
    </w:p>
    <w:p w:rsidR="002A3FA3" w:rsidRPr="004E6816" w:rsidRDefault="002A3FA3" w:rsidP="007141E4">
      <w:pPr>
        <w:pStyle w:val="Tekstpodstawowywcity"/>
        <w:spacing w:line="276" w:lineRule="auto"/>
        <w:ind w:left="0" w:right="22"/>
        <w:jc w:val="center"/>
        <w:rPr>
          <w:rFonts w:ascii="Arial" w:hAnsi="Arial" w:cs="Arial"/>
          <w:b/>
          <w:bCs/>
          <w:sz w:val="22"/>
          <w:szCs w:val="22"/>
        </w:rPr>
      </w:pPr>
    </w:p>
    <w:p w:rsidR="002A3FA3" w:rsidRPr="004E6816" w:rsidRDefault="002A3FA3" w:rsidP="007141E4">
      <w:pPr>
        <w:pStyle w:val="Tekstpodstawowywcity"/>
        <w:spacing w:line="276" w:lineRule="auto"/>
        <w:ind w:left="0" w:right="22"/>
        <w:jc w:val="center"/>
        <w:rPr>
          <w:rFonts w:ascii="Arial" w:hAnsi="Arial" w:cs="Arial"/>
          <w:b/>
          <w:bCs/>
          <w:sz w:val="22"/>
          <w:szCs w:val="22"/>
        </w:rPr>
      </w:pPr>
    </w:p>
    <w:p w:rsidR="004D69A2" w:rsidRPr="004E6816" w:rsidRDefault="004D69A2" w:rsidP="002E2485">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Na wykonany przedmiot umowy Wykonawca zobowiązany jest udzielić </w:t>
      </w:r>
      <w:r w:rsidRPr="004E6816">
        <w:rPr>
          <w:rFonts w:ascii="Arial" w:hAnsi="Arial" w:cs="Arial"/>
          <w:b/>
          <w:sz w:val="22"/>
          <w:szCs w:val="22"/>
        </w:rPr>
        <w:t>gwarancji na okres</w:t>
      </w:r>
      <w:r w:rsidR="0000636B" w:rsidRPr="004E6816">
        <w:rPr>
          <w:rFonts w:ascii="Arial" w:hAnsi="Arial" w:cs="Arial"/>
          <w:b/>
          <w:sz w:val="22"/>
          <w:szCs w:val="22"/>
        </w:rPr>
        <w:t xml:space="preserve"> </w:t>
      </w:r>
      <w:r w:rsidR="00C06515" w:rsidRPr="004E6816">
        <w:rPr>
          <w:rFonts w:ascii="Arial" w:hAnsi="Arial" w:cs="Arial"/>
          <w:b/>
          <w:sz w:val="22"/>
          <w:szCs w:val="22"/>
        </w:rPr>
        <w:t>………..</w:t>
      </w:r>
      <w:r w:rsidR="003710BB" w:rsidRPr="004E6816">
        <w:rPr>
          <w:rFonts w:ascii="Arial" w:hAnsi="Arial" w:cs="Arial"/>
          <w:sz w:val="22"/>
          <w:szCs w:val="22"/>
        </w:rPr>
        <w:t xml:space="preserve"> (</w:t>
      </w:r>
      <w:r w:rsidR="007C5CD3" w:rsidRPr="004E6816">
        <w:rPr>
          <w:rFonts w:ascii="Arial" w:hAnsi="Arial" w:cs="Arial"/>
          <w:sz w:val="22"/>
          <w:szCs w:val="22"/>
        </w:rPr>
        <w:t>zgodnie z ofertą</w:t>
      </w:r>
      <w:r w:rsidRPr="004E6816">
        <w:rPr>
          <w:rFonts w:ascii="Arial" w:hAnsi="Arial" w:cs="Arial"/>
          <w:sz w:val="22"/>
          <w:szCs w:val="22"/>
        </w:rPr>
        <w:t xml:space="preserve">) od daty końcowego odbioru </w:t>
      </w:r>
      <w:r w:rsidR="00B27EF9" w:rsidRPr="004E6816">
        <w:rPr>
          <w:rFonts w:ascii="Arial" w:hAnsi="Arial" w:cs="Arial"/>
          <w:sz w:val="22"/>
          <w:szCs w:val="22"/>
        </w:rPr>
        <w:t>zadania/</w:t>
      </w:r>
      <w:r w:rsidRPr="004E6816">
        <w:rPr>
          <w:rFonts w:ascii="Arial" w:hAnsi="Arial" w:cs="Arial"/>
          <w:sz w:val="22"/>
          <w:szCs w:val="22"/>
        </w:rPr>
        <w:t xml:space="preserve">przedmiotu umowy. </w:t>
      </w:r>
      <w:r w:rsidRPr="004E6816">
        <w:rPr>
          <w:rFonts w:ascii="Arial" w:hAnsi="Arial" w:cs="Arial"/>
          <w:sz w:val="22"/>
          <w:szCs w:val="22"/>
        </w:rPr>
        <w:lastRenderedPageBreak/>
        <w:t xml:space="preserve">Gwarancja dotyczy </w:t>
      </w:r>
      <w:r w:rsidR="002E2485" w:rsidRPr="002E2485">
        <w:rPr>
          <w:rFonts w:ascii="Arial" w:hAnsi="Arial" w:cs="Arial"/>
          <w:sz w:val="22"/>
          <w:szCs w:val="22"/>
        </w:rPr>
        <w:t xml:space="preserve">zamontowanego sprzętu gimnastycznego, </w:t>
      </w:r>
      <w:r w:rsidRPr="004E6816">
        <w:rPr>
          <w:rFonts w:ascii="Arial" w:hAnsi="Arial" w:cs="Arial"/>
          <w:sz w:val="22"/>
          <w:szCs w:val="22"/>
        </w:rPr>
        <w:t xml:space="preserve">zabudowanych materiałów </w:t>
      </w:r>
      <w:r w:rsidR="002E2485" w:rsidRPr="002E2485">
        <w:rPr>
          <w:rFonts w:ascii="Arial" w:hAnsi="Arial" w:cs="Arial"/>
          <w:sz w:val="22"/>
          <w:szCs w:val="22"/>
        </w:rPr>
        <w:t xml:space="preserve">jak również </w:t>
      </w:r>
      <w:r w:rsidR="007C5CD3" w:rsidRPr="004E6816">
        <w:rPr>
          <w:rFonts w:ascii="Arial" w:hAnsi="Arial" w:cs="Arial"/>
          <w:sz w:val="22"/>
          <w:szCs w:val="22"/>
        </w:rPr>
        <w:t>zakresu wykonanego przez Podwykonawców</w:t>
      </w:r>
      <w:r w:rsidR="006F79FF" w:rsidRPr="004E6816">
        <w:rPr>
          <w:rFonts w:ascii="Arial" w:hAnsi="Arial" w:cs="Arial"/>
          <w:sz w:val="22"/>
          <w:szCs w:val="22"/>
        </w:rPr>
        <w:t xml:space="preserve"> </w:t>
      </w:r>
      <w:r w:rsidR="0000636B" w:rsidRPr="004E6816">
        <w:rPr>
          <w:rFonts w:ascii="Arial" w:hAnsi="Arial" w:cs="Arial"/>
          <w:sz w:val="22"/>
          <w:szCs w:val="22"/>
        </w:rPr>
        <w:t xml:space="preserve"> </w:t>
      </w:r>
      <w:r w:rsidR="006F79FF" w:rsidRPr="004E6816">
        <w:rPr>
          <w:rFonts w:ascii="Arial" w:hAnsi="Arial" w:cs="Arial"/>
          <w:sz w:val="22"/>
          <w:szCs w:val="22"/>
        </w:rPr>
        <w:t>i  dalszych Podwykonawców</w:t>
      </w:r>
      <w:r w:rsidRPr="004E6816">
        <w:rPr>
          <w:rFonts w:ascii="Arial" w:hAnsi="Arial" w:cs="Arial"/>
          <w:sz w:val="22"/>
          <w:szCs w:val="22"/>
        </w:rPr>
        <w:t>.</w:t>
      </w:r>
    </w:p>
    <w:p w:rsidR="008F1859" w:rsidRPr="004E6816" w:rsidRDefault="008F1859" w:rsidP="008F1859">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Wykonawca gwarantuje dostępność części zamiennych przez </w:t>
      </w:r>
      <w:r w:rsidR="00FF65A6">
        <w:rPr>
          <w:rFonts w:ascii="Arial" w:hAnsi="Arial" w:cs="Arial"/>
          <w:sz w:val="22"/>
          <w:szCs w:val="22"/>
        </w:rPr>
        <w:t>8</w:t>
      </w:r>
      <w:r w:rsidRPr="004E6816">
        <w:rPr>
          <w:rFonts w:ascii="Arial" w:hAnsi="Arial" w:cs="Arial"/>
          <w:sz w:val="22"/>
          <w:szCs w:val="22"/>
        </w:rPr>
        <w:t xml:space="preserve"> lat od momentu podpisania Protokołu Odbioru bez uwag.</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Jeżeli naprawa okaże się niemożliwa (Sprzęt </w:t>
      </w:r>
      <w:r w:rsidR="006A763C">
        <w:rPr>
          <w:rFonts w:ascii="Arial" w:hAnsi="Arial" w:cs="Arial"/>
          <w:sz w:val="22"/>
          <w:szCs w:val="22"/>
        </w:rPr>
        <w:t xml:space="preserve">gimnastyczny </w:t>
      </w:r>
      <w:r w:rsidRPr="004E6816">
        <w:rPr>
          <w:rFonts w:ascii="Arial" w:hAnsi="Arial" w:cs="Arial"/>
          <w:sz w:val="22"/>
          <w:szCs w:val="22"/>
        </w:rPr>
        <w:t xml:space="preserve">nie będzie spełniał tych samych parametrów i nie będzie zachowywał swojej funkcjonalności) Sprzęt </w:t>
      </w:r>
      <w:r w:rsidR="006A763C">
        <w:rPr>
          <w:rFonts w:ascii="Arial" w:hAnsi="Arial" w:cs="Arial"/>
          <w:sz w:val="22"/>
          <w:szCs w:val="22"/>
        </w:rPr>
        <w:t xml:space="preserve">gimnastyczny </w:t>
      </w:r>
      <w:r w:rsidRPr="004E6816">
        <w:rPr>
          <w:rFonts w:ascii="Arial" w:hAnsi="Arial" w:cs="Arial"/>
          <w:sz w:val="22"/>
          <w:szCs w:val="22"/>
        </w:rPr>
        <w:t>podlegać będzie wymianie na nowy.</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Serwis gwarancyjny dostarczonego Sprzętu </w:t>
      </w:r>
      <w:r w:rsidR="006A763C">
        <w:rPr>
          <w:rFonts w:ascii="Arial" w:hAnsi="Arial" w:cs="Arial"/>
          <w:sz w:val="22"/>
          <w:szCs w:val="22"/>
        </w:rPr>
        <w:t xml:space="preserve">gimnastycznego </w:t>
      </w:r>
      <w:r w:rsidRPr="004E6816">
        <w:rPr>
          <w:rFonts w:ascii="Arial" w:hAnsi="Arial" w:cs="Arial"/>
          <w:sz w:val="22"/>
          <w:szCs w:val="22"/>
        </w:rPr>
        <w:t xml:space="preserve">jest całkowicie wliczony w cenę Sprzętu </w:t>
      </w:r>
      <w:r w:rsidR="006A763C">
        <w:rPr>
          <w:rFonts w:ascii="Arial" w:hAnsi="Arial" w:cs="Arial"/>
          <w:sz w:val="22"/>
          <w:szCs w:val="22"/>
        </w:rPr>
        <w:t xml:space="preserve">gwarancyjnego </w:t>
      </w:r>
      <w:r w:rsidRPr="004E6816">
        <w:rPr>
          <w:rFonts w:ascii="Arial" w:hAnsi="Arial" w:cs="Arial"/>
          <w:sz w:val="22"/>
          <w:szCs w:val="22"/>
        </w:rPr>
        <w:t xml:space="preserve">(w tym w wynagrodzenie Wykonawcy wskazane </w:t>
      </w:r>
      <w:r w:rsidR="006A763C">
        <w:rPr>
          <w:rFonts w:ascii="Arial" w:hAnsi="Arial" w:cs="Arial"/>
          <w:sz w:val="22"/>
          <w:szCs w:val="22"/>
        </w:rPr>
        <w:t xml:space="preserve">                            </w:t>
      </w:r>
      <w:r w:rsidRPr="004E6816">
        <w:rPr>
          <w:rFonts w:ascii="Arial" w:hAnsi="Arial" w:cs="Arial"/>
          <w:sz w:val="22"/>
          <w:szCs w:val="22"/>
        </w:rPr>
        <w:t>w niniejszej Umowie).</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Serwis będzie wykonywany w miejscu dostawy Sprzętu</w:t>
      </w:r>
      <w:r w:rsidR="006A763C">
        <w:rPr>
          <w:rFonts w:ascii="Arial" w:hAnsi="Arial" w:cs="Arial"/>
          <w:sz w:val="22"/>
          <w:szCs w:val="22"/>
        </w:rPr>
        <w:t xml:space="preserve"> gimnastycznego </w:t>
      </w:r>
      <w:r w:rsidRPr="004E6816">
        <w:rPr>
          <w:rFonts w:ascii="Arial" w:hAnsi="Arial" w:cs="Arial"/>
          <w:sz w:val="22"/>
          <w:szCs w:val="22"/>
        </w:rPr>
        <w:t xml:space="preserve"> </w:t>
      </w:r>
      <w:r w:rsidR="00E840B8">
        <w:rPr>
          <w:rFonts w:ascii="Arial" w:hAnsi="Arial" w:cs="Arial"/>
          <w:sz w:val="22"/>
          <w:szCs w:val="22"/>
        </w:rPr>
        <w:t xml:space="preserve">                                u Zamawiającego</w:t>
      </w:r>
      <w:r w:rsidR="007A40E6">
        <w:rPr>
          <w:rFonts w:ascii="Arial" w:hAnsi="Arial" w:cs="Arial"/>
          <w:sz w:val="22"/>
          <w:szCs w:val="22"/>
        </w:rPr>
        <w:t xml:space="preserve"> </w:t>
      </w:r>
      <w:r w:rsidRPr="004E6816">
        <w:rPr>
          <w:rFonts w:ascii="Arial" w:hAnsi="Arial" w:cs="Arial"/>
          <w:sz w:val="22"/>
          <w:szCs w:val="22"/>
        </w:rPr>
        <w:t xml:space="preserve">a Wykonawca ponosi wszelkie koszty z tym związane. W przypadku konieczności naprawy Sprzętu </w:t>
      </w:r>
      <w:r w:rsidR="00E840B8">
        <w:rPr>
          <w:rFonts w:ascii="Arial" w:hAnsi="Arial" w:cs="Arial"/>
          <w:sz w:val="22"/>
          <w:szCs w:val="22"/>
        </w:rPr>
        <w:t xml:space="preserve">gimnastycznego </w:t>
      </w:r>
      <w:r w:rsidRPr="004E6816">
        <w:rPr>
          <w:rFonts w:ascii="Arial" w:hAnsi="Arial" w:cs="Arial"/>
          <w:sz w:val="22"/>
          <w:szCs w:val="22"/>
        </w:rPr>
        <w:t xml:space="preserve">poza miejscem dostawy, Wykonawca pokryje koszty demontażu, ponownego montażu i transportu Sprzętu w obie strony </w:t>
      </w:r>
      <w:r w:rsidR="00E840B8">
        <w:rPr>
          <w:rFonts w:ascii="Arial" w:hAnsi="Arial" w:cs="Arial"/>
          <w:sz w:val="22"/>
          <w:szCs w:val="22"/>
        </w:rPr>
        <w:t xml:space="preserve">                                                        </w:t>
      </w:r>
      <w:r w:rsidRPr="004E6816">
        <w:rPr>
          <w:rFonts w:ascii="Arial" w:hAnsi="Arial" w:cs="Arial"/>
          <w:sz w:val="22"/>
          <w:szCs w:val="22"/>
        </w:rPr>
        <w:t>w czasie trwania okresu gwarancyjnego oraz koszty ubezpieczenia Sprzętu w czasie transportu, koszty ewentualnych ceł, opłat, itp.</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Usługi gwarancyjne opisane w Umowie, świadczone przez Wykonawcę, pracowników Wykonawcy lub inne podmioty upoważnione przez Wykonawcę nie mogą spowodować    utraty    lub    jakiegokolwiek     uszczerbku     praw     Zamawiającego, </w:t>
      </w:r>
      <w:r w:rsidR="007A40E6">
        <w:rPr>
          <w:rFonts w:ascii="Arial" w:hAnsi="Arial" w:cs="Arial"/>
          <w:sz w:val="22"/>
          <w:szCs w:val="22"/>
        </w:rPr>
        <w:t xml:space="preserve"> </w:t>
      </w:r>
      <w:r w:rsidRPr="004E6816">
        <w:rPr>
          <w:rFonts w:ascii="Arial" w:hAnsi="Arial" w:cs="Arial"/>
          <w:sz w:val="22"/>
          <w:szCs w:val="22"/>
        </w:rPr>
        <w:t>w szczególności dotyczących gwarancji.</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Wszelki</w:t>
      </w:r>
      <w:r w:rsidR="00D763E4">
        <w:rPr>
          <w:rFonts w:ascii="Arial" w:hAnsi="Arial" w:cs="Arial"/>
          <w:sz w:val="22"/>
          <w:szCs w:val="22"/>
        </w:rPr>
        <w:t>e</w:t>
      </w:r>
      <w:r w:rsidRPr="004E6816">
        <w:rPr>
          <w:rFonts w:ascii="Arial" w:hAnsi="Arial" w:cs="Arial"/>
          <w:sz w:val="22"/>
          <w:szCs w:val="22"/>
        </w:rPr>
        <w:t xml:space="preserve">   naprawy   gwarancyjne   nie   powodują   dodatkowych   opłat</w:t>
      </w:r>
      <w:r w:rsidRPr="004E6816">
        <w:rPr>
          <w:rFonts w:ascii="Arial" w:hAnsi="Arial" w:cs="Arial"/>
          <w:sz w:val="22"/>
          <w:szCs w:val="22"/>
        </w:rPr>
        <w:tab/>
        <w:t>za transport, ewentualny nocleg i dojazd.</w:t>
      </w:r>
    </w:p>
    <w:p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gwarantuje bezpłatną dostawę części zamiennych w okresie gwarancyjnym.</w:t>
      </w:r>
    </w:p>
    <w:p w:rsidR="008F1859" w:rsidRPr="004E6816" w:rsidRDefault="007E10BF" w:rsidP="007E10BF">
      <w:pPr>
        <w:pStyle w:val="Akapitzlist"/>
        <w:widowControl w:val="0"/>
        <w:numPr>
          <w:ilvl w:val="0"/>
          <w:numId w:val="14"/>
        </w:numPr>
        <w:tabs>
          <w:tab w:val="left" w:pos="479"/>
        </w:tabs>
        <w:autoSpaceDE w:val="0"/>
        <w:autoSpaceDN w:val="0"/>
        <w:spacing w:before="1"/>
        <w:ind w:right="108"/>
        <w:jc w:val="both"/>
        <w:rPr>
          <w:rFonts w:ascii="Arial" w:hAnsi="Arial" w:cs="Arial"/>
          <w:sz w:val="22"/>
          <w:szCs w:val="22"/>
        </w:rPr>
      </w:pPr>
      <w:r w:rsidRPr="004E6816">
        <w:rPr>
          <w:rFonts w:ascii="Arial" w:hAnsi="Arial" w:cs="Arial"/>
          <w:sz w:val="22"/>
          <w:szCs w:val="22"/>
        </w:rPr>
        <w:t>Gwarancja obejmuje awarie</w:t>
      </w:r>
      <w:r w:rsidRPr="004E6816">
        <w:rPr>
          <w:rFonts w:ascii="Arial" w:hAnsi="Arial" w:cs="Arial"/>
          <w:color w:val="FF0000"/>
          <w:sz w:val="22"/>
          <w:szCs w:val="22"/>
        </w:rPr>
        <w:t xml:space="preserve"> </w:t>
      </w:r>
      <w:r w:rsidRPr="004E6816">
        <w:rPr>
          <w:rFonts w:ascii="Arial" w:hAnsi="Arial" w:cs="Arial"/>
          <w:sz w:val="22"/>
          <w:szCs w:val="22"/>
        </w:rPr>
        <w:t xml:space="preserve">i wady Sprzętu </w:t>
      </w:r>
      <w:r w:rsidR="00FC1C8B">
        <w:rPr>
          <w:rFonts w:ascii="Arial" w:hAnsi="Arial" w:cs="Arial"/>
          <w:sz w:val="22"/>
          <w:szCs w:val="22"/>
        </w:rPr>
        <w:t xml:space="preserve">gimnastycznego </w:t>
      </w:r>
      <w:r w:rsidRPr="004E6816">
        <w:rPr>
          <w:rFonts w:ascii="Arial" w:hAnsi="Arial" w:cs="Arial"/>
          <w:sz w:val="22"/>
          <w:szCs w:val="22"/>
        </w:rPr>
        <w:t xml:space="preserve">wynikające </w:t>
      </w:r>
      <w:r w:rsidR="00FC1C8B">
        <w:rPr>
          <w:rFonts w:ascii="Arial" w:hAnsi="Arial" w:cs="Arial"/>
          <w:sz w:val="22"/>
          <w:szCs w:val="22"/>
        </w:rPr>
        <w:t xml:space="preserve">                               </w:t>
      </w:r>
      <w:r w:rsidRPr="004E6816">
        <w:rPr>
          <w:rFonts w:ascii="Arial" w:hAnsi="Arial" w:cs="Arial"/>
          <w:sz w:val="22"/>
          <w:szCs w:val="22"/>
        </w:rPr>
        <w:t>z zastosowania niewłaściwych materiałów, części, niewłaściwej jakości wykonania przez producenta, niewłaściwego montażu oraz nieprawidłowego działania lub niespełniającego określonej funkcjonalności lub</w:t>
      </w:r>
      <w:r w:rsidRPr="004E6816">
        <w:rPr>
          <w:rFonts w:ascii="Arial" w:hAnsi="Arial" w:cs="Arial"/>
          <w:spacing w:val="-1"/>
          <w:sz w:val="22"/>
          <w:szCs w:val="22"/>
        </w:rPr>
        <w:t xml:space="preserve"> </w:t>
      </w:r>
      <w:r w:rsidRPr="004E6816">
        <w:rPr>
          <w:rFonts w:ascii="Arial" w:hAnsi="Arial" w:cs="Arial"/>
          <w:sz w:val="22"/>
          <w:szCs w:val="22"/>
        </w:rPr>
        <w:t>parametru.</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 ramach gwarancji Wykonawca zobowiązany jest do usuwania</w:t>
      </w:r>
      <w:r w:rsidR="003710BB" w:rsidRPr="004E6816">
        <w:rPr>
          <w:rFonts w:ascii="Arial" w:hAnsi="Arial" w:cs="Arial"/>
          <w:sz w:val="22"/>
          <w:szCs w:val="22"/>
        </w:rPr>
        <w:t xml:space="preserve"> wad ujawnionych w przedmiocie umowy w </w:t>
      </w:r>
      <w:r w:rsidRPr="004E6816">
        <w:rPr>
          <w:rFonts w:ascii="Arial" w:hAnsi="Arial" w:cs="Arial"/>
          <w:sz w:val="22"/>
          <w:szCs w:val="22"/>
        </w:rPr>
        <w:t xml:space="preserve">terminie wskazanym przez Zamawiającego w pisemnym zgłoszeniu wady. W razie nie </w:t>
      </w:r>
      <w:r w:rsidR="003710BB" w:rsidRPr="004E6816">
        <w:rPr>
          <w:rFonts w:ascii="Arial" w:hAnsi="Arial" w:cs="Arial"/>
          <w:sz w:val="22"/>
          <w:szCs w:val="22"/>
        </w:rPr>
        <w:t xml:space="preserve">przystąpienia do usuwania wady w terminie 7 dni </w:t>
      </w:r>
      <w:r w:rsidRPr="004E6816">
        <w:rPr>
          <w:rFonts w:ascii="Arial" w:hAnsi="Arial" w:cs="Arial"/>
          <w:sz w:val="22"/>
          <w:szCs w:val="22"/>
        </w:rPr>
        <w:t>kal</w:t>
      </w:r>
      <w:r w:rsidR="003710BB" w:rsidRPr="004E6816">
        <w:rPr>
          <w:rFonts w:ascii="Arial" w:hAnsi="Arial" w:cs="Arial"/>
          <w:sz w:val="22"/>
          <w:szCs w:val="22"/>
        </w:rPr>
        <w:t xml:space="preserve">endarzowych od daty zgłoszenia albo </w:t>
      </w:r>
      <w:r w:rsidRPr="004E6816">
        <w:rPr>
          <w:rFonts w:ascii="Arial" w:hAnsi="Arial" w:cs="Arial"/>
          <w:sz w:val="22"/>
          <w:szCs w:val="22"/>
        </w:rPr>
        <w:t xml:space="preserve">nie </w:t>
      </w:r>
      <w:r w:rsidR="003710BB" w:rsidRPr="004E6816">
        <w:rPr>
          <w:rFonts w:ascii="Arial" w:hAnsi="Arial" w:cs="Arial"/>
          <w:sz w:val="22"/>
          <w:szCs w:val="22"/>
        </w:rPr>
        <w:t>usunięcia wady w  wyznaczonym terminie, Zamawiający uprawniony będzie do powierzenia usun</w:t>
      </w:r>
      <w:r w:rsidR="00544428" w:rsidRPr="004E6816">
        <w:rPr>
          <w:rFonts w:ascii="Arial" w:hAnsi="Arial" w:cs="Arial"/>
          <w:sz w:val="22"/>
          <w:szCs w:val="22"/>
        </w:rPr>
        <w:t>ięcia wady podmiotowi trzeciemu</w:t>
      </w:r>
      <w:r w:rsidR="00275E45" w:rsidRPr="004E6816">
        <w:rPr>
          <w:rFonts w:ascii="Arial" w:hAnsi="Arial" w:cs="Arial"/>
          <w:sz w:val="22"/>
          <w:szCs w:val="22"/>
        </w:rPr>
        <w:t xml:space="preserve"> </w:t>
      </w:r>
      <w:r w:rsidR="003710BB" w:rsidRPr="004E6816">
        <w:rPr>
          <w:rFonts w:ascii="Arial" w:hAnsi="Arial" w:cs="Arial"/>
          <w:sz w:val="22"/>
          <w:szCs w:val="22"/>
        </w:rPr>
        <w:t>i obciążyć Wykonawcę</w:t>
      </w:r>
      <w:r w:rsidRPr="004E6816">
        <w:rPr>
          <w:rFonts w:ascii="Arial" w:hAnsi="Arial" w:cs="Arial"/>
          <w:sz w:val="22"/>
          <w:szCs w:val="22"/>
        </w:rPr>
        <w:t xml:space="preserve"> </w:t>
      </w:r>
      <w:r w:rsidR="003710BB" w:rsidRPr="004E6816">
        <w:rPr>
          <w:rFonts w:ascii="Arial" w:hAnsi="Arial" w:cs="Arial"/>
          <w:sz w:val="22"/>
          <w:szCs w:val="22"/>
        </w:rPr>
        <w:t xml:space="preserve">kosztami z tego </w:t>
      </w:r>
      <w:r w:rsidRPr="004E6816">
        <w:rPr>
          <w:rFonts w:ascii="Arial" w:hAnsi="Arial" w:cs="Arial"/>
          <w:sz w:val="22"/>
          <w:szCs w:val="22"/>
        </w:rPr>
        <w:t>tytułu, bez konieczności uzyskania zgody sądu na wykonanie zastępcze.</w:t>
      </w:r>
    </w:p>
    <w:p w:rsidR="00275E45" w:rsidRPr="004E6816" w:rsidRDefault="00275E45" w:rsidP="00275E45">
      <w:pPr>
        <w:pStyle w:val="Akapitzlist"/>
        <w:widowControl w:val="0"/>
        <w:numPr>
          <w:ilvl w:val="0"/>
          <w:numId w:val="14"/>
        </w:numPr>
        <w:tabs>
          <w:tab w:val="left" w:pos="479"/>
        </w:tabs>
        <w:autoSpaceDE w:val="0"/>
        <w:autoSpaceDN w:val="0"/>
        <w:ind w:right="108"/>
        <w:jc w:val="both"/>
        <w:rPr>
          <w:rFonts w:ascii="Arial" w:hAnsi="Arial" w:cs="Arial"/>
          <w:sz w:val="22"/>
          <w:szCs w:val="22"/>
        </w:rPr>
      </w:pPr>
      <w:r w:rsidRPr="004E6816">
        <w:rPr>
          <w:rFonts w:ascii="Arial" w:hAnsi="Arial" w:cs="Arial"/>
          <w:sz w:val="22"/>
          <w:szCs w:val="22"/>
        </w:rPr>
        <w:t>Zamawiający może żądać wymiany Sprzętu</w:t>
      </w:r>
      <w:r w:rsidR="00FC1C8B">
        <w:rPr>
          <w:rFonts w:ascii="Arial" w:hAnsi="Arial" w:cs="Arial"/>
          <w:sz w:val="22"/>
          <w:szCs w:val="22"/>
        </w:rPr>
        <w:t xml:space="preserve"> gimnastycznego</w:t>
      </w:r>
      <w:r w:rsidRPr="004E6816">
        <w:rPr>
          <w:rFonts w:ascii="Arial" w:hAnsi="Arial" w:cs="Arial"/>
          <w:sz w:val="22"/>
          <w:szCs w:val="22"/>
        </w:rPr>
        <w:t xml:space="preserve"> na nowy, a Wykonawca zobowiązuje się do jego wymiany na żądanie Zamawiającego, w ciągu miesiąca od dnia stwierdzenia zaistnienia następujących</w:t>
      </w:r>
      <w:r w:rsidRPr="004E6816">
        <w:rPr>
          <w:rFonts w:ascii="Arial" w:hAnsi="Arial" w:cs="Arial"/>
          <w:spacing w:val="-1"/>
          <w:sz w:val="22"/>
          <w:szCs w:val="22"/>
        </w:rPr>
        <w:t xml:space="preserve"> </w:t>
      </w:r>
      <w:r w:rsidRPr="004E6816">
        <w:rPr>
          <w:rFonts w:ascii="Arial" w:hAnsi="Arial" w:cs="Arial"/>
          <w:sz w:val="22"/>
          <w:szCs w:val="22"/>
        </w:rPr>
        <w:t>okoliczności:</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dokona trzech jego napraw w okresie</w:t>
      </w:r>
      <w:r w:rsidRPr="004E6816">
        <w:rPr>
          <w:rFonts w:ascii="Arial" w:hAnsi="Arial" w:cs="Arial"/>
          <w:spacing w:val="-24"/>
          <w:sz w:val="22"/>
          <w:szCs w:val="22"/>
        </w:rPr>
        <w:t xml:space="preserve"> </w:t>
      </w:r>
      <w:r w:rsidRPr="004E6816">
        <w:rPr>
          <w:rFonts w:ascii="Arial" w:hAnsi="Arial" w:cs="Arial"/>
          <w:sz w:val="22"/>
          <w:szCs w:val="22"/>
        </w:rPr>
        <w:t>gwarancyjnym,</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stwierdzi, że usunięcie wady jest</w:t>
      </w:r>
      <w:r w:rsidRPr="004E6816">
        <w:rPr>
          <w:rFonts w:ascii="Arial" w:hAnsi="Arial" w:cs="Arial"/>
          <w:spacing w:val="-10"/>
          <w:sz w:val="22"/>
          <w:szCs w:val="22"/>
        </w:rPr>
        <w:t xml:space="preserve"> </w:t>
      </w:r>
      <w:r w:rsidRPr="004E6816">
        <w:rPr>
          <w:rFonts w:ascii="Arial" w:hAnsi="Arial" w:cs="Arial"/>
          <w:sz w:val="22"/>
          <w:szCs w:val="22"/>
        </w:rPr>
        <w:t>niemożliwe,</w:t>
      </w:r>
    </w:p>
    <w:p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naprawa nie zostanie wykonana w ustalonych Umową</w:t>
      </w:r>
      <w:r w:rsidRPr="004E6816">
        <w:rPr>
          <w:rFonts w:ascii="Arial" w:hAnsi="Arial" w:cs="Arial"/>
          <w:spacing w:val="-11"/>
          <w:sz w:val="22"/>
          <w:szCs w:val="22"/>
        </w:rPr>
        <w:t xml:space="preserve"> </w:t>
      </w:r>
      <w:r w:rsidRPr="004E6816">
        <w:rPr>
          <w:rFonts w:ascii="Arial" w:hAnsi="Arial" w:cs="Arial"/>
          <w:sz w:val="22"/>
          <w:szCs w:val="22"/>
        </w:rPr>
        <w:t>terminach.</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Warunki gwarancji zostaną ujęte w dołączonym do protokołu odbioru końcowego dokumencie gwarancyjnym, którego wzór stanowi </w:t>
      </w:r>
      <w:r w:rsidRPr="004E6816">
        <w:rPr>
          <w:rFonts w:ascii="Arial" w:hAnsi="Arial" w:cs="Arial"/>
          <w:sz w:val="22"/>
          <w:szCs w:val="22"/>
          <w:u w:val="single"/>
        </w:rPr>
        <w:t>załącznik nr 1</w:t>
      </w:r>
      <w:r w:rsidRPr="004E6816">
        <w:rPr>
          <w:rFonts w:ascii="Arial" w:hAnsi="Arial" w:cs="Arial"/>
          <w:sz w:val="22"/>
          <w:szCs w:val="22"/>
        </w:rPr>
        <w:t xml:space="preserve"> do umowy.</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Zamawiający ma prawo dochodzić uprawnień z tytułu rękojmi za wady, niezależnie od uprawnień  wynikających z gwarancji.</w:t>
      </w:r>
    </w:p>
    <w:p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Niezależnie od udzielonej gwarancji Wykonawca ponosi odpowiedzialność z </w:t>
      </w:r>
      <w:r w:rsidR="003710BB" w:rsidRPr="004E6816">
        <w:rPr>
          <w:rFonts w:ascii="Arial" w:hAnsi="Arial" w:cs="Arial"/>
          <w:sz w:val="22"/>
          <w:szCs w:val="22"/>
        </w:rPr>
        <w:t>tytułu rękojmi za wady fizyczne</w:t>
      </w:r>
      <w:r w:rsidRPr="004E6816">
        <w:rPr>
          <w:rFonts w:ascii="Arial" w:hAnsi="Arial" w:cs="Arial"/>
          <w:sz w:val="22"/>
          <w:szCs w:val="22"/>
        </w:rPr>
        <w:t xml:space="preserve"> (</w:t>
      </w:r>
      <w:r w:rsidR="003710BB" w:rsidRPr="004E6816">
        <w:rPr>
          <w:rFonts w:ascii="Arial" w:hAnsi="Arial" w:cs="Arial"/>
          <w:sz w:val="22"/>
          <w:szCs w:val="22"/>
        </w:rPr>
        <w:t xml:space="preserve">ograniczające wartość lub </w:t>
      </w:r>
      <w:r w:rsidRPr="004E6816">
        <w:rPr>
          <w:rFonts w:ascii="Arial" w:hAnsi="Arial" w:cs="Arial"/>
          <w:sz w:val="22"/>
          <w:szCs w:val="22"/>
        </w:rPr>
        <w:t>użyteczność</w:t>
      </w:r>
      <w:r w:rsidR="003710BB" w:rsidRPr="004E6816">
        <w:rPr>
          <w:rFonts w:ascii="Arial" w:hAnsi="Arial" w:cs="Arial"/>
          <w:sz w:val="22"/>
          <w:szCs w:val="22"/>
        </w:rPr>
        <w:t xml:space="preserve">) na zasadach określonych w </w:t>
      </w:r>
      <w:r w:rsidRPr="004E6816">
        <w:rPr>
          <w:rFonts w:ascii="Arial" w:hAnsi="Arial" w:cs="Arial"/>
          <w:sz w:val="22"/>
          <w:szCs w:val="22"/>
        </w:rPr>
        <w:t xml:space="preserve">Kodeksie </w:t>
      </w:r>
      <w:r w:rsidR="006F79FF" w:rsidRPr="004E6816">
        <w:rPr>
          <w:rFonts w:ascii="Arial" w:hAnsi="Arial" w:cs="Arial"/>
          <w:sz w:val="22"/>
          <w:szCs w:val="22"/>
        </w:rPr>
        <w:t>C</w:t>
      </w:r>
      <w:r w:rsidRPr="004E6816">
        <w:rPr>
          <w:rFonts w:ascii="Arial" w:hAnsi="Arial" w:cs="Arial"/>
          <w:sz w:val="22"/>
          <w:szCs w:val="22"/>
        </w:rPr>
        <w:t>ywilnym.</w:t>
      </w:r>
    </w:p>
    <w:p w:rsidR="00B32C15" w:rsidRPr="004E6816" w:rsidRDefault="003710BB"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odpowiada za wadę również po</w:t>
      </w:r>
      <w:r w:rsidR="006F79FF" w:rsidRPr="004E6816">
        <w:rPr>
          <w:rFonts w:ascii="Arial" w:hAnsi="Arial" w:cs="Arial"/>
          <w:sz w:val="22"/>
          <w:szCs w:val="22"/>
        </w:rPr>
        <w:t xml:space="preserve"> zakończeniu</w:t>
      </w:r>
      <w:r w:rsidRPr="004E6816">
        <w:rPr>
          <w:rFonts w:ascii="Arial" w:hAnsi="Arial" w:cs="Arial"/>
          <w:sz w:val="22"/>
          <w:szCs w:val="22"/>
        </w:rPr>
        <w:t xml:space="preserve"> okres</w:t>
      </w:r>
      <w:r w:rsidR="006F79FF" w:rsidRPr="004E6816">
        <w:rPr>
          <w:rFonts w:ascii="Arial" w:hAnsi="Arial" w:cs="Arial"/>
          <w:sz w:val="22"/>
          <w:szCs w:val="22"/>
        </w:rPr>
        <w:t>u</w:t>
      </w:r>
      <w:r w:rsidRPr="004E6816">
        <w:rPr>
          <w:rFonts w:ascii="Arial" w:hAnsi="Arial" w:cs="Arial"/>
          <w:sz w:val="22"/>
          <w:szCs w:val="22"/>
        </w:rPr>
        <w:t xml:space="preserve"> rękojmi </w:t>
      </w:r>
      <w:r w:rsidR="004D69A2" w:rsidRPr="004E6816">
        <w:rPr>
          <w:rFonts w:ascii="Arial" w:hAnsi="Arial" w:cs="Arial"/>
          <w:sz w:val="22"/>
          <w:szCs w:val="22"/>
        </w:rPr>
        <w:t xml:space="preserve">lub gwarancji, jeżeli Zamawiający powiadomi Wykonawcę o wadzie </w:t>
      </w:r>
      <w:r w:rsidR="006F79FF" w:rsidRPr="004E6816">
        <w:rPr>
          <w:rFonts w:ascii="Arial" w:hAnsi="Arial" w:cs="Arial"/>
          <w:sz w:val="22"/>
          <w:szCs w:val="22"/>
        </w:rPr>
        <w:t xml:space="preserve">w trakcie </w:t>
      </w:r>
      <w:r w:rsidR="004D69A2" w:rsidRPr="004E6816">
        <w:rPr>
          <w:rFonts w:ascii="Arial" w:hAnsi="Arial" w:cs="Arial"/>
          <w:sz w:val="22"/>
          <w:szCs w:val="22"/>
        </w:rPr>
        <w:t>tych okresów.</w:t>
      </w:r>
    </w:p>
    <w:p w:rsidR="005957EA" w:rsidRPr="004E6816" w:rsidRDefault="005957EA"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lastRenderedPageBreak/>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5E20CF" w:rsidRPr="004E6816" w:rsidRDefault="005E20CF" w:rsidP="007A40E6">
      <w:pPr>
        <w:pStyle w:val="Tekstpodstawowywcity"/>
        <w:spacing w:line="276" w:lineRule="auto"/>
        <w:ind w:left="0" w:right="22"/>
        <w:jc w:val="both"/>
        <w:rPr>
          <w:rFonts w:ascii="Arial" w:hAnsi="Arial" w:cs="Arial"/>
          <w:sz w:val="22"/>
          <w:szCs w:val="22"/>
        </w:rPr>
      </w:pPr>
    </w:p>
    <w:p w:rsidR="004D69A2" w:rsidRPr="004E6816" w:rsidRDefault="004D69A2" w:rsidP="007141E4">
      <w:pPr>
        <w:pStyle w:val="Tekstpodstawowywcity"/>
        <w:spacing w:before="120"/>
        <w:ind w:left="0" w:right="204"/>
        <w:jc w:val="center"/>
        <w:rPr>
          <w:rFonts w:ascii="Arial" w:hAnsi="Arial" w:cs="Arial"/>
          <w:b/>
          <w:bCs/>
          <w:sz w:val="22"/>
          <w:szCs w:val="22"/>
        </w:rPr>
      </w:pPr>
      <w:r w:rsidRPr="004E6816">
        <w:rPr>
          <w:rFonts w:ascii="Arial" w:hAnsi="Arial" w:cs="Arial"/>
          <w:b/>
          <w:bCs/>
          <w:sz w:val="22"/>
          <w:szCs w:val="22"/>
        </w:rPr>
        <w:t>§ 10</w:t>
      </w:r>
    </w:p>
    <w:p w:rsidR="005E20CF" w:rsidRPr="004E6816" w:rsidRDefault="005E20CF" w:rsidP="007141E4">
      <w:pPr>
        <w:pStyle w:val="Tekstpodstawowywcity"/>
        <w:spacing w:before="120"/>
        <w:ind w:left="0" w:right="204"/>
        <w:jc w:val="center"/>
        <w:rPr>
          <w:rFonts w:ascii="Arial" w:hAnsi="Arial" w:cs="Arial"/>
          <w:b/>
          <w:bCs/>
          <w:sz w:val="22"/>
          <w:szCs w:val="22"/>
        </w:rPr>
      </w:pPr>
    </w:p>
    <w:p w:rsidR="004D69A2" w:rsidRPr="004E6816" w:rsidRDefault="004D69A2" w:rsidP="007141E4">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Zapłata wynagrodzenia</w:t>
      </w:r>
    </w:p>
    <w:p w:rsidR="005E20CF" w:rsidRPr="004E6816" w:rsidRDefault="005E20CF" w:rsidP="007141E4">
      <w:pPr>
        <w:pStyle w:val="Tekstpodstawowywcity"/>
        <w:spacing w:line="276" w:lineRule="auto"/>
        <w:ind w:left="0" w:right="204"/>
        <w:jc w:val="center"/>
        <w:rPr>
          <w:rFonts w:ascii="Arial" w:hAnsi="Arial" w:cs="Arial"/>
          <w:b/>
          <w:bCs/>
          <w:sz w:val="22"/>
          <w:szCs w:val="22"/>
        </w:rPr>
      </w:pPr>
    </w:p>
    <w:p w:rsidR="004D69A2" w:rsidRPr="004E6816" w:rsidRDefault="004D69A2" w:rsidP="00911A90">
      <w:pPr>
        <w:pStyle w:val="Tekstpodstawowywcity"/>
        <w:numPr>
          <w:ilvl w:val="0"/>
          <w:numId w:val="28"/>
        </w:numPr>
        <w:spacing w:line="276" w:lineRule="auto"/>
        <w:ind w:right="22"/>
        <w:jc w:val="both"/>
        <w:rPr>
          <w:rFonts w:ascii="Arial" w:hAnsi="Arial" w:cs="Arial"/>
          <w:sz w:val="22"/>
          <w:szCs w:val="22"/>
        </w:rPr>
      </w:pPr>
      <w:r w:rsidRPr="004E6816">
        <w:rPr>
          <w:rFonts w:ascii="Arial" w:hAnsi="Arial" w:cs="Arial"/>
          <w:sz w:val="22"/>
          <w:szCs w:val="22"/>
        </w:rPr>
        <w:t>Zapłata wynagrodzenia Wykonawcy nastąpi jednorazowo,</w:t>
      </w:r>
      <w:r w:rsidR="005A39E1" w:rsidRPr="004E6816">
        <w:rPr>
          <w:rFonts w:ascii="Arial" w:hAnsi="Arial" w:cs="Arial"/>
          <w:sz w:val="22"/>
          <w:szCs w:val="22"/>
        </w:rPr>
        <w:t xml:space="preserve"> za wykonan</w:t>
      </w:r>
      <w:r w:rsidR="006179A0" w:rsidRPr="004E6816">
        <w:rPr>
          <w:rFonts w:ascii="Arial" w:hAnsi="Arial" w:cs="Arial"/>
          <w:sz w:val="22"/>
          <w:szCs w:val="22"/>
        </w:rPr>
        <w:t>y</w:t>
      </w:r>
      <w:r w:rsidR="005A39E1" w:rsidRPr="004E6816">
        <w:rPr>
          <w:rFonts w:ascii="Arial" w:hAnsi="Arial" w:cs="Arial"/>
          <w:sz w:val="22"/>
          <w:szCs w:val="22"/>
        </w:rPr>
        <w:t xml:space="preserve"> przedmiot umowy tj. </w:t>
      </w:r>
      <w:r w:rsidRPr="004E6816">
        <w:rPr>
          <w:rFonts w:ascii="Arial" w:hAnsi="Arial" w:cs="Arial"/>
          <w:sz w:val="22"/>
          <w:szCs w:val="22"/>
        </w:rPr>
        <w:t xml:space="preserve"> za wykonaną i odebraną</w:t>
      </w:r>
      <w:r w:rsidRPr="004E6816">
        <w:rPr>
          <w:rFonts w:ascii="Arial" w:hAnsi="Arial" w:cs="Arial"/>
          <w:sz w:val="22"/>
          <w:szCs w:val="22"/>
          <w:u w:val="single"/>
        </w:rPr>
        <w:t xml:space="preserve"> dostawę wraz z montażem oraz wykonanymi towarzyszącymi robotami budowlanymi</w:t>
      </w:r>
      <w:r w:rsidRPr="004E6816">
        <w:rPr>
          <w:rFonts w:ascii="Arial" w:hAnsi="Arial" w:cs="Arial"/>
          <w:sz w:val="22"/>
          <w:szCs w:val="22"/>
        </w:rPr>
        <w:t>, w oparciu o obustronnie podpisany protokół odbioru i fakturę końcową.</w:t>
      </w:r>
    </w:p>
    <w:p w:rsidR="00F051C8" w:rsidRPr="004E6816" w:rsidRDefault="004D69A2" w:rsidP="00911A90">
      <w:pPr>
        <w:pStyle w:val="Tekstpodstawowywcity"/>
        <w:numPr>
          <w:ilvl w:val="0"/>
          <w:numId w:val="28"/>
        </w:numPr>
        <w:spacing w:line="276" w:lineRule="auto"/>
        <w:ind w:right="22"/>
        <w:jc w:val="both"/>
        <w:rPr>
          <w:rFonts w:ascii="Arial" w:hAnsi="Arial" w:cs="Arial"/>
          <w:sz w:val="22"/>
          <w:szCs w:val="22"/>
        </w:rPr>
      </w:pPr>
      <w:r w:rsidRPr="004E6816">
        <w:rPr>
          <w:rFonts w:ascii="Arial" w:hAnsi="Arial" w:cs="Arial"/>
          <w:sz w:val="22"/>
          <w:szCs w:val="22"/>
        </w:rPr>
        <w:t xml:space="preserve">Jeżeli część przedmiotu umowy, zgodnie z protokołem odbioru, została wykonana przez Podwykonawcę </w:t>
      </w:r>
      <w:bookmarkStart w:id="5" w:name="_Hlk508885641"/>
      <w:r w:rsidRPr="004E6816">
        <w:rPr>
          <w:rFonts w:ascii="Arial" w:hAnsi="Arial" w:cs="Arial"/>
          <w:sz w:val="22"/>
          <w:szCs w:val="22"/>
        </w:rPr>
        <w:t>i dalszego Podwykonawcę</w:t>
      </w:r>
      <w:bookmarkEnd w:id="5"/>
      <w:r w:rsidRPr="004E6816">
        <w:rPr>
          <w:rFonts w:ascii="Arial" w:hAnsi="Arial" w:cs="Arial"/>
          <w:sz w:val="22"/>
          <w:szCs w:val="22"/>
        </w:rPr>
        <w:t xml:space="preserve">, przez którego rozumie się podmiot, który zawarł zaakceptowaną przez Zamawiającego umowę, który zawarł przedłożoną Zamawiającemu umowę </w:t>
      </w:r>
    </w:p>
    <w:p w:rsidR="004D69A2" w:rsidRPr="004E6816" w:rsidRDefault="004D69A2" w:rsidP="00911A90">
      <w:pPr>
        <w:pStyle w:val="Tekstpodstawowywcity"/>
        <w:spacing w:line="276" w:lineRule="auto"/>
        <w:ind w:left="720" w:right="22"/>
        <w:jc w:val="both"/>
        <w:rPr>
          <w:rFonts w:ascii="Arial" w:hAnsi="Arial" w:cs="Arial"/>
          <w:sz w:val="22"/>
          <w:szCs w:val="22"/>
        </w:rPr>
      </w:pPr>
      <w:r w:rsidRPr="004E6816">
        <w:rPr>
          <w:rFonts w:ascii="Arial" w:hAnsi="Arial" w:cs="Arial"/>
          <w:sz w:val="22"/>
          <w:szCs w:val="22"/>
        </w:rPr>
        <w:t xml:space="preserve">o podwykonawstwo, której przedmiotem </w:t>
      </w:r>
      <w:r w:rsidR="003710BB" w:rsidRPr="004E6816">
        <w:rPr>
          <w:rFonts w:ascii="Arial" w:hAnsi="Arial" w:cs="Arial"/>
          <w:sz w:val="22"/>
          <w:szCs w:val="22"/>
        </w:rPr>
        <w:t xml:space="preserve">są roboty, </w:t>
      </w:r>
      <w:r w:rsidRPr="004E6816">
        <w:rPr>
          <w:rFonts w:ascii="Arial" w:hAnsi="Arial" w:cs="Arial"/>
          <w:sz w:val="22"/>
          <w:szCs w:val="22"/>
        </w:rPr>
        <w:t xml:space="preserve">dostawy lub usługi, to </w:t>
      </w:r>
      <w:r w:rsidRPr="00B14295">
        <w:rPr>
          <w:rFonts w:ascii="Arial" w:hAnsi="Arial" w:cs="Arial"/>
          <w:sz w:val="22"/>
          <w:szCs w:val="22"/>
        </w:rPr>
        <w:t>Wykonawca zobowiązuje się do zapłaty należności Podwykonawcy przed złożeniem faktury  Zamawiającemu.</w:t>
      </w:r>
    </w:p>
    <w:p w:rsidR="004D69A2" w:rsidRPr="004E6816" w:rsidRDefault="000960A8" w:rsidP="00911A90">
      <w:pPr>
        <w:pStyle w:val="Tekstpodstawowywcity"/>
        <w:numPr>
          <w:ilvl w:val="0"/>
          <w:numId w:val="28"/>
        </w:numPr>
        <w:spacing w:line="276" w:lineRule="auto"/>
        <w:ind w:right="22"/>
        <w:jc w:val="both"/>
        <w:rPr>
          <w:rFonts w:ascii="Arial" w:hAnsi="Arial" w:cs="Arial"/>
          <w:sz w:val="22"/>
          <w:szCs w:val="22"/>
        </w:rPr>
      </w:pPr>
      <w:r w:rsidRPr="004E6816">
        <w:rPr>
          <w:rFonts w:ascii="Arial" w:hAnsi="Arial" w:cs="Arial"/>
          <w:sz w:val="22"/>
          <w:szCs w:val="22"/>
        </w:rPr>
        <w:t>Fakturę</w:t>
      </w:r>
      <w:r w:rsidR="004D69A2" w:rsidRPr="004E6816">
        <w:rPr>
          <w:rFonts w:ascii="Arial" w:hAnsi="Arial" w:cs="Arial"/>
          <w:sz w:val="22"/>
          <w:szCs w:val="22"/>
        </w:rPr>
        <w:t xml:space="preserve"> VAT należy wystawić na Miasto Zabrze z siedzibą władz w Urzędzie Miejskim  w Zabrzu, </w:t>
      </w:r>
      <w:r w:rsidR="006179A0" w:rsidRPr="004E6816">
        <w:rPr>
          <w:rFonts w:ascii="Arial" w:hAnsi="Arial" w:cs="Arial"/>
          <w:sz w:val="22"/>
          <w:szCs w:val="22"/>
        </w:rPr>
        <w:t xml:space="preserve"> </w:t>
      </w:r>
      <w:r w:rsidR="004D69A2" w:rsidRPr="004E6816">
        <w:rPr>
          <w:rFonts w:ascii="Arial" w:hAnsi="Arial" w:cs="Arial"/>
          <w:sz w:val="22"/>
          <w:szCs w:val="22"/>
        </w:rPr>
        <w:t>ul. Powstańców Śląskich  5-7, 41-800 Zabrze</w:t>
      </w:r>
      <w:r w:rsidR="007B6A20" w:rsidRPr="004E6816">
        <w:rPr>
          <w:rFonts w:ascii="Arial" w:hAnsi="Arial" w:cs="Arial"/>
          <w:sz w:val="22"/>
          <w:szCs w:val="22"/>
        </w:rPr>
        <w:t xml:space="preserve"> (NIP 648 274 33 51)</w:t>
      </w:r>
      <w:r w:rsidR="004D69A2" w:rsidRPr="004E6816">
        <w:rPr>
          <w:rFonts w:ascii="Arial" w:hAnsi="Arial" w:cs="Arial"/>
          <w:sz w:val="22"/>
          <w:szCs w:val="22"/>
        </w:rPr>
        <w:t>.</w:t>
      </w:r>
    </w:p>
    <w:p w:rsidR="004D69A2" w:rsidRDefault="004D69A2" w:rsidP="00911A90">
      <w:pPr>
        <w:pStyle w:val="Tekstpodstawowywcity"/>
        <w:numPr>
          <w:ilvl w:val="0"/>
          <w:numId w:val="28"/>
        </w:numPr>
        <w:spacing w:line="276" w:lineRule="auto"/>
        <w:ind w:right="22"/>
        <w:jc w:val="both"/>
        <w:rPr>
          <w:rFonts w:ascii="Arial" w:hAnsi="Arial" w:cs="Arial"/>
          <w:sz w:val="22"/>
          <w:szCs w:val="22"/>
        </w:rPr>
      </w:pPr>
      <w:r w:rsidRPr="004E6816">
        <w:rPr>
          <w:rFonts w:ascii="Arial" w:hAnsi="Arial" w:cs="Arial"/>
          <w:sz w:val="22"/>
          <w:szCs w:val="22"/>
        </w:rPr>
        <w:t xml:space="preserve">Wykonawca wystawi fakturę w ciągu 7 dni od dnia obustronnego podpisania protokołu odbioru </w:t>
      </w:r>
      <w:r w:rsidR="00AD3D2E" w:rsidRPr="004E6816">
        <w:rPr>
          <w:rFonts w:ascii="Arial" w:hAnsi="Arial" w:cs="Arial"/>
          <w:sz w:val="22"/>
          <w:szCs w:val="22"/>
        </w:rPr>
        <w:t>końcow</w:t>
      </w:r>
      <w:r w:rsidR="006179A0" w:rsidRPr="004E6816">
        <w:rPr>
          <w:rFonts w:ascii="Arial" w:hAnsi="Arial" w:cs="Arial"/>
          <w:sz w:val="22"/>
          <w:szCs w:val="22"/>
        </w:rPr>
        <w:t xml:space="preserve">ego </w:t>
      </w:r>
      <w:r w:rsidR="005A39E1" w:rsidRPr="004E6816">
        <w:rPr>
          <w:rFonts w:ascii="Arial" w:hAnsi="Arial" w:cs="Arial"/>
          <w:sz w:val="22"/>
          <w:szCs w:val="22"/>
        </w:rPr>
        <w:t>przedmiotu umowy</w:t>
      </w:r>
      <w:r w:rsidR="00AD3D2E" w:rsidRPr="004E6816">
        <w:rPr>
          <w:rFonts w:ascii="Arial" w:hAnsi="Arial" w:cs="Arial"/>
          <w:sz w:val="22"/>
          <w:szCs w:val="22"/>
        </w:rPr>
        <w:t>.</w:t>
      </w:r>
    </w:p>
    <w:p w:rsidR="004D63A1" w:rsidRPr="004D63A1" w:rsidRDefault="004D63A1" w:rsidP="00911A90">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4D63A1">
        <w:rPr>
          <w:rFonts w:ascii="Arial" w:hAnsi="Arial" w:cs="Arial"/>
          <w:sz w:val="22"/>
          <w:szCs w:val="22"/>
        </w:rPr>
        <w:t>xml</w:t>
      </w:r>
      <w:proofErr w:type="spellEnd"/>
      <w:r w:rsidRPr="004D63A1">
        <w:rPr>
          <w:rFonts w:ascii="Arial" w:hAnsi="Arial" w:cs="Arial"/>
          <w:sz w:val="22"/>
          <w:szCs w:val="22"/>
        </w:rPr>
        <w:t xml:space="preserve"> (wystawionej poprzez platformę PEF).</w:t>
      </w:r>
    </w:p>
    <w:p w:rsidR="004D63A1" w:rsidRPr="004D63A1" w:rsidRDefault="004D63A1" w:rsidP="00911A90">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W przypadku wystawiania faktur w wersji papierowej Wykonawca wystawi fakturę w 2 egz. i dostarczy ją do siedziby Zamawiającego (do Wydziału Inwestycji i Remontów lub kancelarii  UM).</w:t>
      </w:r>
    </w:p>
    <w:p w:rsidR="004D63A1" w:rsidRPr="004D63A1" w:rsidRDefault="004D63A1" w:rsidP="00911A90">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W przypadku wystawiania faktur w wersji elektronicznej (w formacie PDF lub innym nieedytowalnym) Wykonawca prześle ją na adres mailowy UM – sekretariat _WI@um.zabrze.pl</w:t>
      </w:r>
    </w:p>
    <w:p w:rsidR="004D63A1" w:rsidRPr="004D63A1" w:rsidRDefault="004D63A1" w:rsidP="00911A90">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W przypadku wystawiania faktur ustrukturyzowanych Wykonawca obowiązany jest wystawić fakturę na Platformie Elektronicznego Fakturowania (PEF) ze wskazaniem numeru GLN: 5907772093238, pod którym faktura zostanie odebrana przez Zamawiającego.</w:t>
      </w:r>
    </w:p>
    <w:p w:rsidR="004D63A1" w:rsidRPr="004D63A1" w:rsidRDefault="004D63A1" w:rsidP="004D63A1">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Numer PEF Wykonawcy ……………………………………</w:t>
      </w:r>
      <w:r w:rsidR="00911A90">
        <w:rPr>
          <w:rFonts w:ascii="Arial" w:hAnsi="Arial" w:cs="Arial"/>
          <w:sz w:val="22"/>
          <w:szCs w:val="22"/>
        </w:rPr>
        <w:t>……………………………………</w:t>
      </w:r>
    </w:p>
    <w:p w:rsidR="004D63A1" w:rsidRPr="00911A90" w:rsidRDefault="004D63A1" w:rsidP="00911A90">
      <w:pPr>
        <w:pStyle w:val="Tekstpodstawowywcity"/>
        <w:numPr>
          <w:ilvl w:val="0"/>
          <w:numId w:val="28"/>
        </w:numPr>
        <w:spacing w:line="276" w:lineRule="auto"/>
        <w:ind w:right="22"/>
        <w:jc w:val="both"/>
        <w:rPr>
          <w:rFonts w:ascii="Arial" w:hAnsi="Arial" w:cs="Arial"/>
          <w:sz w:val="22"/>
          <w:szCs w:val="22"/>
        </w:rPr>
      </w:pPr>
      <w:r w:rsidRPr="004D63A1">
        <w:rPr>
          <w:rFonts w:ascii="Arial" w:hAnsi="Arial" w:cs="Arial"/>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rsidR="004D69A2" w:rsidRPr="004E6816" w:rsidRDefault="004D69A2" w:rsidP="00911A90">
      <w:pPr>
        <w:pStyle w:val="Tekstpodstawowywcity"/>
        <w:numPr>
          <w:ilvl w:val="0"/>
          <w:numId w:val="28"/>
        </w:numPr>
        <w:spacing w:line="276" w:lineRule="auto"/>
        <w:ind w:right="22"/>
        <w:jc w:val="both"/>
        <w:rPr>
          <w:rFonts w:ascii="Arial" w:hAnsi="Arial" w:cs="Arial"/>
          <w:color w:val="000000"/>
          <w:sz w:val="22"/>
          <w:szCs w:val="22"/>
        </w:rPr>
      </w:pPr>
      <w:r w:rsidRPr="004E6816">
        <w:rPr>
          <w:rFonts w:ascii="Arial" w:hAnsi="Arial" w:cs="Arial"/>
          <w:sz w:val="22"/>
          <w:szCs w:val="22"/>
        </w:rPr>
        <w:t>Wykonawca zobowiązany jest dołączyć do faktury dowód zapłaty  wynagrodzenia Podwykonawcy/ dalszemu Podwykonawcy, jeżeli roboty</w:t>
      </w:r>
      <w:r w:rsidR="00B27EF9" w:rsidRPr="004E6816">
        <w:rPr>
          <w:rFonts w:ascii="Arial" w:hAnsi="Arial" w:cs="Arial"/>
          <w:sz w:val="22"/>
          <w:szCs w:val="22"/>
        </w:rPr>
        <w:t>,</w:t>
      </w:r>
      <w:r w:rsidR="003710BB" w:rsidRPr="004E6816">
        <w:rPr>
          <w:rFonts w:ascii="Arial" w:hAnsi="Arial" w:cs="Arial"/>
          <w:sz w:val="22"/>
          <w:szCs w:val="22"/>
        </w:rPr>
        <w:t xml:space="preserve"> dostawy</w:t>
      </w:r>
      <w:r w:rsidRPr="004E6816">
        <w:rPr>
          <w:rFonts w:ascii="Arial" w:hAnsi="Arial" w:cs="Arial"/>
          <w:sz w:val="22"/>
          <w:szCs w:val="22"/>
        </w:rPr>
        <w:t xml:space="preserve"> </w:t>
      </w:r>
      <w:r w:rsidR="00B27EF9" w:rsidRPr="004E6816">
        <w:rPr>
          <w:rFonts w:ascii="Arial" w:hAnsi="Arial" w:cs="Arial"/>
          <w:sz w:val="22"/>
          <w:szCs w:val="22"/>
        </w:rPr>
        <w:t>lub usługi</w:t>
      </w:r>
      <w:r w:rsidR="00B27EF9" w:rsidRPr="004E6816">
        <w:rPr>
          <w:rFonts w:ascii="Arial" w:hAnsi="Arial" w:cs="Arial"/>
          <w:color w:val="000000"/>
          <w:sz w:val="22"/>
          <w:szCs w:val="22"/>
        </w:rPr>
        <w:t xml:space="preserve"> </w:t>
      </w:r>
      <w:r w:rsidRPr="004E6816">
        <w:rPr>
          <w:rFonts w:ascii="Arial" w:hAnsi="Arial" w:cs="Arial"/>
          <w:color w:val="000000"/>
          <w:sz w:val="22"/>
          <w:szCs w:val="22"/>
        </w:rPr>
        <w:t xml:space="preserve">w  okresie rozliczeniowym były wykonywane przez Podwykonawcę lub dalszego Podwykonawcę </w:t>
      </w:r>
      <w:r w:rsidRPr="004E6816">
        <w:rPr>
          <w:rFonts w:ascii="Arial" w:hAnsi="Arial" w:cs="Arial"/>
          <w:color w:val="000000"/>
          <w:sz w:val="22"/>
          <w:szCs w:val="22"/>
        </w:rPr>
        <w:lastRenderedPageBreak/>
        <w:t xml:space="preserve">oraz oświadczenie, że przy realizacji umowy nie zatrudniał innych Podwykonawców nie wymienionych w umowie. </w:t>
      </w:r>
    </w:p>
    <w:p w:rsidR="004D69A2" w:rsidRPr="004E6816" w:rsidRDefault="004D69A2" w:rsidP="00911A90">
      <w:pPr>
        <w:pStyle w:val="Tekstpodstawowywcity"/>
        <w:numPr>
          <w:ilvl w:val="0"/>
          <w:numId w:val="28"/>
        </w:numPr>
        <w:spacing w:line="276" w:lineRule="auto"/>
        <w:ind w:right="22"/>
        <w:jc w:val="both"/>
        <w:rPr>
          <w:rFonts w:ascii="Arial" w:hAnsi="Arial" w:cs="Arial"/>
          <w:color w:val="000000"/>
          <w:sz w:val="22"/>
          <w:szCs w:val="22"/>
        </w:rPr>
      </w:pPr>
      <w:r w:rsidRPr="004E6816">
        <w:rPr>
          <w:rFonts w:ascii="Arial" w:hAnsi="Arial" w:cs="Arial"/>
          <w:color w:val="000000"/>
          <w:sz w:val="22"/>
          <w:szCs w:val="22"/>
        </w:rPr>
        <w:t>Brak w/w dowodu stanowi podstawę do zatrzymania z faktury należności stanowiącej wynagrodzenie Podwykonawcy/dalszego Podwykonawcy.</w:t>
      </w:r>
    </w:p>
    <w:p w:rsidR="004D69A2" w:rsidRPr="004E6816" w:rsidRDefault="004D69A2" w:rsidP="00911A90">
      <w:pPr>
        <w:pStyle w:val="Tekstpodstawowywcity"/>
        <w:numPr>
          <w:ilvl w:val="0"/>
          <w:numId w:val="28"/>
        </w:numPr>
        <w:spacing w:line="276" w:lineRule="auto"/>
        <w:ind w:right="66"/>
        <w:jc w:val="both"/>
        <w:rPr>
          <w:rFonts w:ascii="Arial" w:hAnsi="Arial" w:cs="Arial"/>
          <w:strike/>
          <w:color w:val="FF0000"/>
          <w:sz w:val="22"/>
          <w:szCs w:val="22"/>
        </w:rPr>
      </w:pPr>
      <w:r w:rsidRPr="004E6816">
        <w:rPr>
          <w:rFonts w:ascii="Arial" w:hAnsi="Arial" w:cs="Arial"/>
          <w:sz w:val="22"/>
          <w:szCs w:val="22"/>
        </w:rPr>
        <w:t>Jeżeli w terminie do 7 dni przed terminem zapłaty faktury  Wykonawca nie przedstawi dokumentów potwierdzających rozliczenie z Podwykonawcą/dalszy</w:t>
      </w:r>
      <w:r w:rsidR="007B6A20" w:rsidRPr="004E6816">
        <w:rPr>
          <w:rFonts w:ascii="Arial" w:hAnsi="Arial" w:cs="Arial"/>
          <w:sz w:val="22"/>
          <w:szCs w:val="22"/>
        </w:rPr>
        <w:t>m Podwykonawcą</w:t>
      </w:r>
      <w:r w:rsidRPr="004E6816">
        <w:rPr>
          <w:rFonts w:ascii="Arial" w:hAnsi="Arial" w:cs="Arial"/>
          <w:sz w:val="22"/>
          <w:szCs w:val="22"/>
        </w:rPr>
        <w:t xml:space="preserve"> środki zostaną przekazane bezpośrednio</w:t>
      </w:r>
      <w:r w:rsidR="009409AC" w:rsidRPr="004E6816">
        <w:rPr>
          <w:rFonts w:ascii="Arial" w:hAnsi="Arial" w:cs="Arial"/>
          <w:sz w:val="22"/>
          <w:szCs w:val="22"/>
        </w:rPr>
        <w:t xml:space="preserve"> na konto Podwykonawcy/dalszego </w:t>
      </w:r>
      <w:r w:rsidRPr="004E6816">
        <w:rPr>
          <w:rFonts w:ascii="Arial" w:hAnsi="Arial" w:cs="Arial"/>
          <w:sz w:val="22"/>
          <w:szCs w:val="22"/>
        </w:rPr>
        <w:t>Podwykonawcy</w:t>
      </w:r>
      <w:r w:rsidR="009409AC" w:rsidRPr="004E6816">
        <w:rPr>
          <w:rFonts w:ascii="Arial" w:hAnsi="Arial" w:cs="Arial"/>
          <w:sz w:val="22"/>
          <w:szCs w:val="22"/>
        </w:rPr>
        <w:t>.</w:t>
      </w:r>
      <w:r w:rsidRPr="004E6816">
        <w:rPr>
          <w:rFonts w:ascii="Arial" w:hAnsi="Arial" w:cs="Arial"/>
          <w:strike/>
          <w:color w:val="FF0000"/>
          <w:sz w:val="22"/>
          <w:szCs w:val="22"/>
          <w:u w:val="single"/>
        </w:rPr>
        <w:t xml:space="preserve"> </w:t>
      </w:r>
    </w:p>
    <w:p w:rsidR="004D69A2" w:rsidRPr="004E6816" w:rsidRDefault="004D69A2" w:rsidP="00911A90">
      <w:pPr>
        <w:pStyle w:val="Tekstpodstawowywcity"/>
        <w:numPr>
          <w:ilvl w:val="0"/>
          <w:numId w:val="28"/>
        </w:numPr>
        <w:spacing w:line="276" w:lineRule="auto"/>
        <w:ind w:right="66"/>
        <w:jc w:val="both"/>
        <w:rPr>
          <w:rFonts w:ascii="Arial" w:hAnsi="Arial" w:cs="Arial"/>
          <w:color w:val="000000"/>
          <w:sz w:val="22"/>
          <w:szCs w:val="22"/>
        </w:rPr>
      </w:pPr>
      <w:r w:rsidRPr="004E6816">
        <w:rPr>
          <w:rFonts w:ascii="Arial" w:hAnsi="Arial" w:cs="Arial"/>
          <w:color w:val="000000"/>
          <w:sz w:val="22"/>
          <w:szCs w:val="22"/>
        </w:rPr>
        <w:t xml:space="preserve">Wynagrodzenie, o którym mowa w ust. </w:t>
      </w:r>
      <w:r w:rsidR="00224AB9">
        <w:rPr>
          <w:rFonts w:ascii="Arial" w:hAnsi="Arial" w:cs="Arial"/>
          <w:color w:val="000000"/>
          <w:sz w:val="22"/>
          <w:szCs w:val="22"/>
        </w:rPr>
        <w:t>11 i 12</w:t>
      </w:r>
      <w:r w:rsidR="00B27EF9" w:rsidRPr="004E6816">
        <w:rPr>
          <w:rFonts w:ascii="Arial" w:hAnsi="Arial" w:cs="Arial"/>
          <w:sz w:val="22"/>
          <w:szCs w:val="22"/>
        </w:rPr>
        <w:t xml:space="preserve"> </w:t>
      </w:r>
      <w:r w:rsidRPr="004E6816">
        <w:rPr>
          <w:rFonts w:ascii="Arial" w:hAnsi="Arial" w:cs="Arial"/>
          <w:color w:val="000000"/>
          <w:sz w:val="22"/>
          <w:szCs w:val="22"/>
        </w:rPr>
        <w:t>dotyczy wyłącznie należności powstałych po zaakceptowaniu przez Zamawi</w:t>
      </w:r>
      <w:r w:rsidR="000C7FE5" w:rsidRPr="004E6816">
        <w:rPr>
          <w:rFonts w:ascii="Arial" w:hAnsi="Arial" w:cs="Arial"/>
          <w:color w:val="000000"/>
          <w:sz w:val="22"/>
          <w:szCs w:val="22"/>
        </w:rPr>
        <w:t>ającego umowy o podwykonawstwo i</w:t>
      </w:r>
      <w:r w:rsidRPr="004E6816">
        <w:rPr>
          <w:rFonts w:ascii="Arial" w:hAnsi="Arial" w:cs="Arial"/>
          <w:color w:val="000000"/>
          <w:sz w:val="22"/>
          <w:szCs w:val="22"/>
        </w:rPr>
        <w:t xml:space="preserve"> po przedłożeniu Zamawiającemu poświadczonej za zgodność z oryginałem kopii umowy </w:t>
      </w:r>
      <w:r w:rsidR="001247D6" w:rsidRPr="004E6816">
        <w:rPr>
          <w:rFonts w:ascii="Arial" w:hAnsi="Arial" w:cs="Arial"/>
          <w:color w:val="000000"/>
          <w:sz w:val="22"/>
          <w:szCs w:val="22"/>
        </w:rPr>
        <w:t xml:space="preserve">                                         </w:t>
      </w:r>
      <w:r w:rsidRPr="004E6816">
        <w:rPr>
          <w:rFonts w:ascii="Arial" w:hAnsi="Arial" w:cs="Arial"/>
          <w:color w:val="000000"/>
          <w:sz w:val="22"/>
          <w:szCs w:val="22"/>
        </w:rPr>
        <w:t xml:space="preserve">o podwykonawstwo, której przedmiotem są </w:t>
      </w:r>
      <w:r w:rsidR="007B6A20" w:rsidRPr="004E6816">
        <w:rPr>
          <w:rFonts w:ascii="Arial" w:hAnsi="Arial" w:cs="Arial"/>
          <w:color w:val="000000"/>
          <w:sz w:val="22"/>
          <w:szCs w:val="22"/>
        </w:rPr>
        <w:t>roboty budowlane lub dostawy lub usługi</w:t>
      </w:r>
      <w:r w:rsidRPr="004E6816">
        <w:rPr>
          <w:rFonts w:ascii="Arial" w:hAnsi="Arial" w:cs="Arial"/>
          <w:color w:val="000000"/>
          <w:sz w:val="22"/>
          <w:szCs w:val="22"/>
        </w:rPr>
        <w:t>.</w:t>
      </w:r>
    </w:p>
    <w:p w:rsidR="004D69A2" w:rsidRPr="004E6816" w:rsidRDefault="004D69A2" w:rsidP="00911A90">
      <w:pPr>
        <w:pStyle w:val="Tekstpodstawowywcity"/>
        <w:numPr>
          <w:ilvl w:val="0"/>
          <w:numId w:val="28"/>
        </w:numPr>
        <w:spacing w:line="276" w:lineRule="auto"/>
        <w:ind w:right="66"/>
        <w:jc w:val="both"/>
        <w:rPr>
          <w:rFonts w:ascii="Arial" w:hAnsi="Arial" w:cs="Arial"/>
          <w:color w:val="000000"/>
          <w:sz w:val="22"/>
          <w:szCs w:val="22"/>
        </w:rPr>
      </w:pPr>
      <w:r w:rsidRPr="004E6816">
        <w:rPr>
          <w:rFonts w:ascii="Arial" w:hAnsi="Arial" w:cs="Arial"/>
          <w:color w:val="000000"/>
          <w:sz w:val="22"/>
          <w:szCs w:val="22"/>
        </w:rPr>
        <w:t xml:space="preserve">Bezpośrednia zapłata obejmuje wyłącznie należne wynagrodzenie bez odsetek należnych Podwykonawcy lub dalszemu Podwykonawcy. </w:t>
      </w:r>
    </w:p>
    <w:p w:rsidR="004D69A2" w:rsidRPr="004E6816" w:rsidRDefault="004D69A2" w:rsidP="00911A90">
      <w:pPr>
        <w:pStyle w:val="Tekstpodstawowywcity"/>
        <w:numPr>
          <w:ilvl w:val="0"/>
          <w:numId w:val="28"/>
        </w:numPr>
        <w:spacing w:line="276" w:lineRule="auto"/>
        <w:ind w:right="66"/>
        <w:jc w:val="both"/>
        <w:rPr>
          <w:rFonts w:ascii="Arial" w:hAnsi="Arial" w:cs="Arial"/>
          <w:color w:val="000000"/>
          <w:sz w:val="22"/>
          <w:szCs w:val="22"/>
        </w:rPr>
      </w:pPr>
      <w:r w:rsidRPr="004E6816">
        <w:rPr>
          <w:rFonts w:ascii="Arial" w:hAnsi="Arial" w:cs="Arial"/>
          <w:color w:val="000000"/>
          <w:sz w:val="22"/>
          <w:szCs w:val="22"/>
        </w:rPr>
        <w:t xml:space="preserve">Przed dokonaniem zapłaty bezpośredniej za </w:t>
      </w:r>
      <w:r w:rsidR="007B6A20" w:rsidRPr="004E6816">
        <w:rPr>
          <w:rFonts w:ascii="Arial" w:hAnsi="Arial" w:cs="Arial"/>
          <w:color w:val="000000"/>
          <w:sz w:val="22"/>
          <w:szCs w:val="22"/>
        </w:rPr>
        <w:t xml:space="preserve">roboty budowlane, </w:t>
      </w:r>
      <w:r w:rsidRPr="004E6816">
        <w:rPr>
          <w:rFonts w:ascii="Arial" w:hAnsi="Arial" w:cs="Arial"/>
          <w:color w:val="000000"/>
          <w:sz w:val="22"/>
          <w:szCs w:val="22"/>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E6816" w:rsidRDefault="004D69A2" w:rsidP="00911A90">
      <w:pPr>
        <w:pStyle w:val="Tekstpodstawowywcity"/>
        <w:numPr>
          <w:ilvl w:val="0"/>
          <w:numId w:val="28"/>
        </w:numPr>
        <w:spacing w:line="276" w:lineRule="auto"/>
        <w:ind w:right="66"/>
        <w:jc w:val="both"/>
        <w:rPr>
          <w:rFonts w:ascii="Arial" w:hAnsi="Arial" w:cs="Arial"/>
          <w:color w:val="000000"/>
          <w:sz w:val="22"/>
          <w:szCs w:val="22"/>
        </w:rPr>
      </w:pPr>
      <w:r w:rsidRPr="004E6816">
        <w:rPr>
          <w:rFonts w:ascii="Arial" w:hAnsi="Arial" w:cs="Arial"/>
          <w:color w:val="000000"/>
          <w:sz w:val="22"/>
          <w:szCs w:val="22"/>
        </w:rPr>
        <w:t xml:space="preserve">W przypadku zgłoszenia uwag, o których mowa w ust. </w:t>
      </w:r>
      <w:r w:rsidR="00224AB9">
        <w:rPr>
          <w:rFonts w:ascii="Arial" w:hAnsi="Arial" w:cs="Arial"/>
          <w:sz w:val="22"/>
          <w:szCs w:val="22"/>
        </w:rPr>
        <w:t>16</w:t>
      </w:r>
      <w:r w:rsidRPr="004E6816">
        <w:rPr>
          <w:rFonts w:ascii="Arial" w:hAnsi="Arial" w:cs="Arial"/>
          <w:sz w:val="22"/>
          <w:szCs w:val="22"/>
        </w:rPr>
        <w:t>,</w:t>
      </w:r>
      <w:r w:rsidRPr="004E6816">
        <w:rPr>
          <w:rFonts w:ascii="Arial" w:hAnsi="Arial" w:cs="Arial"/>
          <w:color w:val="000000"/>
          <w:sz w:val="22"/>
          <w:szCs w:val="22"/>
        </w:rPr>
        <w:t xml:space="preserve"> w terminie 7 dni od doręczenia odpowiedzi na wezwanie, Zamawiający może:</w:t>
      </w:r>
    </w:p>
    <w:p w:rsidR="00F051C8" w:rsidRPr="004E6816" w:rsidRDefault="004D69A2" w:rsidP="00911A90">
      <w:pPr>
        <w:numPr>
          <w:ilvl w:val="0"/>
          <w:numId w:val="31"/>
        </w:numPr>
        <w:autoSpaceDE w:val="0"/>
        <w:autoSpaceDN w:val="0"/>
        <w:spacing w:line="276" w:lineRule="auto"/>
        <w:ind w:left="1080" w:right="66"/>
        <w:jc w:val="both"/>
        <w:rPr>
          <w:rFonts w:ascii="Arial" w:hAnsi="Arial" w:cs="Arial"/>
          <w:color w:val="000000"/>
          <w:sz w:val="22"/>
          <w:szCs w:val="22"/>
        </w:rPr>
      </w:pPr>
      <w:r w:rsidRPr="004E6816">
        <w:rPr>
          <w:rFonts w:ascii="Arial" w:hAnsi="Arial" w:cs="Arial"/>
          <w:color w:val="000000"/>
          <w:sz w:val="22"/>
          <w:szCs w:val="22"/>
        </w:rPr>
        <w:t>nie dokonać bezpośredniej zapłaty wynagrodzenia Podwykonawcy lub dalszemu Podwykonawcy, jeżeli Wykonawca wykaże niezasadność takiej zapłaty,  albo</w:t>
      </w:r>
    </w:p>
    <w:p w:rsidR="004D69A2" w:rsidRPr="004E6816" w:rsidRDefault="004D69A2" w:rsidP="00911A90">
      <w:pPr>
        <w:numPr>
          <w:ilvl w:val="0"/>
          <w:numId w:val="31"/>
        </w:numPr>
        <w:autoSpaceDE w:val="0"/>
        <w:autoSpaceDN w:val="0"/>
        <w:spacing w:line="276" w:lineRule="auto"/>
        <w:ind w:left="1080" w:right="66"/>
        <w:jc w:val="both"/>
        <w:rPr>
          <w:rFonts w:ascii="Arial" w:hAnsi="Arial" w:cs="Arial"/>
          <w:color w:val="000000"/>
          <w:sz w:val="22"/>
          <w:szCs w:val="22"/>
        </w:rPr>
      </w:pPr>
      <w:r w:rsidRPr="004E6816">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4E6816" w:rsidRDefault="004D69A2" w:rsidP="00911A90">
      <w:pPr>
        <w:numPr>
          <w:ilvl w:val="0"/>
          <w:numId w:val="31"/>
        </w:numPr>
        <w:autoSpaceDE w:val="0"/>
        <w:autoSpaceDN w:val="0"/>
        <w:spacing w:line="276" w:lineRule="auto"/>
        <w:ind w:left="1080" w:right="66"/>
        <w:jc w:val="both"/>
        <w:rPr>
          <w:rFonts w:ascii="Arial" w:hAnsi="Arial" w:cs="Arial"/>
          <w:color w:val="000000"/>
          <w:sz w:val="22"/>
          <w:szCs w:val="22"/>
        </w:rPr>
      </w:pPr>
      <w:r w:rsidRPr="004E6816">
        <w:rPr>
          <w:rFonts w:ascii="Arial" w:hAnsi="Arial" w:cs="Arial"/>
          <w:color w:val="000000"/>
          <w:sz w:val="22"/>
          <w:szCs w:val="22"/>
        </w:rPr>
        <w:t>dokonać bezpośredniej zapłaty wynagrodzenia Podwykonawcy lub dalszemu Podwykonawcy, jeżeli Podwykonawca lub dalszy Podwykonawca wykaże zasadność takiej zapłaty.</w:t>
      </w:r>
    </w:p>
    <w:p w:rsidR="004D69A2" w:rsidRPr="004E6816" w:rsidRDefault="004D69A2" w:rsidP="00911A90">
      <w:pPr>
        <w:pStyle w:val="Tekstpodstawowywcity"/>
        <w:numPr>
          <w:ilvl w:val="0"/>
          <w:numId w:val="29"/>
        </w:numPr>
        <w:spacing w:line="276" w:lineRule="auto"/>
        <w:ind w:right="66"/>
        <w:jc w:val="both"/>
        <w:rPr>
          <w:rFonts w:ascii="Arial" w:hAnsi="Arial" w:cs="Arial"/>
          <w:color w:val="000000"/>
          <w:sz w:val="22"/>
          <w:szCs w:val="22"/>
        </w:rPr>
      </w:pPr>
      <w:r w:rsidRPr="004E6816">
        <w:rPr>
          <w:rFonts w:ascii="Arial" w:hAnsi="Arial" w:cs="Arial"/>
          <w:color w:val="000000"/>
          <w:sz w:val="22"/>
          <w:szCs w:val="22"/>
        </w:rPr>
        <w:t xml:space="preserve">W przypadku dokonania bezpośredniej zapłaty Podwykonawcy lub dalszemu Podwykonawcy, Zamawiający potrąca kwotę  wypłaconego wynagrodzenia </w:t>
      </w:r>
      <w:r w:rsidR="00055C49" w:rsidRPr="004E6816">
        <w:rPr>
          <w:rFonts w:ascii="Arial" w:hAnsi="Arial" w:cs="Arial"/>
          <w:color w:val="000000"/>
          <w:sz w:val="22"/>
          <w:szCs w:val="22"/>
        </w:rPr>
        <w:t xml:space="preserve">                                      </w:t>
      </w:r>
      <w:r w:rsidR="0017764D">
        <w:rPr>
          <w:rFonts w:ascii="Arial" w:hAnsi="Arial" w:cs="Arial"/>
          <w:color w:val="000000"/>
          <w:sz w:val="22"/>
          <w:szCs w:val="22"/>
        </w:rPr>
        <w:t xml:space="preserve">                </w:t>
      </w:r>
      <w:r w:rsidR="00055C49" w:rsidRPr="004E6816">
        <w:rPr>
          <w:rFonts w:ascii="Arial" w:hAnsi="Arial" w:cs="Arial"/>
          <w:color w:val="000000"/>
          <w:sz w:val="22"/>
          <w:szCs w:val="22"/>
        </w:rPr>
        <w:t xml:space="preserve">  </w:t>
      </w:r>
      <w:r w:rsidRPr="004E6816">
        <w:rPr>
          <w:rFonts w:ascii="Arial" w:hAnsi="Arial" w:cs="Arial"/>
          <w:color w:val="000000"/>
          <w:sz w:val="22"/>
          <w:szCs w:val="22"/>
        </w:rPr>
        <w:t>z wynagrodzenia należnego Wykonawcy.</w:t>
      </w:r>
    </w:p>
    <w:p w:rsidR="000960A8" w:rsidRPr="004E6816" w:rsidRDefault="004D69A2" w:rsidP="00911A90">
      <w:pPr>
        <w:pStyle w:val="Tekstpodstawowywcity"/>
        <w:numPr>
          <w:ilvl w:val="0"/>
          <w:numId w:val="29"/>
        </w:numPr>
        <w:spacing w:line="276" w:lineRule="auto"/>
        <w:ind w:right="66"/>
        <w:jc w:val="both"/>
        <w:rPr>
          <w:rFonts w:ascii="Arial" w:hAnsi="Arial" w:cs="Arial"/>
          <w:color w:val="000000"/>
          <w:sz w:val="22"/>
          <w:szCs w:val="22"/>
        </w:rPr>
      </w:pPr>
      <w:r w:rsidRPr="004E6816">
        <w:rPr>
          <w:rFonts w:ascii="Arial" w:hAnsi="Arial" w:cs="Arial"/>
          <w:sz w:val="22"/>
          <w:szCs w:val="22"/>
        </w:rPr>
        <w:t xml:space="preserve">Zapłata </w:t>
      </w:r>
      <w:r w:rsidR="00FC1C8B">
        <w:rPr>
          <w:rFonts w:ascii="Arial" w:hAnsi="Arial" w:cs="Arial"/>
          <w:sz w:val="22"/>
          <w:szCs w:val="22"/>
        </w:rPr>
        <w:t>nastąpi</w:t>
      </w:r>
      <w:r w:rsidRPr="004E6816">
        <w:rPr>
          <w:rFonts w:ascii="Arial" w:hAnsi="Arial" w:cs="Arial"/>
          <w:sz w:val="22"/>
          <w:szCs w:val="22"/>
        </w:rPr>
        <w:t xml:space="preserve"> przelewem w ciągu 21 dni kalendarzowych od daty otrzymania faktury, na rachunek bankowy Wykonawcy podany na fakturze.</w:t>
      </w:r>
    </w:p>
    <w:p w:rsidR="00F051C8" w:rsidRPr="004E6816" w:rsidRDefault="000960A8" w:rsidP="00911A90">
      <w:pPr>
        <w:pStyle w:val="Tekstpodstawowywcity"/>
        <w:numPr>
          <w:ilvl w:val="0"/>
          <w:numId w:val="29"/>
        </w:numPr>
        <w:spacing w:line="276" w:lineRule="auto"/>
        <w:ind w:right="66"/>
        <w:jc w:val="both"/>
        <w:rPr>
          <w:rFonts w:ascii="Arial" w:hAnsi="Arial" w:cs="Arial"/>
          <w:sz w:val="22"/>
          <w:szCs w:val="22"/>
        </w:rPr>
      </w:pPr>
      <w:r w:rsidRPr="004E6816">
        <w:rPr>
          <w:rFonts w:ascii="Arial" w:hAnsi="Arial" w:cs="Arial"/>
          <w:sz w:val="22"/>
          <w:szCs w:val="22"/>
        </w:rPr>
        <w:t xml:space="preserve">W przypadku opisanym w ust. </w:t>
      </w:r>
      <w:r w:rsidR="00224AB9">
        <w:rPr>
          <w:rFonts w:ascii="Arial" w:hAnsi="Arial" w:cs="Arial"/>
          <w:sz w:val="22"/>
          <w:szCs w:val="22"/>
        </w:rPr>
        <w:t>11</w:t>
      </w:r>
      <w:r w:rsidRPr="004E6816">
        <w:rPr>
          <w:rFonts w:ascii="Arial" w:hAnsi="Arial" w:cs="Arial"/>
          <w:sz w:val="22"/>
          <w:szCs w:val="22"/>
        </w:rPr>
        <w:t xml:space="preserve"> do 1</w:t>
      </w:r>
      <w:r w:rsidR="00B27EF9" w:rsidRPr="004E6816">
        <w:rPr>
          <w:rFonts w:ascii="Arial" w:hAnsi="Arial" w:cs="Arial"/>
          <w:sz w:val="22"/>
          <w:szCs w:val="22"/>
        </w:rPr>
        <w:t>4</w:t>
      </w:r>
      <w:r w:rsidRPr="004E6816">
        <w:rPr>
          <w:rFonts w:ascii="Arial" w:hAnsi="Arial" w:cs="Arial"/>
          <w:sz w:val="22"/>
          <w:szCs w:val="22"/>
        </w:rPr>
        <w:t xml:space="preserve"> przekroczenie terminu płatności faktury nie będzie stanowiło podstawy dla Wykonawcy do naliczenia kar za nieterminową zapłatę faktury.  </w:t>
      </w:r>
    </w:p>
    <w:p w:rsidR="00C9669C" w:rsidRPr="004E6816" w:rsidRDefault="00C9669C" w:rsidP="001D4FC2">
      <w:pPr>
        <w:pStyle w:val="Tekstpodstawowywcity"/>
        <w:spacing w:line="276" w:lineRule="auto"/>
        <w:ind w:left="0" w:right="66"/>
        <w:jc w:val="both"/>
        <w:rPr>
          <w:rFonts w:ascii="Arial" w:hAnsi="Arial" w:cs="Arial"/>
          <w:sz w:val="22"/>
          <w:szCs w:val="22"/>
        </w:rPr>
      </w:pPr>
    </w:p>
    <w:p w:rsidR="004D69A2" w:rsidRDefault="004D69A2" w:rsidP="007141E4">
      <w:pPr>
        <w:pStyle w:val="Tekstpodstawowywcity"/>
        <w:spacing w:before="120"/>
        <w:ind w:left="0" w:right="675"/>
        <w:jc w:val="center"/>
        <w:rPr>
          <w:rFonts w:ascii="Arial" w:hAnsi="Arial" w:cs="Arial"/>
          <w:b/>
          <w:bCs/>
          <w:sz w:val="22"/>
          <w:szCs w:val="22"/>
        </w:rPr>
      </w:pPr>
      <w:r w:rsidRPr="004E6816">
        <w:rPr>
          <w:rFonts w:ascii="Arial" w:hAnsi="Arial" w:cs="Arial"/>
          <w:b/>
          <w:bCs/>
          <w:sz w:val="22"/>
          <w:szCs w:val="22"/>
        </w:rPr>
        <w:t>§ 11</w:t>
      </w:r>
    </w:p>
    <w:p w:rsidR="00603705" w:rsidRPr="004E6816" w:rsidRDefault="00603705" w:rsidP="007141E4">
      <w:pPr>
        <w:pStyle w:val="Tekstpodstawowywcity"/>
        <w:spacing w:before="120"/>
        <w:ind w:left="0" w:right="675"/>
        <w:jc w:val="center"/>
        <w:rPr>
          <w:rFonts w:ascii="Arial" w:hAnsi="Arial" w:cs="Arial"/>
          <w:b/>
          <w:bCs/>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Zabezpieczenie należytego wykonania umowy</w:t>
      </w:r>
    </w:p>
    <w:p w:rsidR="006179A0" w:rsidRPr="004E6816" w:rsidRDefault="006179A0" w:rsidP="007141E4">
      <w:pPr>
        <w:pStyle w:val="Tekstpodstawowywcity"/>
        <w:spacing w:line="276" w:lineRule="auto"/>
        <w:ind w:left="0" w:right="675"/>
        <w:jc w:val="center"/>
        <w:rPr>
          <w:rFonts w:ascii="Arial" w:hAnsi="Arial" w:cs="Arial"/>
          <w:b/>
          <w:bCs/>
          <w:sz w:val="22"/>
          <w:szCs w:val="22"/>
        </w:rPr>
      </w:pP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należytego wykonania umowy ustala się na 10% ceny ofertowej</w:t>
      </w:r>
      <w:r w:rsidR="00AD3D2E" w:rsidRPr="004E6816">
        <w:rPr>
          <w:rFonts w:ascii="Arial" w:hAnsi="Arial" w:cs="Arial"/>
          <w:sz w:val="22"/>
          <w:szCs w:val="22"/>
        </w:rPr>
        <w:t>.</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obowiązuje od daty podpisania umowy do 30. dni od daty podpisania protokołu odbioru końcowego.</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Zabezpieczenie należytego wykonania umowy wynosi </w:t>
      </w:r>
      <w:r w:rsidR="005E4D9F" w:rsidRPr="004E6816">
        <w:rPr>
          <w:rFonts w:ascii="Arial" w:hAnsi="Arial" w:cs="Arial"/>
          <w:b/>
          <w:sz w:val="22"/>
          <w:szCs w:val="22"/>
        </w:rPr>
        <w:t>……………………</w:t>
      </w:r>
      <w:r w:rsidRPr="004E6816">
        <w:rPr>
          <w:rFonts w:ascii="Arial" w:hAnsi="Arial" w:cs="Arial"/>
          <w:b/>
          <w:sz w:val="22"/>
          <w:szCs w:val="22"/>
        </w:rPr>
        <w:t xml:space="preserve"> PLN</w:t>
      </w:r>
      <w:r w:rsidRPr="004E6816">
        <w:rPr>
          <w:rFonts w:ascii="Arial" w:hAnsi="Arial" w:cs="Arial"/>
          <w:sz w:val="22"/>
          <w:szCs w:val="22"/>
        </w:rPr>
        <w:t xml:space="preserve"> (słownie: </w:t>
      </w:r>
      <w:r w:rsidR="005E4D9F" w:rsidRPr="004E6816">
        <w:rPr>
          <w:rFonts w:ascii="Arial" w:hAnsi="Arial" w:cs="Arial"/>
          <w:sz w:val="22"/>
          <w:szCs w:val="22"/>
        </w:rPr>
        <w:t>…………………………………………………………………</w:t>
      </w:r>
      <w:r w:rsidR="00AE09F6" w:rsidRPr="004E6816">
        <w:rPr>
          <w:rFonts w:ascii="Arial" w:hAnsi="Arial" w:cs="Arial"/>
          <w:sz w:val="22"/>
          <w:szCs w:val="22"/>
        </w:rPr>
        <w:t>/100)</w:t>
      </w:r>
      <w:r w:rsidRPr="004E6816">
        <w:rPr>
          <w:rFonts w:ascii="Arial" w:hAnsi="Arial" w:cs="Arial"/>
          <w:sz w:val="22"/>
          <w:szCs w:val="22"/>
        </w:rPr>
        <w:t>)</w:t>
      </w:r>
    </w:p>
    <w:p w:rsidR="005E4D9F"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lastRenderedPageBreak/>
        <w:t xml:space="preserve"> Zabezpieczenie zostało wniesione w dniu ………………w formie  ………………………</w:t>
      </w:r>
      <w:r w:rsidR="005E4D9F" w:rsidRPr="004E6816">
        <w:rPr>
          <w:rFonts w:ascii="Arial" w:hAnsi="Arial" w:cs="Arial"/>
          <w:sz w:val="22"/>
          <w:szCs w:val="22"/>
        </w:rPr>
        <w:t>…………………</w:t>
      </w:r>
      <w:r w:rsidR="00C9669C">
        <w:rPr>
          <w:rFonts w:ascii="Arial" w:hAnsi="Arial" w:cs="Arial"/>
          <w:sz w:val="22"/>
          <w:szCs w:val="22"/>
        </w:rPr>
        <w:t>………………………………………………………………..</w:t>
      </w:r>
    </w:p>
    <w:p w:rsidR="004D69A2" w:rsidRPr="004E6816" w:rsidRDefault="004D69A2" w:rsidP="00C34A74">
      <w:pPr>
        <w:pStyle w:val="Tekstpodstawowywcity"/>
        <w:tabs>
          <w:tab w:val="num" w:pos="1440"/>
        </w:tabs>
        <w:spacing w:line="276" w:lineRule="auto"/>
        <w:ind w:left="360" w:right="22"/>
        <w:jc w:val="both"/>
        <w:rPr>
          <w:rFonts w:ascii="Arial" w:hAnsi="Arial" w:cs="Arial"/>
          <w:sz w:val="22"/>
          <w:szCs w:val="22"/>
        </w:rPr>
      </w:pPr>
      <w:r w:rsidRPr="004E6816">
        <w:rPr>
          <w:rFonts w:ascii="Arial" w:hAnsi="Arial" w:cs="Arial"/>
          <w:sz w:val="22"/>
          <w:szCs w:val="22"/>
        </w:rPr>
        <w:t>……………………………………………………………………………………………………………</w:t>
      </w:r>
    </w:p>
    <w:p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zostanie zwrócone  Wykonawcy  w ciągu 30 dni po dokonaniu końcowego  odbioru przedmiotu umowy.</w:t>
      </w:r>
    </w:p>
    <w:p w:rsidR="00675415"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w:t>
      </w:r>
      <w:r w:rsidRPr="004E6816">
        <w:rPr>
          <w:rFonts w:ascii="Arial" w:hAnsi="Arial" w:cs="Arial"/>
          <w:b/>
          <w:sz w:val="22"/>
          <w:szCs w:val="22"/>
        </w:rPr>
        <w:t xml:space="preserve">Na okres </w:t>
      </w:r>
      <w:r w:rsidR="00224AB9">
        <w:rPr>
          <w:rFonts w:ascii="Arial" w:hAnsi="Arial" w:cs="Arial"/>
          <w:b/>
          <w:sz w:val="22"/>
          <w:szCs w:val="22"/>
        </w:rPr>
        <w:t>rękojmi</w:t>
      </w:r>
      <w:r w:rsidRPr="004E6816">
        <w:rPr>
          <w:rFonts w:ascii="Arial" w:hAnsi="Arial" w:cs="Arial"/>
          <w:sz w:val="22"/>
          <w:szCs w:val="22"/>
        </w:rPr>
        <w:t xml:space="preserve"> ( zgodnie z ofertą ) </w:t>
      </w:r>
      <w:r w:rsidRPr="004E6816">
        <w:rPr>
          <w:rFonts w:ascii="Arial" w:hAnsi="Arial" w:cs="Arial"/>
          <w:b/>
          <w:sz w:val="22"/>
          <w:szCs w:val="22"/>
        </w:rPr>
        <w:t>tj</w:t>
      </w:r>
      <w:r w:rsidR="00E32C9F" w:rsidRPr="004E6816">
        <w:rPr>
          <w:rFonts w:ascii="Arial" w:hAnsi="Arial" w:cs="Arial"/>
          <w:b/>
          <w:sz w:val="22"/>
          <w:szCs w:val="22"/>
        </w:rPr>
        <w:t>. …..</w:t>
      </w:r>
      <w:r w:rsidR="00AE09F6" w:rsidRPr="004E6816">
        <w:rPr>
          <w:rFonts w:ascii="Arial" w:hAnsi="Arial" w:cs="Arial"/>
          <w:b/>
          <w:sz w:val="22"/>
          <w:szCs w:val="22"/>
        </w:rPr>
        <w:t xml:space="preserve"> lat</w:t>
      </w:r>
      <w:r w:rsidR="00AE09F6" w:rsidRPr="004E6816">
        <w:rPr>
          <w:rFonts w:ascii="Arial" w:hAnsi="Arial" w:cs="Arial"/>
          <w:sz w:val="22"/>
          <w:szCs w:val="22"/>
        </w:rPr>
        <w:t xml:space="preserve"> </w:t>
      </w:r>
      <w:r w:rsidRPr="004E6816">
        <w:rPr>
          <w:rFonts w:ascii="Arial" w:hAnsi="Arial" w:cs="Arial"/>
          <w:sz w:val="22"/>
          <w:szCs w:val="22"/>
        </w:rPr>
        <w:t>Wykonawca złoży, w dniu podpisania protokołu odbioru końcowego, zabezpieczenie w wysokości 30 % wartości określonej w ust. 3. Zabezpieczenie zostanie zwrócone Wykonawcy w ciągu 15 dni po upływie terminu rękojmi.</w:t>
      </w:r>
    </w:p>
    <w:p w:rsidR="00B32C15" w:rsidRPr="004E6816" w:rsidRDefault="00B27EF9" w:rsidP="00D05263">
      <w:pPr>
        <w:pStyle w:val="Tekstpodstawowywcity"/>
        <w:numPr>
          <w:ilvl w:val="0"/>
          <w:numId w:val="30"/>
        </w:numPr>
        <w:tabs>
          <w:tab w:val="clear" w:pos="708"/>
          <w:tab w:val="num" w:pos="360"/>
        </w:tabs>
        <w:spacing w:after="120" w:line="276" w:lineRule="auto"/>
        <w:ind w:left="357" w:right="23" w:hanging="357"/>
        <w:jc w:val="both"/>
        <w:rPr>
          <w:rFonts w:ascii="Arial" w:hAnsi="Arial" w:cs="Arial"/>
          <w:sz w:val="22"/>
          <w:szCs w:val="22"/>
        </w:rPr>
      </w:pPr>
      <w:r w:rsidRPr="004E6816">
        <w:rPr>
          <w:rFonts w:ascii="Arial" w:hAnsi="Arial" w:cs="Arial"/>
          <w:sz w:val="22"/>
          <w:szCs w:val="22"/>
        </w:rPr>
        <w:t xml:space="preserve">Jeżeli Wykonawca nie przedłuży zabezpieczenia należytego wykonania </w:t>
      </w:r>
      <w:r w:rsidR="004D69A2" w:rsidRPr="004E6816">
        <w:rPr>
          <w:rFonts w:ascii="Arial" w:hAnsi="Arial" w:cs="Arial"/>
          <w:sz w:val="22"/>
          <w:szCs w:val="22"/>
        </w:rPr>
        <w:t>um</w:t>
      </w:r>
      <w:r w:rsidRPr="004E6816">
        <w:rPr>
          <w:rFonts w:ascii="Arial" w:hAnsi="Arial" w:cs="Arial"/>
          <w:sz w:val="22"/>
          <w:szCs w:val="22"/>
        </w:rPr>
        <w:t xml:space="preserve">owy lub nie </w:t>
      </w:r>
      <w:r w:rsidR="004D69A2" w:rsidRPr="004E6816">
        <w:rPr>
          <w:rFonts w:ascii="Arial" w:hAnsi="Arial" w:cs="Arial"/>
          <w:sz w:val="22"/>
          <w:szCs w:val="22"/>
        </w:rPr>
        <w:t>złoży w </w:t>
      </w:r>
      <w:r w:rsidRPr="004E6816">
        <w:rPr>
          <w:rFonts w:ascii="Arial" w:hAnsi="Arial" w:cs="Arial"/>
          <w:sz w:val="22"/>
          <w:szCs w:val="22"/>
        </w:rPr>
        <w:t xml:space="preserve">terminie zabezpieczenia na okres </w:t>
      </w:r>
      <w:r w:rsidR="004D69A2" w:rsidRPr="004E6816">
        <w:rPr>
          <w:rFonts w:ascii="Arial" w:hAnsi="Arial" w:cs="Arial"/>
          <w:sz w:val="22"/>
          <w:szCs w:val="22"/>
        </w:rPr>
        <w:t>rękojmi to Zamawiający dokona potrącenia należnej kwoty z wynagrodzenia określonego w § 7 ust 1.</w:t>
      </w:r>
    </w:p>
    <w:p w:rsidR="00E32C9F" w:rsidRPr="004E6816" w:rsidRDefault="00E32C9F" w:rsidP="00D05263">
      <w:pPr>
        <w:pStyle w:val="Tekstpodstawowywcity"/>
        <w:numPr>
          <w:ilvl w:val="0"/>
          <w:numId w:val="30"/>
        </w:numPr>
        <w:tabs>
          <w:tab w:val="clear" w:pos="708"/>
          <w:tab w:val="num" w:pos="426"/>
        </w:tabs>
        <w:spacing w:line="276" w:lineRule="auto"/>
        <w:ind w:left="426" w:right="23" w:hanging="426"/>
        <w:jc w:val="both"/>
        <w:rPr>
          <w:rFonts w:ascii="Arial" w:hAnsi="Arial" w:cs="Arial"/>
          <w:sz w:val="22"/>
          <w:szCs w:val="22"/>
        </w:rPr>
      </w:pPr>
      <w:r w:rsidRPr="004E6816">
        <w:rPr>
          <w:rFonts w:ascii="Arial" w:hAnsi="Arial" w:cs="Arial"/>
          <w:sz w:val="22"/>
          <w:szCs w:val="22"/>
        </w:rPr>
        <w:t xml:space="preserve">W przypadku, gdy okres </w:t>
      </w:r>
      <w:r w:rsidR="00417D48">
        <w:rPr>
          <w:rFonts w:ascii="Arial" w:hAnsi="Arial" w:cs="Arial"/>
          <w:sz w:val="22"/>
          <w:szCs w:val="22"/>
        </w:rPr>
        <w:t>rękojmi</w:t>
      </w:r>
      <w:r w:rsidRPr="004E6816">
        <w:rPr>
          <w:rFonts w:ascii="Arial" w:hAnsi="Arial" w:cs="Arial"/>
          <w:sz w:val="22"/>
          <w:szCs w:val="22"/>
        </w:rPr>
        <w:t xml:space="preserve"> jest dłuższy niż </w:t>
      </w:r>
      <w:r w:rsidR="00ED22BD">
        <w:rPr>
          <w:rFonts w:ascii="Arial" w:hAnsi="Arial" w:cs="Arial"/>
          <w:sz w:val="22"/>
          <w:szCs w:val="22"/>
        </w:rPr>
        <w:t>5</w:t>
      </w:r>
      <w:r w:rsidRPr="004E6816">
        <w:rPr>
          <w:rFonts w:ascii="Arial" w:hAnsi="Arial" w:cs="Arial"/>
          <w:sz w:val="22"/>
          <w:szCs w:val="22"/>
        </w:rPr>
        <w:t xml:space="preserve"> lat i Wykonawca wniósł zabezpieczenie na okres </w:t>
      </w:r>
      <w:r w:rsidR="006B2BDC">
        <w:rPr>
          <w:rFonts w:ascii="Arial" w:hAnsi="Arial" w:cs="Arial"/>
          <w:sz w:val="22"/>
          <w:szCs w:val="22"/>
        </w:rPr>
        <w:t>rękojmi</w:t>
      </w:r>
      <w:r w:rsidRPr="004E6816">
        <w:rPr>
          <w:rFonts w:ascii="Arial" w:hAnsi="Arial" w:cs="Arial"/>
          <w:sz w:val="22"/>
          <w:szCs w:val="22"/>
        </w:rPr>
        <w:t xml:space="preserve">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w:t>
      </w:r>
      <w:r w:rsidR="00417D48">
        <w:rPr>
          <w:rFonts w:ascii="Arial" w:hAnsi="Arial" w:cs="Arial"/>
          <w:sz w:val="22"/>
          <w:szCs w:val="22"/>
        </w:rPr>
        <w:t>rękojmi.</w:t>
      </w:r>
    </w:p>
    <w:p w:rsidR="004F2CFE" w:rsidRPr="004E6816" w:rsidRDefault="004F2CFE" w:rsidP="004F2CFE">
      <w:pPr>
        <w:pStyle w:val="Tekstpodstawowywcity"/>
        <w:spacing w:line="276" w:lineRule="auto"/>
        <w:ind w:right="23"/>
        <w:jc w:val="both"/>
        <w:rPr>
          <w:rFonts w:ascii="Arial" w:hAnsi="Arial" w:cs="Arial"/>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 12</w:t>
      </w:r>
    </w:p>
    <w:p w:rsidR="004F2CFE" w:rsidRPr="004E6816" w:rsidRDefault="004F2CFE" w:rsidP="007141E4">
      <w:pPr>
        <w:pStyle w:val="Tekstpodstawowywcity"/>
        <w:spacing w:line="276" w:lineRule="auto"/>
        <w:ind w:left="0" w:right="675"/>
        <w:jc w:val="center"/>
        <w:rPr>
          <w:rFonts w:ascii="Arial" w:hAnsi="Arial" w:cs="Arial"/>
          <w:b/>
          <w:bCs/>
          <w:sz w:val="22"/>
          <w:szCs w:val="22"/>
        </w:rPr>
      </w:pPr>
    </w:p>
    <w:p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Kary umowne</w:t>
      </w:r>
    </w:p>
    <w:p w:rsidR="004F2CFE" w:rsidRPr="004E6816" w:rsidRDefault="004F2CFE" w:rsidP="007141E4">
      <w:pPr>
        <w:pStyle w:val="Tekstpodstawowywcity"/>
        <w:spacing w:line="276" w:lineRule="auto"/>
        <w:ind w:left="0" w:right="675"/>
        <w:jc w:val="center"/>
        <w:rPr>
          <w:rFonts w:ascii="Arial" w:hAnsi="Arial" w:cs="Arial"/>
          <w:b/>
          <w:bCs/>
          <w:color w:val="FF0000"/>
          <w:sz w:val="22"/>
          <w:szCs w:val="22"/>
        </w:rPr>
      </w:pPr>
    </w:p>
    <w:p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Strony ustalają odpowiedzialność za niewykonanie lub nienależyte wykonanie prz</w:t>
      </w:r>
      <w:r w:rsidR="0018592B" w:rsidRPr="004E6816">
        <w:rPr>
          <w:rFonts w:ascii="Arial" w:hAnsi="Arial" w:cs="Arial"/>
          <w:sz w:val="22"/>
          <w:szCs w:val="22"/>
        </w:rPr>
        <w:t xml:space="preserve">edmiotu umowy </w:t>
      </w:r>
      <w:r w:rsidRPr="004E6816">
        <w:rPr>
          <w:rFonts w:ascii="Arial" w:hAnsi="Arial" w:cs="Arial"/>
          <w:sz w:val="22"/>
          <w:szCs w:val="22"/>
        </w:rPr>
        <w:t>w formie kar umownych.</w:t>
      </w:r>
    </w:p>
    <w:p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zapłaci karę:</w:t>
      </w:r>
    </w:p>
    <w:p w:rsidR="004D69A2" w:rsidRPr="004E6816" w:rsidRDefault="00C3091F" w:rsidP="00C34A74">
      <w:pPr>
        <w:pStyle w:val="Tekstpodstawowywcity"/>
        <w:tabs>
          <w:tab w:val="left" w:pos="720"/>
        </w:tabs>
        <w:spacing w:line="276" w:lineRule="auto"/>
        <w:ind w:left="720" w:right="22" w:hanging="360"/>
        <w:jc w:val="both"/>
        <w:rPr>
          <w:rFonts w:ascii="Arial" w:hAnsi="Arial" w:cs="Arial"/>
          <w:sz w:val="22"/>
          <w:szCs w:val="22"/>
        </w:rPr>
      </w:pPr>
      <w:r w:rsidRPr="004E6816">
        <w:rPr>
          <w:rFonts w:ascii="Arial" w:hAnsi="Arial" w:cs="Arial"/>
          <w:sz w:val="22"/>
          <w:szCs w:val="22"/>
        </w:rPr>
        <w:t xml:space="preserve">a) w wysokości 10 % wartości </w:t>
      </w:r>
      <w:r w:rsidR="004D69A2" w:rsidRPr="004E6816">
        <w:rPr>
          <w:rFonts w:ascii="Arial" w:hAnsi="Arial" w:cs="Arial"/>
          <w:sz w:val="22"/>
          <w:szCs w:val="22"/>
        </w:rPr>
        <w:t>przedmiotu umowy określonej w § 7 ust. 1 umowy, w przypadku odstąpienia lub rozwiązania umowy przez Wykonawcę lub Zamawiającego z winy Wykonawcy;</w:t>
      </w:r>
    </w:p>
    <w:p w:rsidR="00E076FC"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0,1 % </w:t>
      </w:r>
      <w:r w:rsidR="00782174" w:rsidRPr="004E6816">
        <w:rPr>
          <w:rFonts w:ascii="Arial" w:hAnsi="Arial" w:cs="Arial"/>
          <w:sz w:val="22"/>
          <w:szCs w:val="22"/>
        </w:rPr>
        <w:t>wartości</w:t>
      </w:r>
      <w:r w:rsidR="00C3091F" w:rsidRPr="004E6816">
        <w:rPr>
          <w:rFonts w:ascii="Arial" w:hAnsi="Arial" w:cs="Arial"/>
          <w:sz w:val="22"/>
          <w:szCs w:val="22"/>
        </w:rPr>
        <w:t xml:space="preserve"> </w:t>
      </w:r>
      <w:r w:rsidRPr="004E6816">
        <w:rPr>
          <w:rFonts w:ascii="Arial" w:hAnsi="Arial" w:cs="Arial"/>
          <w:sz w:val="22"/>
          <w:szCs w:val="22"/>
        </w:rPr>
        <w:t xml:space="preserve">przedmiotu umowy </w:t>
      </w:r>
      <w:r w:rsidR="00E076FC" w:rsidRPr="004E6816">
        <w:rPr>
          <w:rFonts w:ascii="Arial" w:hAnsi="Arial" w:cs="Arial"/>
          <w:sz w:val="22"/>
          <w:szCs w:val="22"/>
        </w:rPr>
        <w:t>w kwocie brutto, określonej w § 7 ust. </w:t>
      </w:r>
      <w:r w:rsidRPr="004E6816">
        <w:rPr>
          <w:rFonts w:ascii="Arial" w:hAnsi="Arial" w:cs="Arial"/>
          <w:sz w:val="22"/>
          <w:szCs w:val="22"/>
        </w:rPr>
        <w:t xml:space="preserve">1 umowy, za niedotrzymanie terminu określonego § 5 ust. </w:t>
      </w:r>
      <w:r w:rsidR="00467D1F" w:rsidRPr="004E6816">
        <w:rPr>
          <w:rFonts w:ascii="Arial" w:hAnsi="Arial" w:cs="Arial"/>
          <w:sz w:val="22"/>
          <w:szCs w:val="22"/>
        </w:rPr>
        <w:t>3</w:t>
      </w:r>
      <w:r w:rsidRPr="004E6816">
        <w:rPr>
          <w:rFonts w:ascii="Arial" w:hAnsi="Arial" w:cs="Arial"/>
          <w:sz w:val="22"/>
          <w:szCs w:val="22"/>
        </w:rPr>
        <w:t>, za każdy dzień opóźnienia</w:t>
      </w:r>
    </w:p>
    <w:p w:rsidR="00AE09F6" w:rsidRPr="004E6816" w:rsidRDefault="00782174"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w wysokości 0,1 % wartości</w:t>
      </w:r>
      <w:r w:rsidR="00C3091F" w:rsidRPr="004E6816">
        <w:rPr>
          <w:rFonts w:ascii="Arial" w:hAnsi="Arial" w:cs="Arial"/>
          <w:sz w:val="22"/>
          <w:szCs w:val="22"/>
        </w:rPr>
        <w:t xml:space="preserve"> </w:t>
      </w:r>
      <w:r w:rsidR="004D69A2" w:rsidRPr="004E6816">
        <w:rPr>
          <w:rFonts w:ascii="Arial" w:hAnsi="Arial" w:cs="Arial"/>
          <w:sz w:val="22"/>
          <w:szCs w:val="22"/>
        </w:rPr>
        <w:t>przedmiotu umowy</w:t>
      </w:r>
      <w:r w:rsidR="00C3091F" w:rsidRPr="004E6816">
        <w:rPr>
          <w:rFonts w:ascii="Arial" w:hAnsi="Arial" w:cs="Arial"/>
          <w:sz w:val="22"/>
          <w:szCs w:val="22"/>
          <w:vertAlign w:val="superscript"/>
        </w:rPr>
        <w:t xml:space="preserve"> </w:t>
      </w:r>
      <w:bookmarkStart w:id="6" w:name="_Hlk508887620"/>
      <w:r w:rsidR="004D69A2" w:rsidRPr="004E6816">
        <w:rPr>
          <w:rFonts w:ascii="Arial" w:hAnsi="Arial" w:cs="Arial"/>
          <w:sz w:val="22"/>
          <w:szCs w:val="22"/>
        </w:rPr>
        <w:t>w</w:t>
      </w:r>
      <w:r w:rsidR="00E076FC" w:rsidRPr="004E6816">
        <w:rPr>
          <w:rFonts w:ascii="Arial" w:hAnsi="Arial" w:cs="Arial"/>
          <w:sz w:val="22"/>
          <w:szCs w:val="22"/>
        </w:rPr>
        <w:t xml:space="preserve"> kwocie brutto</w:t>
      </w:r>
      <w:bookmarkEnd w:id="6"/>
      <w:r w:rsidR="009613EC" w:rsidRPr="004E6816">
        <w:rPr>
          <w:rFonts w:ascii="Arial" w:hAnsi="Arial" w:cs="Arial"/>
          <w:sz w:val="22"/>
          <w:szCs w:val="22"/>
        </w:rPr>
        <w:t>, określonej w § </w:t>
      </w:r>
      <w:r w:rsidR="00E076FC" w:rsidRPr="004E6816">
        <w:rPr>
          <w:rFonts w:ascii="Arial" w:hAnsi="Arial" w:cs="Arial"/>
          <w:sz w:val="22"/>
          <w:szCs w:val="22"/>
        </w:rPr>
        <w:t xml:space="preserve">7 ust. 1 </w:t>
      </w:r>
      <w:r w:rsidR="004D69A2" w:rsidRPr="004E6816">
        <w:rPr>
          <w:rFonts w:ascii="Arial" w:hAnsi="Arial" w:cs="Arial"/>
          <w:sz w:val="22"/>
          <w:szCs w:val="22"/>
        </w:rPr>
        <w:t>umowy, z tytułu braku zapłaty lub nieterminowej zapłaty wynagrodzenia należnego Podwykonawcom lub dalszym Podwykona</w:t>
      </w:r>
      <w:r w:rsidR="00D139ED" w:rsidRPr="004E6816">
        <w:rPr>
          <w:rFonts w:ascii="Arial" w:hAnsi="Arial" w:cs="Arial"/>
          <w:sz w:val="22"/>
          <w:szCs w:val="22"/>
        </w:rPr>
        <w:t>wcom, za każdy dzień opóźnienia.</w:t>
      </w:r>
    </w:p>
    <w:p w:rsidR="004D69A2"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w:t>
      </w:r>
      <w:r w:rsidR="00ED22BD">
        <w:rPr>
          <w:rFonts w:ascii="Arial" w:hAnsi="Arial" w:cs="Arial"/>
          <w:sz w:val="22"/>
          <w:szCs w:val="22"/>
        </w:rPr>
        <w:t>2</w:t>
      </w:r>
      <w:r w:rsidRPr="004E6816">
        <w:rPr>
          <w:rFonts w:ascii="Arial" w:hAnsi="Arial" w:cs="Arial"/>
          <w:sz w:val="22"/>
          <w:szCs w:val="22"/>
        </w:rPr>
        <w:t xml:space="preserve"> % wartości </w:t>
      </w:r>
      <w:r w:rsidR="00C3091F" w:rsidRPr="004E6816">
        <w:rPr>
          <w:rFonts w:ascii="Arial" w:hAnsi="Arial" w:cs="Arial"/>
          <w:sz w:val="22"/>
          <w:szCs w:val="22"/>
        </w:rPr>
        <w:t>danego przedmiotu umowy</w:t>
      </w:r>
      <w:r w:rsidR="00D139ED" w:rsidRPr="004E6816">
        <w:rPr>
          <w:rFonts w:ascii="Arial" w:hAnsi="Arial" w:cs="Arial"/>
          <w:sz w:val="22"/>
          <w:szCs w:val="22"/>
        </w:rPr>
        <w:t xml:space="preserve"> </w:t>
      </w:r>
      <w:r w:rsidR="00C3091F" w:rsidRPr="004E6816">
        <w:rPr>
          <w:rFonts w:ascii="Arial" w:hAnsi="Arial" w:cs="Arial"/>
          <w:sz w:val="22"/>
          <w:szCs w:val="22"/>
          <w:vertAlign w:val="superscript"/>
        </w:rPr>
        <w:t xml:space="preserve"> </w:t>
      </w:r>
      <w:r w:rsidRPr="004E6816">
        <w:rPr>
          <w:rFonts w:ascii="Arial" w:hAnsi="Arial" w:cs="Arial"/>
          <w:sz w:val="22"/>
          <w:szCs w:val="22"/>
        </w:rPr>
        <w:t>w kwocie brutto</w:t>
      </w:r>
      <w:r w:rsidR="00E076FC" w:rsidRPr="004E6816">
        <w:rPr>
          <w:rFonts w:ascii="Arial" w:hAnsi="Arial" w:cs="Arial"/>
          <w:sz w:val="22"/>
          <w:szCs w:val="22"/>
        </w:rPr>
        <w:t>,</w:t>
      </w:r>
      <w:r w:rsidR="00AE09F6" w:rsidRPr="004E6816">
        <w:rPr>
          <w:rFonts w:ascii="Arial" w:hAnsi="Arial" w:cs="Arial"/>
          <w:sz w:val="22"/>
          <w:szCs w:val="22"/>
        </w:rPr>
        <w:t xml:space="preserve"> określonej </w:t>
      </w:r>
      <w:r w:rsidR="00ED22BD">
        <w:rPr>
          <w:rFonts w:ascii="Arial" w:hAnsi="Arial" w:cs="Arial"/>
          <w:sz w:val="22"/>
          <w:szCs w:val="22"/>
        </w:rPr>
        <w:t xml:space="preserve">       </w:t>
      </w:r>
      <w:r w:rsidR="00AE09F6" w:rsidRPr="004E6816">
        <w:rPr>
          <w:rFonts w:ascii="Arial" w:hAnsi="Arial" w:cs="Arial"/>
          <w:sz w:val="22"/>
          <w:szCs w:val="22"/>
        </w:rPr>
        <w:t>w § 7 ust.</w:t>
      </w:r>
      <w:r w:rsidRPr="004E6816">
        <w:rPr>
          <w:rFonts w:ascii="Arial" w:hAnsi="Arial" w:cs="Arial"/>
          <w:sz w:val="22"/>
          <w:szCs w:val="22"/>
        </w:rPr>
        <w:t>1 umowy,  w przypadku nieprzedłożenia poświadczonej za zgodność z oryginałem kopii umowy o podwykonawstwo, lub jej zmiany</w:t>
      </w:r>
      <w:r w:rsidR="00C3091F" w:rsidRPr="004E6816">
        <w:rPr>
          <w:rFonts w:ascii="Arial" w:hAnsi="Arial" w:cs="Arial"/>
          <w:sz w:val="22"/>
          <w:szCs w:val="22"/>
        </w:rPr>
        <w:t xml:space="preserve"> – za każdy stwierdzony taki przypadek</w:t>
      </w:r>
      <w:r w:rsidR="009409AC" w:rsidRPr="004E6816">
        <w:rPr>
          <w:rFonts w:ascii="Arial" w:hAnsi="Arial" w:cs="Arial"/>
          <w:sz w:val="22"/>
          <w:szCs w:val="22"/>
        </w:rPr>
        <w:t>.</w:t>
      </w:r>
    </w:p>
    <w:p w:rsidR="004D69A2" w:rsidRPr="004E6816" w:rsidRDefault="00782174"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4E6816">
        <w:rPr>
          <w:rFonts w:ascii="Arial" w:hAnsi="Arial" w:cs="Arial"/>
          <w:sz w:val="22"/>
          <w:szCs w:val="22"/>
        </w:rPr>
        <w:t>w wysokości 0,15 % wartości</w:t>
      </w:r>
      <w:r w:rsidR="00C3091F" w:rsidRPr="004E6816">
        <w:rPr>
          <w:rFonts w:ascii="Arial" w:hAnsi="Arial" w:cs="Arial"/>
          <w:sz w:val="22"/>
          <w:szCs w:val="22"/>
        </w:rPr>
        <w:t xml:space="preserve"> przedmiotu umowy</w:t>
      </w:r>
      <w:r w:rsidR="00C3091F" w:rsidRPr="004E6816">
        <w:rPr>
          <w:rFonts w:ascii="Arial" w:hAnsi="Arial" w:cs="Arial"/>
          <w:sz w:val="22"/>
          <w:szCs w:val="22"/>
          <w:vertAlign w:val="superscript"/>
        </w:rPr>
        <w:t xml:space="preserve"> </w:t>
      </w:r>
      <w:r w:rsidR="00C3091F" w:rsidRPr="004E6816">
        <w:rPr>
          <w:rFonts w:ascii="Arial" w:hAnsi="Arial" w:cs="Arial"/>
          <w:sz w:val="22"/>
          <w:szCs w:val="22"/>
        </w:rPr>
        <w:t>w kwocie brutto, określonej w § </w:t>
      </w:r>
      <w:r w:rsidR="00AE09F6" w:rsidRPr="004E6816">
        <w:rPr>
          <w:rFonts w:ascii="Arial" w:hAnsi="Arial" w:cs="Arial"/>
          <w:sz w:val="22"/>
          <w:szCs w:val="22"/>
        </w:rPr>
        <w:t>7 ust.</w:t>
      </w:r>
      <w:r w:rsidR="004D69A2" w:rsidRPr="004E6816">
        <w:rPr>
          <w:rFonts w:ascii="Arial" w:hAnsi="Arial" w:cs="Arial"/>
          <w:sz w:val="22"/>
          <w:szCs w:val="22"/>
        </w:rPr>
        <w:t>1 umowy, za opóźnienie w usunięciu wad, za każdy dzień opóźnienia liczony od dnia wyznaczonego na usunięcie wad.</w:t>
      </w:r>
    </w:p>
    <w:p w:rsidR="004D69A2" w:rsidRPr="004E6816" w:rsidRDefault="004D69A2"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707578">
        <w:rPr>
          <w:rFonts w:ascii="Arial" w:hAnsi="Arial" w:cs="Arial"/>
          <w:sz w:val="22"/>
          <w:szCs w:val="22"/>
        </w:rPr>
        <w:t xml:space="preserve">w wysokości 0,1% wartości przedmiotu umowy w kwocie brutto, określonej w </w:t>
      </w:r>
      <w:bookmarkStart w:id="7" w:name="_Hlk16152436"/>
      <w:r w:rsidRPr="00707578">
        <w:rPr>
          <w:rFonts w:ascii="Arial" w:hAnsi="Arial" w:cs="Arial"/>
          <w:sz w:val="22"/>
          <w:szCs w:val="22"/>
        </w:rPr>
        <w:t xml:space="preserve">§ 7 </w:t>
      </w:r>
      <w:bookmarkEnd w:id="7"/>
      <w:r w:rsidRPr="00707578">
        <w:rPr>
          <w:rFonts w:ascii="Arial" w:hAnsi="Arial" w:cs="Arial"/>
          <w:sz w:val="22"/>
          <w:szCs w:val="22"/>
        </w:rPr>
        <w:t>ust. 1 umowy, za nie przedłużenie ważności polisy ubezpieczeniowej</w:t>
      </w:r>
      <w:r w:rsidR="005A746D" w:rsidRPr="00707578">
        <w:rPr>
          <w:rFonts w:ascii="Arial" w:hAnsi="Arial" w:cs="Arial"/>
          <w:sz w:val="22"/>
          <w:szCs w:val="22"/>
        </w:rPr>
        <w:t>, o których mowa  w</w:t>
      </w:r>
      <w:r w:rsidR="00707578" w:rsidRPr="00707578">
        <w:rPr>
          <w:rFonts w:ascii="Arial" w:hAnsi="Arial" w:cs="Arial"/>
          <w:sz w:val="22"/>
          <w:szCs w:val="22"/>
        </w:rPr>
        <w:t> §1</w:t>
      </w:r>
      <w:r w:rsidR="00C15107" w:rsidRPr="00707578">
        <w:rPr>
          <w:rFonts w:ascii="Arial" w:hAnsi="Arial" w:cs="Arial"/>
          <w:sz w:val="22"/>
          <w:szCs w:val="22"/>
        </w:rPr>
        <w:t xml:space="preserve">  ust. 22 pkt .b</w:t>
      </w:r>
      <w:r w:rsidRPr="00707578">
        <w:rPr>
          <w:rFonts w:ascii="Arial" w:hAnsi="Arial" w:cs="Arial"/>
          <w:sz w:val="22"/>
          <w:szCs w:val="22"/>
        </w:rPr>
        <w:t>, za każdy dzień opóźnienia</w:t>
      </w:r>
      <w:r w:rsidRPr="004E6816">
        <w:rPr>
          <w:rFonts w:ascii="Arial" w:hAnsi="Arial" w:cs="Arial"/>
          <w:sz w:val="22"/>
          <w:szCs w:val="22"/>
        </w:rPr>
        <w:t xml:space="preserve"> w dostarczeniu ważnej polisy. </w:t>
      </w:r>
    </w:p>
    <w:p w:rsidR="004D69A2" w:rsidRPr="004E6816"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Zamawiający zapłaci karę:</w:t>
      </w:r>
    </w:p>
    <w:p w:rsidR="00E30F2C" w:rsidRPr="004E6816" w:rsidRDefault="004D69A2" w:rsidP="00E30F2C">
      <w:pPr>
        <w:pStyle w:val="Tekstpodstawowywcity"/>
        <w:numPr>
          <w:ilvl w:val="0"/>
          <w:numId w:val="32"/>
        </w:numPr>
        <w:spacing w:line="276" w:lineRule="auto"/>
        <w:ind w:right="22"/>
        <w:jc w:val="both"/>
        <w:rPr>
          <w:rFonts w:ascii="Arial" w:hAnsi="Arial" w:cs="Arial"/>
          <w:sz w:val="22"/>
          <w:szCs w:val="22"/>
        </w:rPr>
      </w:pPr>
      <w:r w:rsidRPr="004E6816">
        <w:rPr>
          <w:rFonts w:ascii="Arial" w:hAnsi="Arial" w:cs="Arial"/>
          <w:sz w:val="22"/>
          <w:szCs w:val="22"/>
        </w:rPr>
        <w:t>w wysokości 10 % wartości umowy, określonej w § 7 ust. 1 umowy, za odstąpienie od umowy, z przyczyn za które nie odpowiada Wykonawca, za wyjątkiem wystąpienia sytuacji określonej w art.145 us</w:t>
      </w:r>
      <w:r w:rsidR="00E30F2C" w:rsidRPr="004E6816">
        <w:rPr>
          <w:rFonts w:ascii="Arial" w:hAnsi="Arial" w:cs="Arial"/>
          <w:sz w:val="22"/>
          <w:szCs w:val="22"/>
        </w:rPr>
        <w:t>tawy Prawo Zamówień Publicznych.</w:t>
      </w:r>
    </w:p>
    <w:p w:rsidR="00675415"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lastRenderedPageBreak/>
        <w:t>Roszczenia o zapłatę należnych kar umownych ni</w:t>
      </w:r>
      <w:r w:rsidR="00C3091F" w:rsidRPr="004E6816">
        <w:rPr>
          <w:rFonts w:ascii="Arial" w:hAnsi="Arial" w:cs="Arial"/>
          <w:sz w:val="22"/>
          <w:szCs w:val="22"/>
        </w:rPr>
        <w:t xml:space="preserve">e będą pozbawiać Zamawiającego prawa </w:t>
      </w:r>
      <w:r w:rsidRPr="004E6816">
        <w:rPr>
          <w:rFonts w:ascii="Arial" w:hAnsi="Arial" w:cs="Arial"/>
          <w:sz w:val="22"/>
          <w:szCs w:val="22"/>
        </w:rPr>
        <w:t>żądania zapłaty odszkodowania uzupełniającego na zasadach ogólnych, jeżeli wysokość poniesionej szkody przekroczy wysokość zastrzeżonej kary umownej.</w:t>
      </w:r>
    </w:p>
    <w:p w:rsidR="00F051C8"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Skorzystanie przez Zamawiającego z wykonawstwa zastępczego nie wyłącza uprawnienia do naliczenia kar umownych.</w:t>
      </w:r>
    </w:p>
    <w:p w:rsidR="00B32C15" w:rsidRPr="004E6816" w:rsidRDefault="004D69A2" w:rsidP="0062224F">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Kary umowne,  koszty wykonania zastępczego o których mowa w par.8 ust. 8 Zamawiający może potrącić z wynagrodzenia należnego Wykonawcy</w:t>
      </w:r>
      <w:r w:rsidR="0062224F" w:rsidRPr="0062224F">
        <w:t xml:space="preserve"> </w:t>
      </w:r>
      <w:r w:rsidR="0062224F" w:rsidRPr="0062224F">
        <w:rPr>
          <w:rFonts w:ascii="Arial" w:hAnsi="Arial" w:cs="Arial"/>
          <w:sz w:val="22"/>
          <w:szCs w:val="22"/>
        </w:rPr>
        <w:t>lub zabezpiecze</w:t>
      </w:r>
      <w:r w:rsidR="0062224F">
        <w:rPr>
          <w:rFonts w:ascii="Arial" w:hAnsi="Arial" w:cs="Arial"/>
          <w:sz w:val="22"/>
          <w:szCs w:val="22"/>
        </w:rPr>
        <w:t>nia należytego wykonania Umowy,</w:t>
      </w:r>
      <w:r w:rsidRPr="004E6816">
        <w:rPr>
          <w:rFonts w:ascii="Arial" w:hAnsi="Arial" w:cs="Arial"/>
          <w:sz w:val="22"/>
          <w:szCs w:val="22"/>
        </w:rPr>
        <w:t xml:space="preserve"> na podstawie przedłożonego mu oświadczenia </w:t>
      </w:r>
      <w:r w:rsidR="00C3091F" w:rsidRPr="004E6816">
        <w:rPr>
          <w:rFonts w:ascii="Arial" w:hAnsi="Arial" w:cs="Arial"/>
          <w:sz w:val="22"/>
          <w:szCs w:val="22"/>
        </w:rPr>
        <w:t>o </w:t>
      </w:r>
      <w:r w:rsidR="00D139ED" w:rsidRPr="004E6816">
        <w:rPr>
          <w:rFonts w:ascii="Arial" w:hAnsi="Arial" w:cs="Arial"/>
          <w:sz w:val="22"/>
          <w:szCs w:val="22"/>
        </w:rPr>
        <w:t>wysokości potraconej sumy.</w:t>
      </w:r>
    </w:p>
    <w:p w:rsidR="00E30F2C" w:rsidRPr="004E6816" w:rsidRDefault="00E30F2C" w:rsidP="00E30F2C">
      <w:pPr>
        <w:pStyle w:val="Akapitzlist"/>
        <w:widowControl w:val="0"/>
        <w:numPr>
          <w:ilvl w:val="0"/>
          <w:numId w:val="15"/>
        </w:numPr>
        <w:tabs>
          <w:tab w:val="left" w:pos="476"/>
        </w:tabs>
        <w:autoSpaceDE w:val="0"/>
        <w:autoSpaceDN w:val="0"/>
        <w:ind w:right="111"/>
        <w:jc w:val="both"/>
        <w:rPr>
          <w:rFonts w:ascii="Arial" w:hAnsi="Arial" w:cs="Arial"/>
          <w:sz w:val="22"/>
          <w:szCs w:val="22"/>
        </w:rPr>
      </w:pPr>
      <w:r w:rsidRPr="004E6816">
        <w:rPr>
          <w:rFonts w:ascii="Arial" w:hAnsi="Arial" w:cs="Arial"/>
          <w:sz w:val="22"/>
          <w:szCs w:val="22"/>
        </w:rPr>
        <w:t xml:space="preserve">W przypadku opóźnienia w naprawie Sprzętu </w:t>
      </w:r>
      <w:r w:rsidR="00B77136">
        <w:rPr>
          <w:rFonts w:ascii="Arial" w:hAnsi="Arial" w:cs="Arial"/>
          <w:sz w:val="22"/>
          <w:szCs w:val="22"/>
        </w:rPr>
        <w:t xml:space="preserve">gimnastycznego </w:t>
      </w:r>
      <w:r w:rsidRPr="004E6816">
        <w:rPr>
          <w:rFonts w:ascii="Arial" w:hAnsi="Arial" w:cs="Arial"/>
          <w:sz w:val="22"/>
          <w:szCs w:val="22"/>
        </w:rPr>
        <w:t xml:space="preserve">dłużej niż 30 dni Zamawiający ma prawo zlecić naprawę Sprzętu </w:t>
      </w:r>
      <w:r w:rsidR="00B77136">
        <w:rPr>
          <w:rFonts w:ascii="Arial" w:hAnsi="Arial" w:cs="Arial"/>
          <w:sz w:val="22"/>
          <w:szCs w:val="22"/>
        </w:rPr>
        <w:t xml:space="preserve">gimnastycznego </w:t>
      </w:r>
      <w:r w:rsidRPr="004E6816">
        <w:rPr>
          <w:rFonts w:ascii="Arial" w:hAnsi="Arial" w:cs="Arial"/>
          <w:sz w:val="22"/>
          <w:szCs w:val="22"/>
        </w:rPr>
        <w:t>innemu podmiotowi, a kosztami naprawy obciążyć</w:t>
      </w:r>
      <w:r w:rsidRPr="004E6816">
        <w:rPr>
          <w:rFonts w:ascii="Arial" w:hAnsi="Arial" w:cs="Arial"/>
          <w:spacing w:val="-32"/>
          <w:sz w:val="22"/>
          <w:szCs w:val="22"/>
        </w:rPr>
        <w:t xml:space="preserve"> </w:t>
      </w:r>
      <w:r w:rsidRPr="004E6816">
        <w:rPr>
          <w:rFonts w:ascii="Arial" w:hAnsi="Arial" w:cs="Arial"/>
          <w:sz w:val="22"/>
          <w:szCs w:val="22"/>
        </w:rPr>
        <w:t>Wykonawcę.</w:t>
      </w:r>
    </w:p>
    <w:p w:rsidR="00E30F2C" w:rsidRPr="004E6816" w:rsidRDefault="00E30F2C" w:rsidP="00E30F2C">
      <w:pPr>
        <w:pStyle w:val="Akapitzlist"/>
        <w:widowControl w:val="0"/>
        <w:numPr>
          <w:ilvl w:val="0"/>
          <w:numId w:val="15"/>
        </w:numPr>
        <w:tabs>
          <w:tab w:val="left" w:pos="476"/>
        </w:tabs>
        <w:autoSpaceDE w:val="0"/>
        <w:autoSpaceDN w:val="0"/>
        <w:ind w:right="108"/>
        <w:jc w:val="both"/>
        <w:rPr>
          <w:rFonts w:ascii="Arial" w:hAnsi="Arial" w:cs="Arial"/>
          <w:sz w:val="22"/>
          <w:szCs w:val="22"/>
        </w:rPr>
      </w:pPr>
      <w:r w:rsidRPr="004E6816">
        <w:rPr>
          <w:rFonts w:ascii="Arial" w:hAnsi="Arial" w:cs="Arial"/>
          <w:sz w:val="22"/>
          <w:szCs w:val="22"/>
        </w:rPr>
        <w:t>Zapłacenie odszkodowania i kar umownych nie zwalnia Wykonawcy z obowiązku realizacji przedmiotu umowy i z jakichkolwiek innych zobowiązań wynikających z Umowy.</w:t>
      </w:r>
    </w:p>
    <w:p w:rsidR="00E30F2C" w:rsidRPr="004E6816" w:rsidRDefault="00E30F2C" w:rsidP="00E30F2C">
      <w:pPr>
        <w:pStyle w:val="Akapitzlist"/>
        <w:widowControl w:val="0"/>
        <w:numPr>
          <w:ilvl w:val="0"/>
          <w:numId w:val="15"/>
        </w:numPr>
        <w:tabs>
          <w:tab w:val="left" w:pos="477"/>
        </w:tabs>
        <w:autoSpaceDE w:val="0"/>
        <w:autoSpaceDN w:val="0"/>
        <w:ind w:right="110"/>
        <w:jc w:val="both"/>
        <w:rPr>
          <w:rFonts w:ascii="Arial" w:hAnsi="Arial" w:cs="Arial"/>
          <w:sz w:val="22"/>
          <w:szCs w:val="22"/>
        </w:rPr>
      </w:pPr>
      <w:r w:rsidRPr="004E6816">
        <w:rPr>
          <w:rFonts w:ascii="Arial" w:hAnsi="Arial" w:cs="Arial"/>
          <w:sz w:val="22"/>
          <w:szCs w:val="22"/>
        </w:rPr>
        <w:t xml:space="preserve">Zamawiający wezwie Wykonawcę do zapłaty kary umownej w formie pisemnej wskazując w wezwaniu termin jej zapłaty. </w:t>
      </w:r>
    </w:p>
    <w:p w:rsidR="00E30F2C" w:rsidRPr="004E6816" w:rsidRDefault="00E30F2C" w:rsidP="00E30F2C">
      <w:pPr>
        <w:pStyle w:val="Akapitzlist"/>
        <w:widowControl w:val="0"/>
        <w:numPr>
          <w:ilvl w:val="0"/>
          <w:numId w:val="15"/>
        </w:numPr>
        <w:tabs>
          <w:tab w:val="left" w:pos="477"/>
        </w:tabs>
        <w:autoSpaceDE w:val="0"/>
        <w:autoSpaceDN w:val="0"/>
        <w:ind w:right="108"/>
        <w:jc w:val="both"/>
        <w:rPr>
          <w:rFonts w:ascii="Arial" w:hAnsi="Arial" w:cs="Arial"/>
          <w:sz w:val="22"/>
          <w:szCs w:val="22"/>
        </w:rPr>
      </w:pPr>
      <w:r w:rsidRPr="004E6816">
        <w:rPr>
          <w:rFonts w:ascii="Arial" w:hAnsi="Arial" w:cs="Arial"/>
          <w:sz w:val="22"/>
          <w:szCs w:val="22"/>
        </w:rPr>
        <w:t>Strony zastrzegają sobie prawo do dochodzenia odszkodowania uzupełniającego zgodnie z zasadami ogólnymi Kodeksu cywilnego, przenoszącego wysokość kar umownych do wysokości rzeczywiście poniesionej</w:t>
      </w:r>
      <w:r w:rsidRPr="004E6816">
        <w:rPr>
          <w:rFonts w:ascii="Arial" w:hAnsi="Arial" w:cs="Arial"/>
          <w:spacing w:val="-1"/>
          <w:sz w:val="22"/>
          <w:szCs w:val="22"/>
        </w:rPr>
        <w:t xml:space="preserve"> </w:t>
      </w:r>
      <w:r w:rsidRPr="004E6816">
        <w:rPr>
          <w:rFonts w:ascii="Arial" w:hAnsi="Arial" w:cs="Arial"/>
          <w:sz w:val="22"/>
          <w:szCs w:val="22"/>
        </w:rPr>
        <w:t>szkody.</w:t>
      </w:r>
    </w:p>
    <w:p w:rsidR="00E30F2C" w:rsidRPr="004E6816" w:rsidRDefault="00E30F2C" w:rsidP="00E30F2C">
      <w:pPr>
        <w:pStyle w:val="Tekstpodstawowywcity"/>
        <w:spacing w:line="276" w:lineRule="auto"/>
        <w:ind w:left="0" w:right="22"/>
        <w:jc w:val="both"/>
        <w:rPr>
          <w:rFonts w:ascii="Arial" w:hAnsi="Arial" w:cs="Arial"/>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13</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7141E4">
      <w:pPr>
        <w:pStyle w:val="Tekstpodstawowywcity"/>
        <w:spacing w:line="276" w:lineRule="auto"/>
        <w:ind w:left="0" w:right="-75"/>
        <w:jc w:val="center"/>
        <w:rPr>
          <w:rFonts w:ascii="Arial" w:hAnsi="Arial" w:cs="Arial"/>
          <w:b/>
          <w:sz w:val="22"/>
          <w:szCs w:val="22"/>
        </w:rPr>
      </w:pPr>
      <w:r w:rsidRPr="004E6816">
        <w:rPr>
          <w:rFonts w:ascii="Arial" w:hAnsi="Arial" w:cs="Arial"/>
          <w:b/>
          <w:sz w:val="22"/>
          <w:szCs w:val="22"/>
        </w:rPr>
        <w:t>Rozstrzyganie sporów</w:t>
      </w:r>
    </w:p>
    <w:p w:rsidR="003E562B" w:rsidRPr="004E6816" w:rsidRDefault="003E562B" w:rsidP="007141E4">
      <w:pPr>
        <w:pStyle w:val="Tekstpodstawowywcity"/>
        <w:spacing w:line="276" w:lineRule="auto"/>
        <w:ind w:left="0" w:right="-75"/>
        <w:jc w:val="center"/>
        <w:rPr>
          <w:rFonts w:ascii="Arial" w:hAnsi="Arial" w:cs="Arial"/>
          <w:b/>
          <w:sz w:val="22"/>
          <w:szCs w:val="22"/>
        </w:rPr>
      </w:pPr>
    </w:p>
    <w:p w:rsidR="004D69A2" w:rsidRPr="004E6816" w:rsidRDefault="004D69A2" w:rsidP="00D05263">
      <w:pPr>
        <w:pStyle w:val="Tekstpodstawowywcity"/>
        <w:numPr>
          <w:ilvl w:val="0"/>
          <w:numId w:val="2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Wszelkie spory mogące wyniknąć przy realizacji umowy rozstrzygane będą przez Sąd właściwy dla siedziby Zamawiającego.</w:t>
      </w:r>
    </w:p>
    <w:p w:rsidR="003E562B" w:rsidRPr="004E6816" w:rsidRDefault="003E562B" w:rsidP="003E562B">
      <w:pPr>
        <w:pStyle w:val="Tekstpodstawowywcity"/>
        <w:spacing w:line="276" w:lineRule="auto"/>
        <w:ind w:right="22"/>
        <w:jc w:val="both"/>
        <w:rPr>
          <w:rFonts w:ascii="Arial" w:hAnsi="Arial" w:cs="Arial"/>
          <w:sz w:val="22"/>
          <w:szCs w:val="22"/>
        </w:rPr>
      </w:pPr>
    </w:p>
    <w:p w:rsidR="003E562B" w:rsidRPr="004E6816" w:rsidRDefault="003E562B" w:rsidP="003E562B">
      <w:pPr>
        <w:pStyle w:val="Tekstpodstawowywcity"/>
        <w:spacing w:line="276" w:lineRule="auto"/>
        <w:ind w:right="22"/>
        <w:jc w:val="both"/>
        <w:rPr>
          <w:rFonts w:ascii="Arial" w:hAnsi="Arial" w:cs="Arial"/>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14</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Odstąpienie od umowy</w:t>
      </w:r>
    </w:p>
    <w:p w:rsidR="003E562B" w:rsidRPr="004E6816" w:rsidRDefault="003E562B" w:rsidP="007141E4">
      <w:pPr>
        <w:pStyle w:val="Tekstpodstawowywcity"/>
        <w:spacing w:line="276" w:lineRule="auto"/>
        <w:ind w:left="0" w:right="23"/>
        <w:jc w:val="center"/>
        <w:rPr>
          <w:rFonts w:ascii="Arial" w:hAnsi="Arial" w:cs="Arial"/>
          <w:b/>
          <w:bCs/>
          <w:sz w:val="22"/>
          <w:szCs w:val="22"/>
        </w:rPr>
      </w:pPr>
    </w:p>
    <w:p w:rsidR="004D69A2" w:rsidRPr="004E6816" w:rsidRDefault="004D69A2" w:rsidP="00D05263">
      <w:pPr>
        <w:pStyle w:val="Tekstpodstawowywcity"/>
        <w:numPr>
          <w:ilvl w:val="0"/>
          <w:numId w:val="25"/>
        </w:numPr>
        <w:tabs>
          <w:tab w:val="clear" w:pos="720"/>
          <w:tab w:val="num" w:pos="360"/>
        </w:tabs>
        <w:spacing w:line="276" w:lineRule="auto"/>
        <w:ind w:left="714" w:right="22" w:hanging="714"/>
        <w:jc w:val="both"/>
        <w:rPr>
          <w:rFonts w:ascii="Arial" w:hAnsi="Arial" w:cs="Arial"/>
          <w:bCs/>
          <w:sz w:val="22"/>
          <w:szCs w:val="22"/>
        </w:rPr>
      </w:pPr>
      <w:r w:rsidRPr="004E6816">
        <w:rPr>
          <w:rFonts w:ascii="Arial" w:hAnsi="Arial" w:cs="Arial"/>
          <w:bCs/>
          <w:sz w:val="22"/>
          <w:szCs w:val="22"/>
        </w:rPr>
        <w:t>Zamawiającemu przysługuje prawo odstąpienia od umowy, gdy:</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przerwał realizację przedmiotu umowy z przyczyn leżących po stronie Wykonawcy, i przerwa ta trwa dłużej niż 30 dni kalendarzowych</w:t>
      </w:r>
      <w:r w:rsidR="00D82CAD" w:rsidRPr="004E6816">
        <w:rPr>
          <w:rFonts w:ascii="Arial" w:hAnsi="Arial" w:cs="Arial"/>
          <w:bCs/>
          <w:color w:val="5B9BD5"/>
          <w:sz w:val="22"/>
          <w:szCs w:val="22"/>
        </w:rPr>
        <w:t>,</w:t>
      </w:r>
    </w:p>
    <w:p w:rsidR="004D69A2" w:rsidRPr="004E6816" w:rsidRDefault="00D82CAD" w:rsidP="0028513A">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w:t>
      </w:r>
      <w:r w:rsidR="004D69A2" w:rsidRPr="004E6816">
        <w:rPr>
          <w:rFonts w:ascii="Arial" w:hAnsi="Arial" w:cs="Arial"/>
          <w:bCs/>
          <w:sz w:val="22"/>
          <w:szCs w:val="22"/>
        </w:rPr>
        <w:t xml:space="preserve">ystąpi istotna zmiana okoliczności powodująca, że wykonanie umowy nie leży w interesie publicznym, czego nie można było przewidzieć w chwili zawarcia umowy. Odstąpienie od umowy </w:t>
      </w:r>
      <w:r w:rsidR="00364D67" w:rsidRPr="004E6816">
        <w:rPr>
          <w:rFonts w:ascii="Arial" w:hAnsi="Arial" w:cs="Arial"/>
          <w:bCs/>
          <w:sz w:val="22"/>
          <w:szCs w:val="22"/>
        </w:rPr>
        <w:t>w </w:t>
      </w:r>
      <w:r w:rsidR="004D69A2" w:rsidRPr="004E6816">
        <w:rPr>
          <w:rFonts w:ascii="Arial" w:hAnsi="Arial" w:cs="Arial"/>
          <w:bCs/>
          <w:sz w:val="22"/>
          <w:szCs w:val="22"/>
        </w:rPr>
        <w:t xml:space="preserve">tym przypadku może nastąpić w terminie 30 dni od powzięcia wiadomości o powyższych okolicznościach. W takim przypadku Wykonawca może żądać jedynie wynagrodzenia należnego mu </w:t>
      </w:r>
      <w:r w:rsidRPr="004E6816">
        <w:rPr>
          <w:rFonts w:ascii="Arial" w:hAnsi="Arial" w:cs="Arial"/>
          <w:bCs/>
          <w:sz w:val="22"/>
          <w:szCs w:val="22"/>
        </w:rPr>
        <w:t>z tytułu wykonania części umowy</w:t>
      </w:r>
      <w:r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realizuje przedmiot umowy w sposób niezgodny z umową, dokumentacją projektową, specyfikacjami technicznymi i wskazaniami Zamawiającego</w:t>
      </w:r>
      <w:r w:rsidR="00D82CAD"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nie przedłuża ważności wygasającego zabezpieczenia należytego wykonania umowy lub polisy ubezpieczeniowej</w:t>
      </w:r>
      <w:r w:rsidR="00D82CAD" w:rsidRPr="004E6816">
        <w:rPr>
          <w:rFonts w:ascii="Arial" w:hAnsi="Arial" w:cs="Arial"/>
          <w:bCs/>
          <w:color w:val="5B9BD5"/>
          <w:sz w:val="22"/>
          <w:szCs w:val="22"/>
        </w:rPr>
        <w:t xml:space="preserve"> </w:t>
      </w:r>
      <w:r w:rsidR="00AA5B5E" w:rsidRPr="004E6816">
        <w:rPr>
          <w:rFonts w:ascii="Arial" w:hAnsi="Arial" w:cs="Arial"/>
          <w:bCs/>
          <w:color w:val="5B9BD5"/>
          <w:sz w:val="22"/>
          <w:szCs w:val="22"/>
        </w:rPr>
        <w:t>.</w:t>
      </w:r>
    </w:p>
    <w:p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popada w stan likwidacji lub stan upadłości</w:t>
      </w:r>
    </w:p>
    <w:p w:rsidR="00B41150"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przy realizacji umowy jest zaangażowany w praktyki korupcyjne stwierdzone aktem oskarżenia.</w:t>
      </w:r>
    </w:p>
    <w:p w:rsidR="00675415"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Jeżeli Wykonawca będzie wykonywał przedmiot umowy wadliwie, albo sprzecznie z umową Zamawiający wezwie Wykonawcę do zmiany sposobu wykonywania umo</w:t>
      </w:r>
      <w:r w:rsidR="00946EEC" w:rsidRPr="004E6816">
        <w:rPr>
          <w:rFonts w:ascii="Arial" w:hAnsi="Arial" w:cs="Arial"/>
          <w:sz w:val="22"/>
          <w:szCs w:val="22"/>
        </w:rPr>
        <w:t xml:space="preserve">wy i wyznaczy mu  </w:t>
      </w:r>
      <w:r w:rsidRPr="004E6816">
        <w:rPr>
          <w:rFonts w:ascii="Arial" w:hAnsi="Arial" w:cs="Arial"/>
          <w:sz w:val="22"/>
          <w:szCs w:val="22"/>
        </w:rPr>
        <w:t xml:space="preserve">w </w:t>
      </w:r>
      <w:r w:rsidRPr="004E6816">
        <w:rPr>
          <w:rFonts w:ascii="Arial" w:hAnsi="Arial" w:cs="Arial"/>
          <w:sz w:val="22"/>
          <w:szCs w:val="22"/>
        </w:rPr>
        <w:lastRenderedPageBreak/>
        <w:t>tym celu odpowiedni termin. Po bezskutecznym upływie wyznaczonego terminu Zamawiający może od umowy odstąpić, powierzyć poprawienie lub dalsze wykonanie przedmiotu umowy innemu podmiotowi na koszt Wykonawcy.</w:t>
      </w:r>
    </w:p>
    <w:p w:rsidR="00B41150"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Odstąpienie od umowy, o którym mowa w ust. 1 musi mieć formę pisemną pod rygorem nieważności takiego oświadczenia i musi zawierać uzasadnienie.</w:t>
      </w:r>
    </w:p>
    <w:p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W przypadku odstąpienia od umowy Wykonawcę oraz Zamawiającego obciążają następujące obowiązki:</w:t>
      </w:r>
    </w:p>
    <w:p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zabezpieczy przerwane </w:t>
      </w:r>
      <w:r w:rsidR="00675415" w:rsidRPr="004E6816">
        <w:rPr>
          <w:rFonts w:ascii="Arial" w:hAnsi="Arial" w:cs="Arial"/>
          <w:sz w:val="22"/>
          <w:szCs w:val="22"/>
        </w:rPr>
        <w:t>dostawy</w:t>
      </w:r>
      <w:r w:rsidR="002D248C">
        <w:rPr>
          <w:rFonts w:ascii="Arial" w:hAnsi="Arial" w:cs="Arial"/>
          <w:sz w:val="22"/>
          <w:szCs w:val="22"/>
        </w:rPr>
        <w:t>/roboty</w:t>
      </w:r>
      <w:r w:rsidRPr="004E6816">
        <w:rPr>
          <w:rFonts w:ascii="Arial" w:hAnsi="Arial" w:cs="Arial"/>
          <w:sz w:val="22"/>
          <w:szCs w:val="22"/>
        </w:rPr>
        <w:t xml:space="preserve"> w zakresie obustronnie uzgodnionym, na koszt tej strony, z której winy nastąpiło odstąpienie od umowy</w:t>
      </w:r>
    </w:p>
    <w:p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zgłosi Zamawiającemu gotowość do odbioru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przerwanych</w:t>
      </w:r>
    </w:p>
    <w:p w:rsidR="00B41150"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 terminie 10 dni od daty zgłoszenia, o którym mowa w ust. 4b, Wykonawca wraz z inspektorem nadzoru i przy udziale Zamawiającego sporządzi szczegółowy protokół inwentaryzacji </w:t>
      </w:r>
      <w:r w:rsidR="002D248C" w:rsidRPr="002D248C">
        <w:rPr>
          <w:rFonts w:ascii="Arial" w:hAnsi="Arial" w:cs="Arial"/>
          <w:sz w:val="22"/>
          <w:szCs w:val="22"/>
        </w:rPr>
        <w:t xml:space="preserve">wykonanego zakresu umowy </w:t>
      </w:r>
      <w:r w:rsidRPr="004E6816">
        <w:rPr>
          <w:rFonts w:ascii="Arial" w:hAnsi="Arial" w:cs="Arial"/>
          <w:sz w:val="22"/>
          <w:szCs w:val="22"/>
        </w:rPr>
        <w:t xml:space="preserve">w toku wraz z zestawieniem wartości wykonanych </w:t>
      </w:r>
      <w:r w:rsidR="002D248C">
        <w:rPr>
          <w:rFonts w:ascii="Arial" w:hAnsi="Arial" w:cs="Arial"/>
          <w:sz w:val="22"/>
          <w:szCs w:val="22"/>
        </w:rPr>
        <w:t>dostaw/</w:t>
      </w:r>
      <w:r w:rsidRPr="004E6816">
        <w:rPr>
          <w:rFonts w:ascii="Arial" w:hAnsi="Arial" w:cs="Arial"/>
          <w:sz w:val="22"/>
          <w:szCs w:val="22"/>
        </w:rPr>
        <w:t xml:space="preserve">robót według stanu na dzień odstąpienia. </w:t>
      </w:r>
    </w:p>
    <w:p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W przypadku odstąpienia od umowy lub przerwania</w:t>
      </w:r>
      <w:r w:rsidR="002D248C">
        <w:rPr>
          <w:rFonts w:ascii="Arial" w:hAnsi="Arial" w:cs="Arial"/>
          <w:sz w:val="22"/>
          <w:szCs w:val="22"/>
        </w:rPr>
        <w:t xml:space="preserve">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przez Zamawiającego, z przyczyn niezależnych od Wykonawcy, Zamawiający jest zobowiązany:</w:t>
      </w:r>
      <w:r w:rsidR="002D248C">
        <w:rPr>
          <w:rFonts w:ascii="Arial" w:hAnsi="Arial" w:cs="Arial"/>
          <w:sz w:val="22"/>
          <w:szCs w:val="22"/>
        </w:rPr>
        <w:t xml:space="preserve"> </w:t>
      </w:r>
    </w:p>
    <w:p w:rsidR="004D69A2" w:rsidRPr="004E6816" w:rsidRDefault="004D69A2" w:rsidP="00C34A74">
      <w:pPr>
        <w:pStyle w:val="Tekstpodstawowywcity"/>
        <w:numPr>
          <w:ilvl w:val="0"/>
          <w:numId w:val="12"/>
        </w:numPr>
        <w:spacing w:line="276" w:lineRule="auto"/>
        <w:ind w:right="675" w:hanging="348"/>
        <w:jc w:val="both"/>
        <w:rPr>
          <w:rFonts w:ascii="Arial" w:hAnsi="Arial" w:cs="Arial"/>
          <w:sz w:val="22"/>
          <w:szCs w:val="22"/>
        </w:rPr>
      </w:pPr>
      <w:r w:rsidRPr="004E6816">
        <w:rPr>
          <w:rFonts w:ascii="Arial" w:hAnsi="Arial" w:cs="Arial"/>
          <w:sz w:val="22"/>
          <w:szCs w:val="22"/>
        </w:rPr>
        <w:t xml:space="preserve">odebrać wykonane </w:t>
      </w:r>
      <w:r w:rsidR="00675415" w:rsidRPr="004E6816">
        <w:rPr>
          <w:rFonts w:ascii="Arial" w:hAnsi="Arial" w:cs="Arial"/>
          <w:sz w:val="22"/>
          <w:szCs w:val="22"/>
        </w:rPr>
        <w:t>zadanie.</w:t>
      </w:r>
    </w:p>
    <w:p w:rsidR="00946EEC" w:rsidRPr="004E6816" w:rsidRDefault="004D69A2" w:rsidP="00C34A74">
      <w:pPr>
        <w:pStyle w:val="Tekstpodstawowywcity"/>
        <w:numPr>
          <w:ilvl w:val="0"/>
          <w:numId w:val="12"/>
        </w:numPr>
        <w:tabs>
          <w:tab w:val="clear" w:pos="708"/>
        </w:tabs>
        <w:spacing w:line="276" w:lineRule="auto"/>
        <w:ind w:left="720" w:right="22"/>
        <w:jc w:val="both"/>
        <w:rPr>
          <w:rFonts w:ascii="Arial" w:hAnsi="Arial" w:cs="Arial"/>
          <w:sz w:val="22"/>
          <w:szCs w:val="22"/>
        </w:rPr>
      </w:pPr>
      <w:r w:rsidRPr="004E6816">
        <w:rPr>
          <w:rFonts w:ascii="Arial" w:hAnsi="Arial" w:cs="Arial"/>
          <w:sz w:val="22"/>
          <w:szCs w:val="22"/>
        </w:rPr>
        <w:t xml:space="preserve">zapłacić za wykonane </w:t>
      </w:r>
      <w:r w:rsidR="00675415" w:rsidRPr="004E6816">
        <w:rPr>
          <w:rFonts w:ascii="Arial" w:hAnsi="Arial" w:cs="Arial"/>
          <w:sz w:val="22"/>
          <w:szCs w:val="22"/>
        </w:rPr>
        <w:t>dostawy</w:t>
      </w:r>
      <w:r w:rsidR="00664C6B">
        <w:rPr>
          <w:rFonts w:ascii="Arial" w:hAnsi="Arial" w:cs="Arial"/>
          <w:sz w:val="22"/>
          <w:szCs w:val="22"/>
        </w:rPr>
        <w:t>/roboty</w:t>
      </w:r>
      <w:r w:rsidRPr="004E6816">
        <w:rPr>
          <w:rFonts w:ascii="Arial" w:hAnsi="Arial" w:cs="Arial"/>
          <w:sz w:val="22"/>
          <w:szCs w:val="22"/>
        </w:rPr>
        <w:t xml:space="preserve"> w oparciu o protokół inwentaryzacji robót w toku. Podpisany przez Wykonawcę,</w:t>
      </w:r>
      <w:r w:rsidR="00D82CAD" w:rsidRPr="004E6816">
        <w:rPr>
          <w:rFonts w:ascii="Arial" w:hAnsi="Arial" w:cs="Arial"/>
          <w:sz w:val="22"/>
          <w:szCs w:val="22"/>
        </w:rPr>
        <w:t xml:space="preserve"> Inspektora </w:t>
      </w:r>
      <w:r w:rsidRPr="004E6816">
        <w:rPr>
          <w:rFonts w:ascii="Arial" w:hAnsi="Arial" w:cs="Arial"/>
          <w:sz w:val="22"/>
          <w:szCs w:val="22"/>
        </w:rPr>
        <w:t xml:space="preserve"> </w:t>
      </w:r>
      <w:r w:rsidR="00D82CAD" w:rsidRPr="004E6816">
        <w:rPr>
          <w:rFonts w:ascii="Arial" w:hAnsi="Arial" w:cs="Arial"/>
          <w:sz w:val="22"/>
          <w:szCs w:val="22"/>
        </w:rPr>
        <w:t>N</w:t>
      </w:r>
      <w:r w:rsidRPr="004E6816">
        <w:rPr>
          <w:rFonts w:ascii="Arial" w:hAnsi="Arial" w:cs="Arial"/>
          <w:sz w:val="22"/>
          <w:szCs w:val="22"/>
        </w:rPr>
        <w:t>adz</w:t>
      </w:r>
      <w:r w:rsidR="00D82CAD" w:rsidRPr="004E6816">
        <w:rPr>
          <w:rFonts w:ascii="Arial" w:hAnsi="Arial" w:cs="Arial"/>
          <w:sz w:val="22"/>
          <w:szCs w:val="22"/>
        </w:rPr>
        <w:t>oru</w:t>
      </w:r>
      <w:r w:rsidR="009409AC" w:rsidRPr="004E6816">
        <w:rPr>
          <w:rFonts w:ascii="Arial" w:hAnsi="Arial" w:cs="Arial"/>
          <w:sz w:val="22"/>
          <w:szCs w:val="22"/>
        </w:rPr>
        <w:t xml:space="preserve"> </w:t>
      </w:r>
      <w:r w:rsidRPr="004E6816">
        <w:rPr>
          <w:rFonts w:ascii="Arial" w:hAnsi="Arial" w:cs="Arial"/>
          <w:sz w:val="22"/>
          <w:szCs w:val="22"/>
        </w:rPr>
        <w:t>oraz Zamawiającego w/w protokół będzie stanowił podstawę do wystawienia przez Wykonawcę faktury rozliczeniowej zadania.</w:t>
      </w:r>
    </w:p>
    <w:p w:rsidR="007141E4" w:rsidRPr="004E6816" w:rsidRDefault="007141E4" w:rsidP="0018622F">
      <w:pPr>
        <w:pStyle w:val="Tekstpodstawowywcity"/>
        <w:spacing w:before="120" w:line="276" w:lineRule="auto"/>
        <w:ind w:left="0" w:right="23"/>
        <w:rPr>
          <w:rFonts w:ascii="Arial" w:hAnsi="Arial" w:cs="Arial"/>
          <w:b/>
          <w:bCs/>
          <w:sz w:val="22"/>
          <w:szCs w:val="22"/>
        </w:rPr>
      </w:pPr>
    </w:p>
    <w:p w:rsidR="004D69A2" w:rsidRDefault="004D69A2" w:rsidP="00C34A74">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15</w:t>
      </w:r>
    </w:p>
    <w:p w:rsidR="005550BF" w:rsidRPr="004E6816" w:rsidRDefault="005550BF" w:rsidP="00C34A74">
      <w:pPr>
        <w:pStyle w:val="Tekstpodstawowywcity"/>
        <w:spacing w:before="120" w:line="276" w:lineRule="auto"/>
        <w:ind w:left="0" w:right="23"/>
        <w:jc w:val="center"/>
        <w:rPr>
          <w:rFonts w:ascii="Arial" w:hAnsi="Arial" w:cs="Arial"/>
          <w:b/>
          <w:bCs/>
          <w:sz w:val="22"/>
          <w:szCs w:val="22"/>
        </w:rPr>
      </w:pPr>
    </w:p>
    <w:p w:rsidR="005550BF" w:rsidRPr="004E6816" w:rsidRDefault="00D82CAD" w:rsidP="002B2E1A">
      <w:pPr>
        <w:spacing w:after="120" w:line="276" w:lineRule="auto"/>
        <w:jc w:val="center"/>
        <w:rPr>
          <w:rFonts w:ascii="Arial" w:hAnsi="Arial" w:cs="Arial"/>
          <w:b/>
          <w:sz w:val="22"/>
          <w:szCs w:val="22"/>
        </w:rPr>
      </w:pPr>
      <w:bookmarkStart w:id="8" w:name="_Hlk526163447"/>
      <w:r w:rsidRPr="004E6816">
        <w:rPr>
          <w:rFonts w:ascii="Arial" w:hAnsi="Arial" w:cs="Arial"/>
          <w:b/>
          <w:sz w:val="22"/>
          <w:szCs w:val="22"/>
        </w:rPr>
        <w:t>Warunki zmian postanowień umowy</w:t>
      </w:r>
      <w:bookmarkStart w:id="9" w:name="_GoBack"/>
      <w:bookmarkEnd w:id="9"/>
    </w:p>
    <w:bookmarkEnd w:id="8"/>
    <w:p w:rsidR="00D139ED"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możliwość zmian postanowień w zawartej umowie w przypadku wystąpienia co najmniej jednej z niżej wymienionych okoliczności.</w:t>
      </w:r>
    </w:p>
    <w:p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Zmiana postanowień zawartej umowy może nastąpić wyłącznie za zgodą obu Stron</w:t>
      </w:r>
      <w:r w:rsidR="00D82CAD" w:rsidRPr="004E6816">
        <w:rPr>
          <w:rFonts w:ascii="Arial" w:hAnsi="Arial" w:cs="Arial"/>
          <w:sz w:val="22"/>
          <w:szCs w:val="22"/>
        </w:rPr>
        <w:t>,</w:t>
      </w:r>
      <w:r w:rsidRPr="004E6816">
        <w:rPr>
          <w:rFonts w:ascii="Arial" w:hAnsi="Arial" w:cs="Arial"/>
          <w:sz w:val="22"/>
          <w:szCs w:val="22"/>
        </w:rPr>
        <w:t xml:space="preserve"> wyrażoną w drodze aneksu do umowy, pod rygorem nieważności, za wyjątkiem sytuacji, dla których umowa dopuszcza inny sposób legalizacji.</w:t>
      </w:r>
    </w:p>
    <w:p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następujące okoliczności zmiany postanowień umowy:</w:t>
      </w:r>
    </w:p>
    <w:p w:rsidR="005E12E3"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terminy realizacji - mogą ulec zmianie tylko na podstawie przesłanek zaakceptowanych przez Zamawiającego</w:t>
      </w:r>
      <w:r w:rsidR="00D82CAD" w:rsidRPr="004E6816">
        <w:rPr>
          <w:rFonts w:ascii="Arial" w:hAnsi="Arial" w:cs="Arial"/>
          <w:sz w:val="22"/>
          <w:szCs w:val="22"/>
        </w:rPr>
        <w:t>:</w:t>
      </w:r>
    </w:p>
    <w:p w:rsidR="00D06B07" w:rsidRPr="004E6816" w:rsidRDefault="00D06B07" w:rsidP="00D06B07">
      <w:pPr>
        <w:spacing w:line="276" w:lineRule="auto"/>
        <w:ind w:left="567"/>
        <w:jc w:val="both"/>
        <w:rPr>
          <w:rFonts w:ascii="Arial" w:hAnsi="Arial" w:cs="Arial"/>
          <w:sz w:val="22"/>
          <w:szCs w:val="22"/>
        </w:rPr>
      </w:pPr>
    </w:p>
    <w:p w:rsidR="00D06B07" w:rsidRPr="00D06B07" w:rsidRDefault="00D06B07" w:rsidP="00D05263">
      <w:pPr>
        <w:numPr>
          <w:ilvl w:val="0"/>
          <w:numId w:val="19"/>
        </w:numPr>
        <w:spacing w:line="276" w:lineRule="auto"/>
        <w:ind w:left="1134" w:hanging="425"/>
        <w:jc w:val="both"/>
        <w:rPr>
          <w:rFonts w:ascii="Arial" w:hAnsi="Arial" w:cs="Arial"/>
          <w:sz w:val="22"/>
          <w:szCs w:val="22"/>
        </w:rPr>
      </w:pPr>
      <w:r>
        <w:rPr>
          <w:rFonts w:ascii="Arial" w:hAnsi="Arial" w:cs="Arial"/>
          <w:sz w:val="22"/>
          <w:szCs w:val="22"/>
        </w:rPr>
        <w:t>wystąpią opóźnienia w przekazaniu obiektu z winy Zamawiającego;</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braki lub wady w dokumentacji projektowej lub w innych</w:t>
      </w:r>
      <w:r w:rsidR="00D82CAD" w:rsidRPr="004E6816">
        <w:rPr>
          <w:rFonts w:ascii="Arial" w:hAnsi="Arial" w:cs="Arial"/>
          <w:iCs/>
          <w:sz w:val="22"/>
          <w:szCs w:val="22"/>
        </w:rPr>
        <w:t xml:space="preserve"> dokumentach dotyczących </w:t>
      </w:r>
      <w:r w:rsidR="00FF76DF">
        <w:rPr>
          <w:rFonts w:ascii="Arial" w:hAnsi="Arial" w:cs="Arial"/>
          <w:iCs/>
          <w:sz w:val="22"/>
          <w:szCs w:val="22"/>
        </w:rPr>
        <w:t>przedmiotu umowy;</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wystąpią warunki atmosferyczne uniemożliwiające realizację zadania (w tym anomalia klimatyczne lub warunki uniemożliwiające prowadzenie robót lub montażu</w:t>
      </w:r>
      <w:r w:rsidR="00675415" w:rsidRPr="004E6816">
        <w:rPr>
          <w:rFonts w:ascii="Arial" w:hAnsi="Arial" w:cs="Arial"/>
          <w:sz w:val="22"/>
          <w:szCs w:val="22"/>
        </w:rPr>
        <w:t xml:space="preserve"> urządzeń</w:t>
      </w:r>
      <w:r w:rsidR="00713658" w:rsidRPr="004E6816">
        <w:rPr>
          <w:rFonts w:ascii="Arial" w:hAnsi="Arial" w:cs="Arial"/>
          <w:sz w:val="22"/>
          <w:szCs w:val="22"/>
        </w:rPr>
        <w:t xml:space="preserve"> zgodnie</w:t>
      </w:r>
      <w:r w:rsidR="00D139ED" w:rsidRPr="004E6816">
        <w:rPr>
          <w:rFonts w:ascii="Arial" w:hAnsi="Arial" w:cs="Arial"/>
          <w:sz w:val="22"/>
          <w:szCs w:val="22"/>
        </w:rPr>
        <w:t xml:space="preserve"> </w:t>
      </w:r>
      <w:r w:rsidR="000649DC" w:rsidRPr="004E6816">
        <w:rPr>
          <w:rFonts w:ascii="Arial" w:hAnsi="Arial" w:cs="Arial"/>
          <w:sz w:val="22"/>
          <w:szCs w:val="22"/>
        </w:rPr>
        <w:t>z </w:t>
      </w:r>
      <w:r w:rsidR="009367F1" w:rsidRPr="004E6816">
        <w:rPr>
          <w:rFonts w:ascii="Arial" w:hAnsi="Arial" w:cs="Arial"/>
          <w:sz w:val="22"/>
          <w:szCs w:val="22"/>
        </w:rPr>
        <w:t>technologią</w:t>
      </w:r>
      <w:r w:rsidRPr="004E6816">
        <w:rPr>
          <w:rFonts w:ascii="Arial" w:hAnsi="Arial" w:cs="Arial"/>
          <w:sz w:val="22"/>
          <w:szCs w:val="22"/>
        </w:rPr>
        <w:t xml:space="preserve">) i sytuacja taka trwa powyżej </w:t>
      </w:r>
      <w:r w:rsidR="00713658" w:rsidRPr="004E6816">
        <w:rPr>
          <w:rFonts w:ascii="Arial" w:hAnsi="Arial" w:cs="Arial"/>
          <w:sz w:val="22"/>
          <w:szCs w:val="22"/>
        </w:rPr>
        <w:t>21</w:t>
      </w:r>
      <w:r w:rsidRPr="004E6816">
        <w:rPr>
          <w:rFonts w:ascii="Arial" w:hAnsi="Arial" w:cs="Arial"/>
          <w:sz w:val="22"/>
          <w:szCs w:val="22"/>
        </w:rPr>
        <w:t xml:space="preserve"> dni</w:t>
      </w:r>
      <w:r w:rsidR="00D82CAD" w:rsidRPr="004E6816">
        <w:rPr>
          <w:rFonts w:ascii="Arial" w:hAnsi="Arial" w:cs="Arial"/>
          <w:sz w:val="22"/>
          <w:szCs w:val="22"/>
        </w:rPr>
        <w:t>,</w:t>
      </w:r>
    </w:p>
    <w:p w:rsidR="00E911DB" w:rsidRDefault="00E911DB"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 konieczność podjęcia dodatkowych  działań przez organy administracji lub wystąpi konieczność uzyskania nowych uzgodnień ewentualnie aktualizacja uzgodnień poczynion</w:t>
      </w:r>
      <w:r w:rsidR="00D43B75">
        <w:rPr>
          <w:rFonts w:ascii="Arial" w:hAnsi="Arial" w:cs="Arial"/>
          <w:sz w:val="22"/>
          <w:szCs w:val="22"/>
        </w:rPr>
        <w:t>ych wcześniej przez projektanta,</w:t>
      </w:r>
    </w:p>
    <w:p w:rsidR="00D43B75" w:rsidRPr="00D43B75" w:rsidRDefault="00D43B75" w:rsidP="00D43B75">
      <w:pPr>
        <w:pStyle w:val="Tekstpodstawowywcity"/>
        <w:numPr>
          <w:ilvl w:val="0"/>
          <w:numId w:val="19"/>
        </w:numPr>
        <w:spacing w:line="276" w:lineRule="auto"/>
        <w:ind w:left="1134" w:hanging="425"/>
        <w:jc w:val="both"/>
        <w:rPr>
          <w:rFonts w:ascii="Arial" w:hAnsi="Arial" w:cs="Arial"/>
          <w:sz w:val="22"/>
          <w:szCs w:val="22"/>
        </w:rPr>
      </w:pPr>
      <w:r w:rsidRPr="00D43B75">
        <w:rPr>
          <w:rFonts w:ascii="Arial" w:hAnsi="Arial" w:cs="Arial"/>
          <w:sz w:val="22"/>
          <w:szCs w:val="22"/>
        </w:rPr>
        <w:t>zaistnieje konieczność wykonania dodatkowych robót budowlano instalacyjnych przez Wykonawcę, wynikająca z  rozbieżności między stanem technicznym pomieszczeń a odmiennymi warunkami technicznymi montażu sprzętu gimnastycznego</w:t>
      </w:r>
      <w:r>
        <w:rPr>
          <w:rFonts w:ascii="Arial" w:hAnsi="Arial" w:cs="Arial"/>
          <w:sz w:val="22"/>
          <w:szCs w:val="22"/>
        </w:rPr>
        <w:t>;</w:t>
      </w:r>
    </w:p>
    <w:p w:rsidR="00A93D24"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lastRenderedPageBreak/>
        <w:t>wystąpi konieczność wykonania robót dodatkowych niezbędnych do zakończenia zakresu objętego przedmiotem umowy</w:t>
      </w:r>
      <w:r w:rsidR="00D82CAD" w:rsidRPr="004E6816">
        <w:rPr>
          <w:rFonts w:ascii="Arial" w:hAnsi="Arial" w:cs="Arial"/>
          <w:sz w:val="22"/>
          <w:szCs w:val="22"/>
        </w:rPr>
        <w:t>,</w:t>
      </w:r>
      <w:r w:rsidRPr="004E6816">
        <w:rPr>
          <w:rFonts w:ascii="Arial" w:hAnsi="Arial" w:cs="Arial"/>
          <w:sz w:val="22"/>
          <w:szCs w:val="22"/>
        </w:rPr>
        <w:t xml:space="preserve"> </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 xml:space="preserve">wystąpi brak frontu robót z przyczyn niezależnych od Wykonawcy przez okres dłuższy niż </w:t>
      </w:r>
      <w:r w:rsidR="000649DC" w:rsidRPr="004E6816">
        <w:rPr>
          <w:rFonts w:ascii="Arial" w:hAnsi="Arial" w:cs="Arial"/>
          <w:sz w:val="22"/>
          <w:szCs w:val="22"/>
        </w:rPr>
        <w:t>14</w:t>
      </w:r>
      <w:r w:rsidR="00D82CAD" w:rsidRPr="004E6816">
        <w:rPr>
          <w:rFonts w:ascii="Arial" w:hAnsi="Arial" w:cs="Arial"/>
          <w:sz w:val="22"/>
          <w:szCs w:val="22"/>
        </w:rPr>
        <w:t xml:space="preserve"> dni,</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opóźnienia w rozpoczęciu czynności odbiorowych z powodów ni</w:t>
      </w:r>
      <w:r w:rsidR="00D82CAD" w:rsidRPr="004E6816">
        <w:rPr>
          <w:rFonts w:ascii="Arial" w:hAnsi="Arial" w:cs="Arial"/>
          <w:iCs/>
          <w:sz w:val="22"/>
          <w:szCs w:val="22"/>
        </w:rPr>
        <w:t>e leżących po stronie Wykonawcy,</w:t>
      </w:r>
    </w:p>
    <w:p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sytuacje nieprzewidziane</w:t>
      </w:r>
      <w:r w:rsidR="00782174" w:rsidRPr="004E6816">
        <w:rPr>
          <w:rFonts w:ascii="Arial" w:hAnsi="Arial" w:cs="Arial"/>
          <w:iCs/>
          <w:sz w:val="22"/>
          <w:szCs w:val="22"/>
        </w:rPr>
        <w:t xml:space="preserve"> </w:t>
      </w:r>
      <w:r w:rsidR="0056056E">
        <w:rPr>
          <w:rFonts w:ascii="Arial" w:hAnsi="Arial" w:cs="Arial"/>
          <w:iCs/>
          <w:sz w:val="22"/>
          <w:szCs w:val="22"/>
        </w:rPr>
        <w:t xml:space="preserve">- w tym: </w:t>
      </w:r>
      <w:r w:rsidRPr="004E6816">
        <w:rPr>
          <w:rFonts w:ascii="Arial" w:hAnsi="Arial" w:cs="Arial"/>
          <w:iCs/>
          <w:sz w:val="22"/>
          <w:szCs w:val="22"/>
        </w:rPr>
        <w:t xml:space="preserve">wystąpienie siły </w:t>
      </w:r>
      <w:r w:rsidR="0056056E">
        <w:rPr>
          <w:rFonts w:ascii="Arial" w:hAnsi="Arial" w:cs="Arial"/>
          <w:iCs/>
          <w:sz w:val="22"/>
          <w:szCs w:val="22"/>
        </w:rPr>
        <w:t>wyższej, zamieszki lub strajki,</w:t>
      </w:r>
    </w:p>
    <w:p w:rsidR="0018622F" w:rsidRPr="004E6816" w:rsidRDefault="004D69A2" w:rsidP="00544428">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gdy Wykonawcę, któremu Zamawiający udzielił zamówienia, ma zastąpić nowy wykonawca</w:t>
      </w:r>
      <w:r w:rsidR="00D82CAD" w:rsidRPr="004E6816">
        <w:rPr>
          <w:rFonts w:ascii="Arial" w:hAnsi="Arial" w:cs="Arial"/>
          <w:iCs/>
          <w:sz w:val="22"/>
          <w:szCs w:val="22"/>
        </w:rPr>
        <w:t>.</w:t>
      </w:r>
    </w:p>
    <w:p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przypadku wystąpienia którejkolwiek z okoliczności wymienionych w niniejszym ustępie terminy wykonania zastrzeżone w umowie mogą ulec odpowiedniemu przedłużeniu o czas niezbędny do prawidłowego ukończenia przedmiotu umowy.</w:t>
      </w:r>
    </w:p>
    <w:p w:rsidR="00AA5B5E"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zapłata wynagrodzenia – w uzasadnionych przypadkach za zgodą Zamawiającego i Wykonawcy możliwa jest zmiana warunków zapłaty wynagrodzenia, a w tym między innymi: sposobu, formy i terminu płatności.</w:t>
      </w:r>
    </w:p>
    <w:p w:rsidR="00B41150"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 xml:space="preserve">nadzór nad wykonawstwem – zmiany osób pełniących samodzielne funkcje techniczne w budownictwie lub innych osób wyznaczonych do nadzorowania procesu inwestycyjnego ze strony </w:t>
      </w:r>
    </w:p>
    <w:p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 xml:space="preserve">Zamawiającego i Wykonawcy są dopuszczalne pod warunkiem posiadania przez te osoby wymaganych kwalifikacji, </w:t>
      </w:r>
    </w:p>
    <w:p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wprowadzenie zmiany w danych Wykonawcy lub Zamawiającego wynikających z dokumentów  rejestrowych</w:t>
      </w:r>
    </w:p>
    <w:p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zmian</w:t>
      </w:r>
      <w:r w:rsidR="00ED589B" w:rsidRPr="004E6816">
        <w:rPr>
          <w:rFonts w:ascii="Arial" w:hAnsi="Arial" w:cs="Arial"/>
          <w:sz w:val="22"/>
          <w:szCs w:val="22"/>
        </w:rPr>
        <w:t>a, wprowadzenie lub rezygnacja P</w:t>
      </w:r>
      <w:r w:rsidRPr="004E6816">
        <w:rPr>
          <w:rFonts w:ascii="Arial" w:hAnsi="Arial" w:cs="Arial"/>
          <w:sz w:val="22"/>
          <w:szCs w:val="22"/>
        </w:rPr>
        <w:t>odwykonawcy – za pisemną zgodą Zamawiającego, pod warunkiem spełnienia wymagań określonych w SIWZ.</w:t>
      </w:r>
    </w:p>
    <w:p w:rsidR="00D139ED" w:rsidRPr="004E6816" w:rsidRDefault="00ED589B"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w:t>
      </w:r>
      <w:r w:rsidR="004D69A2" w:rsidRPr="004E6816">
        <w:rPr>
          <w:rFonts w:ascii="Arial" w:hAnsi="Arial" w:cs="Arial"/>
          <w:sz w:val="22"/>
          <w:szCs w:val="22"/>
        </w:rPr>
        <w:t>miana Wykonawcy, któremu Zamawiający udzielił zamówienia w przypadku, gdy obecny Wykonawca nie realizuje</w:t>
      </w:r>
      <w:r w:rsidRPr="004E6816">
        <w:rPr>
          <w:rFonts w:ascii="Arial" w:hAnsi="Arial" w:cs="Arial"/>
          <w:sz w:val="22"/>
          <w:szCs w:val="22"/>
        </w:rPr>
        <w:t xml:space="preserve"> </w:t>
      </w:r>
      <w:r w:rsidR="004D69A2" w:rsidRPr="004E6816">
        <w:rPr>
          <w:rFonts w:ascii="Arial" w:hAnsi="Arial" w:cs="Arial"/>
          <w:sz w:val="22"/>
          <w:szCs w:val="22"/>
        </w:rPr>
        <w:t>zadania zgodnie z zapisami umowy lub jego sytuacja prawna lub finansowa</w:t>
      </w:r>
      <w:r w:rsidRPr="004E6816">
        <w:rPr>
          <w:rFonts w:ascii="Arial" w:hAnsi="Arial" w:cs="Arial"/>
          <w:sz w:val="22"/>
          <w:szCs w:val="22"/>
        </w:rPr>
        <w:t xml:space="preserve"> </w:t>
      </w:r>
      <w:r w:rsidR="004D69A2" w:rsidRPr="004E6816">
        <w:rPr>
          <w:rFonts w:ascii="Arial" w:hAnsi="Arial" w:cs="Arial"/>
          <w:sz w:val="22"/>
          <w:szCs w:val="22"/>
        </w:rPr>
        <w:t xml:space="preserve">lub </w:t>
      </w:r>
      <w:r w:rsidR="0025649F" w:rsidRPr="004E6816">
        <w:rPr>
          <w:rFonts w:ascii="Arial" w:hAnsi="Arial" w:cs="Arial"/>
          <w:sz w:val="22"/>
          <w:szCs w:val="22"/>
        </w:rPr>
        <w:t xml:space="preserve">gdy jego </w:t>
      </w:r>
      <w:r w:rsidR="004D69A2" w:rsidRPr="004E6816">
        <w:rPr>
          <w:rFonts w:ascii="Arial" w:hAnsi="Arial" w:cs="Arial"/>
          <w:sz w:val="22"/>
          <w:szCs w:val="22"/>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takim przypadku Zamawiający może powierzyć dalsze wykonanie przedmiotu zamówienia:</w:t>
      </w:r>
    </w:p>
    <w:p w:rsidR="004D69A2"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 xml:space="preserve">jednemu z Podwykonawców za jego zgodą, za kwotę wynagrodzenia zgodnego z kwotą umowy z Wykonawcą  pomniejszoną o koszt robót już wykonanych. </w:t>
      </w:r>
    </w:p>
    <w:p w:rsidR="003F7FF7"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Wykonawcy</w:t>
      </w:r>
      <w:r w:rsidR="0025649F" w:rsidRPr="004E6816">
        <w:rPr>
          <w:rFonts w:ascii="Arial" w:hAnsi="Arial" w:cs="Arial"/>
          <w:sz w:val="22"/>
          <w:szCs w:val="22"/>
        </w:rPr>
        <w:t>,</w:t>
      </w:r>
      <w:r w:rsidR="00B12AA0" w:rsidRPr="004E6816">
        <w:rPr>
          <w:rFonts w:ascii="Arial" w:hAnsi="Arial" w:cs="Arial"/>
          <w:sz w:val="22"/>
          <w:szCs w:val="22"/>
        </w:rPr>
        <w:t xml:space="preserve"> którego oferta zajęła drugie lub trzecie</w:t>
      </w:r>
      <w:r w:rsidR="00B12AA0" w:rsidRPr="004E6816">
        <w:rPr>
          <w:rFonts w:ascii="Arial" w:hAnsi="Arial" w:cs="Arial"/>
          <w:color w:val="FF0000"/>
          <w:sz w:val="22"/>
          <w:szCs w:val="22"/>
        </w:rPr>
        <w:t xml:space="preserve"> </w:t>
      </w:r>
      <w:r w:rsidR="00B12AA0" w:rsidRPr="004E6816">
        <w:rPr>
          <w:rFonts w:ascii="Arial" w:hAnsi="Arial" w:cs="Arial"/>
          <w:sz w:val="22"/>
          <w:szCs w:val="22"/>
        </w:rPr>
        <w:t xml:space="preserve">miejsce w ocenie ofert na etapie przetargu za jego zgodą. Wartość umowy  zostałaby ustalona jako różnica ceny ofertowej </w:t>
      </w:r>
      <w:r w:rsidR="0025649F" w:rsidRPr="004E6816">
        <w:rPr>
          <w:rFonts w:ascii="Arial" w:hAnsi="Arial" w:cs="Arial"/>
          <w:sz w:val="22"/>
          <w:szCs w:val="22"/>
        </w:rPr>
        <w:t xml:space="preserve">brutto </w:t>
      </w:r>
      <w:r w:rsidR="00B12AA0" w:rsidRPr="004E6816">
        <w:rPr>
          <w:rFonts w:ascii="Arial" w:hAnsi="Arial" w:cs="Arial"/>
          <w:sz w:val="22"/>
          <w:szCs w:val="22"/>
        </w:rPr>
        <w:t>pomniejszon</w:t>
      </w:r>
      <w:r w:rsidR="0025649F" w:rsidRPr="004E6816">
        <w:rPr>
          <w:rFonts w:ascii="Arial" w:hAnsi="Arial" w:cs="Arial"/>
          <w:sz w:val="22"/>
          <w:szCs w:val="22"/>
        </w:rPr>
        <w:t>ej</w:t>
      </w:r>
      <w:r w:rsidR="00B12AA0" w:rsidRPr="004E6816">
        <w:rPr>
          <w:rFonts w:ascii="Arial" w:hAnsi="Arial" w:cs="Arial"/>
          <w:sz w:val="22"/>
          <w:szCs w:val="22"/>
        </w:rPr>
        <w:t xml:space="preserve"> </w:t>
      </w:r>
      <w:r w:rsidR="00364D67" w:rsidRPr="004E6816">
        <w:rPr>
          <w:rFonts w:ascii="Arial" w:hAnsi="Arial" w:cs="Arial"/>
          <w:sz w:val="22"/>
          <w:szCs w:val="22"/>
        </w:rPr>
        <w:t>o </w:t>
      </w:r>
      <w:r w:rsidR="00B12AA0" w:rsidRPr="004E6816">
        <w:rPr>
          <w:rFonts w:ascii="Arial" w:hAnsi="Arial" w:cs="Arial"/>
          <w:sz w:val="22"/>
          <w:szCs w:val="22"/>
        </w:rPr>
        <w:t>wartoś</w:t>
      </w:r>
      <w:r w:rsidR="0025649F" w:rsidRPr="004E6816">
        <w:rPr>
          <w:rFonts w:ascii="Arial" w:hAnsi="Arial" w:cs="Arial"/>
          <w:sz w:val="22"/>
          <w:szCs w:val="22"/>
        </w:rPr>
        <w:t>ć</w:t>
      </w:r>
      <w:r w:rsidR="00B12AA0" w:rsidRPr="004E6816">
        <w:rPr>
          <w:rFonts w:ascii="Arial" w:hAnsi="Arial" w:cs="Arial"/>
          <w:sz w:val="22"/>
          <w:szCs w:val="22"/>
        </w:rPr>
        <w:t xml:space="preserve"> brutto pozycj</w:t>
      </w:r>
      <w:r w:rsidR="0025649F" w:rsidRPr="004E6816">
        <w:rPr>
          <w:rFonts w:ascii="Arial" w:hAnsi="Arial" w:cs="Arial"/>
          <w:sz w:val="22"/>
          <w:szCs w:val="22"/>
        </w:rPr>
        <w:t>i</w:t>
      </w:r>
      <w:r w:rsidR="00B12AA0" w:rsidRPr="004E6816">
        <w:rPr>
          <w:rFonts w:ascii="Arial" w:hAnsi="Arial" w:cs="Arial"/>
          <w:sz w:val="22"/>
          <w:szCs w:val="22"/>
        </w:rPr>
        <w:t xml:space="preserve"> już wykonan</w:t>
      </w:r>
      <w:r w:rsidR="0025649F" w:rsidRPr="004E6816">
        <w:rPr>
          <w:rFonts w:ascii="Arial" w:hAnsi="Arial" w:cs="Arial"/>
          <w:sz w:val="22"/>
          <w:szCs w:val="22"/>
        </w:rPr>
        <w:t>ych</w:t>
      </w:r>
      <w:r w:rsidR="00DD0094">
        <w:rPr>
          <w:rFonts w:ascii="Arial" w:hAnsi="Arial" w:cs="Arial"/>
          <w:sz w:val="22"/>
          <w:szCs w:val="22"/>
        </w:rPr>
        <w:t xml:space="preserve">                      </w:t>
      </w:r>
      <w:r w:rsidR="00B12AA0" w:rsidRPr="004E6816">
        <w:rPr>
          <w:rFonts w:ascii="Arial" w:hAnsi="Arial" w:cs="Arial"/>
          <w:sz w:val="22"/>
          <w:szCs w:val="22"/>
        </w:rPr>
        <w:t xml:space="preserve"> i powiększona o dodatek, za przejęcie budowy po poprzednim Wykonawcy </w:t>
      </w:r>
      <w:r w:rsidR="00DD0094">
        <w:rPr>
          <w:rFonts w:ascii="Arial" w:hAnsi="Arial" w:cs="Arial"/>
          <w:sz w:val="22"/>
          <w:szCs w:val="22"/>
        </w:rPr>
        <w:t xml:space="preserve">                            </w:t>
      </w:r>
      <w:r w:rsidR="00B12AA0" w:rsidRPr="004E6816">
        <w:rPr>
          <w:rFonts w:ascii="Arial" w:hAnsi="Arial" w:cs="Arial"/>
          <w:sz w:val="22"/>
          <w:szCs w:val="22"/>
        </w:rPr>
        <w:t>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4E6816">
        <w:rPr>
          <w:rFonts w:ascii="Arial" w:hAnsi="Arial" w:cs="Arial"/>
          <w:sz w:val="22"/>
          <w:szCs w:val="22"/>
        </w:rPr>
        <w:t>ej</w:t>
      </w:r>
      <w:r w:rsidR="00B12AA0" w:rsidRPr="004E6816">
        <w:rPr>
          <w:rFonts w:ascii="Arial" w:hAnsi="Arial" w:cs="Arial"/>
          <w:sz w:val="22"/>
          <w:szCs w:val="22"/>
        </w:rPr>
        <w:t xml:space="preserve"> w ofercie Wykonawcy, z którym Zamawiający chce zawrzeć umowę  </w:t>
      </w:r>
      <w:r w:rsidR="00140838" w:rsidRPr="004E6816">
        <w:rPr>
          <w:rFonts w:ascii="Arial" w:hAnsi="Arial" w:cs="Arial"/>
          <w:sz w:val="22"/>
          <w:szCs w:val="22"/>
        </w:rPr>
        <w:t xml:space="preserve">i </w:t>
      </w:r>
      <w:r w:rsidR="00B12AA0" w:rsidRPr="004E6816">
        <w:rPr>
          <w:rFonts w:ascii="Arial" w:hAnsi="Arial" w:cs="Arial"/>
          <w:sz w:val="22"/>
          <w:szCs w:val="22"/>
        </w:rPr>
        <w:t>cen</w:t>
      </w:r>
      <w:r w:rsidR="00140838" w:rsidRPr="004E6816">
        <w:rPr>
          <w:rFonts w:ascii="Arial" w:hAnsi="Arial" w:cs="Arial"/>
          <w:sz w:val="22"/>
          <w:szCs w:val="22"/>
        </w:rPr>
        <w:t>y</w:t>
      </w:r>
      <w:r w:rsidR="00B12AA0" w:rsidRPr="004E6816">
        <w:rPr>
          <w:rFonts w:ascii="Arial" w:hAnsi="Arial" w:cs="Arial"/>
          <w:sz w:val="22"/>
          <w:szCs w:val="22"/>
        </w:rPr>
        <w:t xml:space="preserve"> podan</w:t>
      </w:r>
      <w:r w:rsidR="00140838" w:rsidRPr="004E6816">
        <w:rPr>
          <w:rFonts w:ascii="Arial" w:hAnsi="Arial" w:cs="Arial"/>
          <w:sz w:val="22"/>
          <w:szCs w:val="22"/>
        </w:rPr>
        <w:t>ej</w:t>
      </w:r>
      <w:r w:rsidR="00B12AA0" w:rsidRPr="004E6816">
        <w:rPr>
          <w:rFonts w:ascii="Arial" w:hAnsi="Arial" w:cs="Arial"/>
          <w:sz w:val="22"/>
          <w:szCs w:val="22"/>
        </w:rPr>
        <w:t xml:space="preserve"> w kolejnej ofercie. Wykonawca, z którym miałaby być podpisana umowa musi wykazać, że spełnia warunki udziału w postępowaniu i nie podlega wykluczeniu</w:t>
      </w:r>
      <w:r w:rsidRPr="004E6816">
        <w:rPr>
          <w:rFonts w:ascii="Arial" w:hAnsi="Arial" w:cs="Arial"/>
          <w:sz w:val="22"/>
          <w:szCs w:val="22"/>
        </w:rPr>
        <w:t>.</w:t>
      </w:r>
    </w:p>
    <w:p w:rsidR="003F7FF7" w:rsidRDefault="003F7FF7" w:rsidP="00D05263">
      <w:pPr>
        <w:pStyle w:val="Akapitzlist"/>
        <w:numPr>
          <w:ilvl w:val="0"/>
          <w:numId w:val="17"/>
        </w:numPr>
        <w:spacing w:line="276" w:lineRule="auto"/>
        <w:jc w:val="both"/>
        <w:rPr>
          <w:rFonts w:ascii="Arial" w:hAnsi="Arial" w:cs="Arial"/>
          <w:sz w:val="22"/>
          <w:szCs w:val="22"/>
        </w:rPr>
      </w:pPr>
      <w:bookmarkStart w:id="10" w:name="_Hlk526164045"/>
      <w:r w:rsidRPr="004E6816">
        <w:rPr>
          <w:rFonts w:ascii="Arial" w:hAnsi="Arial" w:cs="Arial"/>
          <w:sz w:val="22"/>
          <w:szCs w:val="22"/>
        </w:rPr>
        <w:t>w razie wystąpienia nowych wymogów stawianych przez Europejski Bank Inwestycyjny</w:t>
      </w:r>
      <w:r w:rsidR="00866369" w:rsidRPr="004E6816">
        <w:rPr>
          <w:rFonts w:ascii="Arial" w:hAnsi="Arial" w:cs="Arial"/>
          <w:sz w:val="22"/>
          <w:szCs w:val="22"/>
        </w:rPr>
        <w:t>,</w:t>
      </w:r>
      <w:r w:rsidRPr="004E6816">
        <w:rPr>
          <w:rFonts w:ascii="Arial" w:hAnsi="Arial" w:cs="Arial"/>
          <w:sz w:val="22"/>
          <w:szCs w:val="22"/>
        </w:rPr>
        <w:t xml:space="preserve"> w związku z finan</w:t>
      </w:r>
      <w:r w:rsidR="00866369" w:rsidRPr="004E6816">
        <w:rPr>
          <w:rFonts w:ascii="Arial" w:hAnsi="Arial" w:cs="Arial"/>
          <w:sz w:val="22"/>
          <w:szCs w:val="22"/>
        </w:rPr>
        <w:t>sowaniem zadania z jego środków. Ż</w:t>
      </w:r>
      <w:r w:rsidRPr="004E6816">
        <w:rPr>
          <w:rFonts w:ascii="Arial" w:hAnsi="Arial" w:cs="Arial"/>
          <w:sz w:val="22"/>
          <w:szCs w:val="22"/>
        </w:rPr>
        <w:t xml:space="preserve">ądanie </w:t>
      </w:r>
      <w:r w:rsidR="00866369" w:rsidRPr="004E6816">
        <w:rPr>
          <w:rFonts w:ascii="Arial" w:hAnsi="Arial" w:cs="Arial"/>
          <w:sz w:val="22"/>
          <w:szCs w:val="22"/>
        </w:rPr>
        <w:t xml:space="preserve">wprowadzenia zmian w umowie </w:t>
      </w:r>
      <w:r w:rsidRPr="004E6816">
        <w:rPr>
          <w:rFonts w:ascii="Arial" w:hAnsi="Arial" w:cs="Arial"/>
          <w:sz w:val="22"/>
          <w:szCs w:val="22"/>
        </w:rPr>
        <w:lastRenderedPageBreak/>
        <w:t>zostanie sporządzone przez Zamawiającego w formie pisemnej wraz z uzasadnieniem i przesłane do Wykonawcy.</w:t>
      </w:r>
      <w:bookmarkEnd w:id="10"/>
    </w:p>
    <w:p w:rsidR="000B2AB8" w:rsidRPr="00CE17CB" w:rsidRDefault="000B2AB8" w:rsidP="00D05263">
      <w:pPr>
        <w:pStyle w:val="Akapitzlist"/>
        <w:numPr>
          <w:ilvl w:val="0"/>
          <w:numId w:val="17"/>
        </w:numPr>
        <w:spacing w:line="276" w:lineRule="auto"/>
        <w:jc w:val="both"/>
        <w:rPr>
          <w:rFonts w:ascii="Arial" w:hAnsi="Arial" w:cs="Arial"/>
          <w:sz w:val="22"/>
          <w:szCs w:val="22"/>
        </w:rPr>
      </w:pPr>
      <w:r w:rsidRPr="00CE17CB">
        <w:rPr>
          <w:rFonts w:ascii="Arial" w:hAnsi="Arial" w:cs="Arial"/>
          <w:sz w:val="22"/>
          <w:szCs w:val="22"/>
        </w:rPr>
        <w:t>W przypadku zmiany obowiązujących przepisów</w:t>
      </w:r>
      <w:r w:rsidR="00F1060D" w:rsidRPr="00CE17CB">
        <w:rPr>
          <w:rFonts w:ascii="Arial" w:hAnsi="Arial" w:cs="Arial"/>
          <w:sz w:val="22"/>
          <w:szCs w:val="22"/>
        </w:rPr>
        <w:t xml:space="preserve"> – zmiana stanu prawnego, który </w:t>
      </w:r>
      <w:r w:rsidRPr="00CE17CB">
        <w:rPr>
          <w:rFonts w:ascii="Arial" w:hAnsi="Arial" w:cs="Arial"/>
          <w:sz w:val="22"/>
          <w:szCs w:val="22"/>
        </w:rPr>
        <w:t xml:space="preserve"> </w:t>
      </w:r>
      <w:r w:rsidR="00F1060D" w:rsidRPr="00CE17CB">
        <w:rPr>
          <w:rFonts w:ascii="Arial" w:hAnsi="Arial" w:cs="Arial"/>
          <w:sz w:val="22"/>
          <w:szCs w:val="22"/>
        </w:rPr>
        <w:t xml:space="preserve">będzie wnosił </w:t>
      </w:r>
      <w:r w:rsidRPr="00CE17CB">
        <w:rPr>
          <w:rFonts w:ascii="Arial" w:hAnsi="Arial" w:cs="Arial"/>
          <w:sz w:val="22"/>
          <w:szCs w:val="22"/>
        </w:rPr>
        <w:t xml:space="preserve">nowe wymagania co do </w:t>
      </w:r>
      <w:r w:rsidR="00F1060D" w:rsidRPr="00CE17CB">
        <w:rPr>
          <w:rFonts w:ascii="Arial" w:hAnsi="Arial" w:cs="Arial"/>
          <w:sz w:val="22"/>
          <w:szCs w:val="22"/>
        </w:rPr>
        <w:t xml:space="preserve">sposobu realizacji </w:t>
      </w:r>
      <w:r w:rsidRPr="00CE17CB">
        <w:rPr>
          <w:rFonts w:ascii="Arial" w:hAnsi="Arial" w:cs="Arial"/>
          <w:sz w:val="22"/>
          <w:szCs w:val="22"/>
        </w:rPr>
        <w:t xml:space="preserve">zakresu </w:t>
      </w:r>
      <w:r w:rsidR="00F1060D" w:rsidRPr="00CE17CB">
        <w:rPr>
          <w:rFonts w:ascii="Arial" w:hAnsi="Arial" w:cs="Arial"/>
          <w:sz w:val="22"/>
          <w:szCs w:val="22"/>
        </w:rPr>
        <w:t>objętego przedmiotem umowy</w:t>
      </w:r>
      <w:r w:rsidRPr="00CE17CB">
        <w:rPr>
          <w:rFonts w:ascii="Arial" w:hAnsi="Arial" w:cs="Arial"/>
          <w:sz w:val="22"/>
          <w:szCs w:val="22"/>
        </w:rPr>
        <w:t>.</w:t>
      </w:r>
    </w:p>
    <w:p w:rsidR="009B0DF2" w:rsidRPr="004E6816" w:rsidRDefault="009B0DF2" w:rsidP="009B0DF2">
      <w:pPr>
        <w:widowControl w:val="0"/>
        <w:tabs>
          <w:tab w:val="left" w:pos="971"/>
        </w:tabs>
        <w:autoSpaceDE w:val="0"/>
        <w:autoSpaceDN w:val="0"/>
        <w:ind w:right="108"/>
        <w:jc w:val="both"/>
        <w:rPr>
          <w:rFonts w:ascii="Arial" w:hAnsi="Arial" w:cs="Arial"/>
          <w:sz w:val="22"/>
          <w:szCs w:val="22"/>
        </w:rPr>
      </w:pPr>
    </w:p>
    <w:p w:rsidR="009B0DF2" w:rsidRPr="004E6816" w:rsidRDefault="00BB2986" w:rsidP="009B0DF2">
      <w:pPr>
        <w:pStyle w:val="Tekstpodstawowywcity"/>
        <w:spacing w:after="120" w:line="276" w:lineRule="auto"/>
        <w:ind w:left="0" w:right="23"/>
        <w:jc w:val="center"/>
        <w:rPr>
          <w:rFonts w:ascii="Arial" w:hAnsi="Arial" w:cs="Arial"/>
          <w:b/>
          <w:bCs/>
          <w:sz w:val="22"/>
          <w:szCs w:val="22"/>
        </w:rPr>
      </w:pPr>
      <w:r>
        <w:rPr>
          <w:rFonts w:ascii="Arial" w:hAnsi="Arial" w:cs="Arial"/>
          <w:b/>
          <w:bCs/>
          <w:sz w:val="22"/>
          <w:szCs w:val="22"/>
        </w:rPr>
        <w:t>§ 16</w:t>
      </w:r>
    </w:p>
    <w:p w:rsidR="009B0DF2" w:rsidRPr="004E6816" w:rsidRDefault="009B0DF2" w:rsidP="009B0DF2">
      <w:pPr>
        <w:pStyle w:val="Tekstpodstawowywcity"/>
        <w:spacing w:after="120" w:line="276" w:lineRule="auto"/>
        <w:ind w:left="0" w:right="23"/>
        <w:jc w:val="center"/>
        <w:rPr>
          <w:rFonts w:ascii="Arial" w:hAnsi="Arial" w:cs="Arial"/>
          <w:b/>
          <w:bCs/>
          <w:sz w:val="22"/>
          <w:szCs w:val="22"/>
        </w:rPr>
      </w:pPr>
      <w:r w:rsidRPr="004E6816">
        <w:rPr>
          <w:rFonts w:ascii="Arial" w:hAnsi="Arial" w:cs="Arial"/>
          <w:b/>
          <w:bCs/>
          <w:sz w:val="22"/>
          <w:szCs w:val="22"/>
        </w:rPr>
        <w:t>Inne postanowienia umowy:</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zobowiązuje się do przestrzegania zakazu cesji tj. zakazu przenoszenia przez Wykonawcę jakichkolwiek praw lub obowiązków wynikających z tej umowy na osoby trzecie, z wyjątkiem sytuacji opisanej w </w:t>
      </w:r>
      <w:r w:rsidRPr="004E6816">
        <w:rPr>
          <w:rFonts w:ascii="Arial" w:hAnsi="Arial" w:cs="Arial"/>
          <w:bCs/>
          <w:sz w:val="22"/>
          <w:szCs w:val="22"/>
        </w:rPr>
        <w:t>§ 4.</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b/>
          <w:sz w:val="22"/>
          <w:szCs w:val="22"/>
        </w:rPr>
      </w:pPr>
      <w:r w:rsidRPr="004E6816">
        <w:rPr>
          <w:rFonts w:ascii="Arial" w:hAnsi="Arial" w:cs="Arial"/>
          <w:sz w:val="22"/>
          <w:szCs w:val="22"/>
        </w:rPr>
        <w:t>W sprawach nieuregulowanych niniejszą umową stosuje się przepisy ustawy Prawo Zamówień Publicznych, Kodeksu Cywilnego, Prawo Budowlane, Prawo Ochrony Środowiska i Ustaw o Odpadach</w:t>
      </w:r>
      <w:r w:rsidRPr="004E6816">
        <w:rPr>
          <w:rFonts w:ascii="Arial" w:hAnsi="Arial" w:cs="Arial"/>
          <w:b/>
          <w:sz w:val="22"/>
          <w:szCs w:val="22"/>
        </w:rPr>
        <w:t>.</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Wszelkie zmiany i uzupełnienia niniejszej umowy wymagają formy pisemnej pod rygorem nieważności.</w:t>
      </w:r>
    </w:p>
    <w:p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Umowę sporządzono w 3 jednobrzmiących  egzemplarzach,  2  egz. Zamawiającego </w:t>
      </w:r>
      <w:r w:rsidR="00AD450B">
        <w:rPr>
          <w:rFonts w:ascii="Arial" w:hAnsi="Arial" w:cs="Arial"/>
          <w:sz w:val="22"/>
          <w:szCs w:val="22"/>
        </w:rPr>
        <w:t xml:space="preserve">                       </w:t>
      </w:r>
      <w:r w:rsidRPr="004E6816">
        <w:rPr>
          <w:rFonts w:ascii="Arial" w:hAnsi="Arial" w:cs="Arial"/>
          <w:sz w:val="22"/>
          <w:szCs w:val="22"/>
        </w:rPr>
        <w:t>i 1 egz. dla Wykonawcy.</w:t>
      </w:r>
    </w:p>
    <w:p w:rsidR="009B0DF2" w:rsidRPr="004E6816" w:rsidRDefault="009B0DF2" w:rsidP="009B0DF2">
      <w:pPr>
        <w:pStyle w:val="Tekstpodstawowywcity"/>
        <w:spacing w:line="276" w:lineRule="auto"/>
        <w:ind w:right="22"/>
        <w:jc w:val="both"/>
        <w:rPr>
          <w:rFonts w:ascii="Arial" w:hAnsi="Arial" w:cs="Arial"/>
          <w:sz w:val="22"/>
          <w:szCs w:val="22"/>
        </w:rPr>
      </w:pPr>
    </w:p>
    <w:p w:rsidR="009B0DF2" w:rsidRPr="004E6816" w:rsidRDefault="009B0DF2" w:rsidP="009B0DF2">
      <w:pPr>
        <w:pStyle w:val="Tekstpodstawowywcity"/>
        <w:spacing w:line="276" w:lineRule="auto"/>
        <w:ind w:left="0" w:right="22"/>
        <w:jc w:val="both"/>
        <w:rPr>
          <w:rFonts w:ascii="Arial" w:hAnsi="Arial" w:cs="Arial"/>
          <w:sz w:val="22"/>
          <w:szCs w:val="22"/>
        </w:rPr>
      </w:pPr>
    </w:p>
    <w:p w:rsidR="009B0DF2" w:rsidRPr="004E6816" w:rsidRDefault="009B0DF2" w:rsidP="009B0DF2">
      <w:pPr>
        <w:pStyle w:val="Tekstpodstawowywcity"/>
        <w:spacing w:line="276" w:lineRule="auto"/>
        <w:ind w:left="0" w:right="675"/>
        <w:jc w:val="both"/>
        <w:rPr>
          <w:rFonts w:ascii="Arial" w:hAnsi="Arial" w:cs="Arial"/>
          <w:b/>
          <w:bCs/>
          <w:sz w:val="22"/>
          <w:szCs w:val="22"/>
        </w:rPr>
      </w:pPr>
    </w:p>
    <w:p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rsidR="009B0DF2" w:rsidRPr="004E6816" w:rsidRDefault="009B0DF2" w:rsidP="009B0DF2">
      <w:pPr>
        <w:pStyle w:val="Tekstpodstawowywcity"/>
        <w:spacing w:line="480" w:lineRule="auto"/>
        <w:ind w:left="0" w:right="675"/>
        <w:rPr>
          <w:rFonts w:ascii="Arial" w:hAnsi="Arial" w:cs="Arial"/>
          <w:b/>
          <w:bCs/>
          <w:sz w:val="22"/>
          <w:szCs w:val="22"/>
        </w:rPr>
      </w:pPr>
    </w:p>
    <w:p w:rsidR="00A5780E" w:rsidRDefault="00A5780E" w:rsidP="00C15107">
      <w:pPr>
        <w:pStyle w:val="Tekstpodstawowywcity"/>
        <w:spacing w:line="480" w:lineRule="auto"/>
        <w:ind w:left="0" w:right="675"/>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A5780E" w:rsidRPr="00A5780E" w:rsidRDefault="00A5780E" w:rsidP="00A5780E"/>
    <w:p w:rsidR="00A5780E" w:rsidRPr="00A5780E" w:rsidRDefault="00A5780E" w:rsidP="00A5780E"/>
    <w:p w:rsidR="00A5780E" w:rsidRPr="00A5780E" w:rsidRDefault="00A5780E" w:rsidP="00A5780E"/>
    <w:p w:rsidR="00A5780E" w:rsidRPr="00A5780E" w:rsidRDefault="00A5780E" w:rsidP="00A5780E"/>
    <w:p w:rsidR="00A5780E" w:rsidRPr="00A5780E" w:rsidRDefault="00A5780E" w:rsidP="00A5780E"/>
    <w:p w:rsidR="00A5780E" w:rsidRDefault="00A5780E" w:rsidP="00A5780E"/>
    <w:p w:rsidR="003F7FF7" w:rsidRPr="00CE17CB" w:rsidRDefault="00A5780E" w:rsidP="00A5780E">
      <w:pPr>
        <w:tabs>
          <w:tab w:val="left" w:pos="2070"/>
        </w:tabs>
      </w:pPr>
      <w:r>
        <w:tab/>
      </w:r>
    </w:p>
    <w:sectPr w:rsidR="003F7FF7" w:rsidRPr="00CE17CB" w:rsidSect="00A74126">
      <w:headerReference w:type="even" r:id="rId9"/>
      <w:headerReference w:type="default" r:id="rId10"/>
      <w:footerReference w:type="even" r:id="rId11"/>
      <w:footerReference w:type="default" r:id="rId12"/>
      <w:pgSz w:w="11906" w:h="16838"/>
      <w:pgMar w:top="240" w:right="924" w:bottom="284" w:left="1418"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53" w:rsidRDefault="004C4953">
      <w:r>
        <w:separator/>
      </w:r>
    </w:p>
  </w:endnote>
  <w:endnote w:type="continuationSeparator" w:id="0">
    <w:p w:rsidR="004C4953" w:rsidRDefault="004C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Stopka"/>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rsidR="00707578" w:rsidRDefault="00707578">
    <w:pPr>
      <w:pStyle w:val="Stopka"/>
    </w:pPr>
  </w:p>
  <w:p w:rsidR="00707578" w:rsidRDefault="007075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707578">
      <w:rPr>
        <w:rStyle w:val="Numerstrony"/>
        <w:rFonts w:ascii="Arial" w:hAnsi="Arial" w:cs="Arial"/>
      </w:rPr>
      <w:instrText xml:space="preserve">PAGE  </w:instrText>
    </w:r>
    <w:r>
      <w:rPr>
        <w:rStyle w:val="Numerstrony"/>
        <w:rFonts w:ascii="Arial" w:hAnsi="Arial" w:cs="Arial"/>
      </w:rPr>
      <w:fldChar w:fldCharType="separate"/>
    </w:r>
    <w:r w:rsidR="002B2E1A">
      <w:rPr>
        <w:rStyle w:val="Numerstrony"/>
        <w:rFonts w:ascii="Arial" w:hAnsi="Arial" w:cs="Arial"/>
        <w:noProof/>
      </w:rPr>
      <w:t>16</w:t>
    </w:r>
    <w:r>
      <w:rPr>
        <w:rStyle w:val="Numerstrony"/>
        <w:rFonts w:ascii="Arial" w:hAnsi="Arial" w:cs="Arial"/>
      </w:rPr>
      <w:fldChar w:fldCharType="end"/>
    </w:r>
  </w:p>
  <w:p w:rsidR="00707578" w:rsidRDefault="00707578">
    <w:pPr>
      <w:pStyle w:val="Stopka"/>
    </w:pPr>
  </w:p>
  <w:p w:rsidR="00707578" w:rsidRDefault="007075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53" w:rsidRDefault="004C4953">
      <w:r>
        <w:separator/>
      </w:r>
    </w:p>
  </w:footnote>
  <w:footnote w:type="continuationSeparator" w:id="0">
    <w:p w:rsidR="004C4953" w:rsidRDefault="004C4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578" w:rsidRDefault="001F5B55">
    <w:pPr>
      <w:pStyle w:val="Nagwek"/>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rsidR="00707578" w:rsidRDefault="00707578">
    <w:pPr>
      <w:pStyle w:val="Nagwek"/>
    </w:pPr>
  </w:p>
  <w:p w:rsidR="00707578" w:rsidRDefault="00707578"/>
  <w:p w:rsidR="00707578" w:rsidRPr="00C32A4A" w:rsidRDefault="00707578"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rsidR="00707578" w:rsidRPr="005C6BB8" w:rsidRDefault="00707578"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2BB" w:rsidRDefault="000372BB" w:rsidP="006702D9">
    <w:pPr>
      <w:pStyle w:val="tyt"/>
      <w:keepNext w:val="0"/>
      <w:spacing w:before="0" w:after="0" w:line="360" w:lineRule="auto"/>
      <w:rPr>
        <w:rFonts w:ascii="Arial" w:hAnsi="Arial" w:cs="Arial"/>
        <w:bCs/>
        <w:i/>
        <w:sz w:val="16"/>
        <w:szCs w:val="16"/>
      </w:rPr>
    </w:pPr>
    <w:bookmarkStart w:id="11" w:name="_Hlk519238942"/>
    <w:bookmarkStart w:id="12" w:name="_Hlk519238943"/>
  </w:p>
  <w:p w:rsidR="00707578" w:rsidRPr="000372BB" w:rsidRDefault="00707578" w:rsidP="006702D9">
    <w:pPr>
      <w:pStyle w:val="tyt"/>
      <w:keepNext w:val="0"/>
      <w:spacing w:before="0" w:after="0" w:line="360" w:lineRule="auto"/>
      <w:rPr>
        <w:rFonts w:ascii="Arial" w:hAnsi="Arial" w:cs="Arial"/>
        <w:b w:val="0"/>
        <w:i/>
        <w:sz w:val="18"/>
        <w:szCs w:val="16"/>
      </w:rPr>
    </w:pPr>
    <w:r w:rsidRPr="000372BB">
      <w:rPr>
        <w:rFonts w:ascii="Arial" w:hAnsi="Arial" w:cs="Arial"/>
        <w:b w:val="0"/>
        <w:bCs/>
        <w:i/>
        <w:sz w:val="18"/>
        <w:szCs w:val="16"/>
      </w:rPr>
      <w:t xml:space="preserve">  „Dostawa wraz z montażem sprzętu gimnastycznego dla sali gimnastycznej przy Zespole Szk</w:t>
    </w:r>
    <w:r w:rsidR="000372BB">
      <w:rPr>
        <w:rFonts w:ascii="Arial" w:hAnsi="Arial" w:cs="Arial"/>
        <w:b w:val="0"/>
        <w:bCs/>
        <w:i/>
        <w:sz w:val="18"/>
        <w:szCs w:val="16"/>
      </w:rPr>
      <w:t xml:space="preserve">ół Sportowych w Zabrzu przy </w:t>
    </w:r>
    <w:r w:rsidRPr="000372BB">
      <w:rPr>
        <w:rFonts w:ascii="Arial" w:hAnsi="Arial" w:cs="Arial"/>
        <w:b w:val="0"/>
        <w:bCs/>
        <w:i/>
        <w:sz w:val="18"/>
        <w:szCs w:val="16"/>
      </w:rPr>
      <w:t xml:space="preserve">ul.   F. </w:t>
    </w:r>
    <w:proofErr w:type="spellStart"/>
    <w:r w:rsidRPr="000372BB">
      <w:rPr>
        <w:rFonts w:ascii="Arial" w:hAnsi="Arial" w:cs="Arial"/>
        <w:b w:val="0"/>
        <w:bCs/>
        <w:i/>
        <w:sz w:val="18"/>
        <w:szCs w:val="16"/>
      </w:rPr>
      <w:t>Płaskowickiej</w:t>
    </w:r>
    <w:proofErr w:type="spellEnd"/>
    <w:r w:rsidRPr="000372BB">
      <w:rPr>
        <w:rFonts w:ascii="Arial" w:hAnsi="Arial" w:cs="Arial"/>
        <w:b w:val="0"/>
        <w:bCs/>
        <w:i/>
        <w:sz w:val="18"/>
        <w:szCs w:val="16"/>
      </w:rPr>
      <w:t>”.</w:t>
    </w:r>
  </w:p>
  <w:p w:rsidR="00707578" w:rsidRPr="005C6BB8" w:rsidRDefault="00707578" w:rsidP="007A4D34">
    <w:pPr>
      <w:autoSpaceDE w:val="0"/>
      <w:autoSpaceDN w:val="0"/>
      <w:adjustRightInd w:val="0"/>
      <w:rPr>
        <w:rFonts w:ascii="Arial" w:eastAsia="DejaVuSans" w:hAnsi="Arial" w:cs="Arial"/>
        <w:i/>
        <w:sz w:val="14"/>
        <w:szCs w:val="14"/>
      </w:rPr>
    </w:pPr>
  </w:p>
  <w:bookmarkEnd w:id="11"/>
  <w:bookmarkEnd w:id="12"/>
  <w:p w:rsidR="00707578" w:rsidRPr="00A74126" w:rsidRDefault="00707578" w:rsidP="00E01074">
    <w:pPr>
      <w:autoSpaceDE w:val="0"/>
      <w:autoSpaceDN w:val="0"/>
      <w:adjustRightInd w:val="0"/>
      <w:rPr>
        <w:rFonts w:ascii="Arial" w:eastAsia="DejaVuSans" w:hAnsi="Arial" w:cs="Arial"/>
        <w:b/>
        <w:i/>
        <w:sz w:val="14"/>
        <w:szCs w:val="14"/>
      </w:rPr>
    </w:pPr>
  </w:p>
  <w:p w:rsidR="00707578" w:rsidRDefault="007075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265B2C"/>
    <w:multiLevelType w:val="hybridMultilevel"/>
    <w:tmpl w:val="CEF4011C"/>
    <w:lvl w:ilvl="0" w:tplc="CA4086BA">
      <w:start w:val="1"/>
      <w:numFmt w:val="lowerLetter"/>
      <w:lvlText w:val="%1)"/>
      <w:lvlJc w:val="left"/>
      <w:pPr>
        <w:ind w:left="970" w:hanging="286"/>
      </w:pPr>
      <w:rPr>
        <w:rFonts w:ascii="Arial" w:eastAsia="Arial" w:hAnsi="Arial" w:cs="Arial" w:hint="default"/>
        <w:spacing w:val="-1"/>
        <w:w w:val="100"/>
        <w:sz w:val="22"/>
        <w:szCs w:val="22"/>
      </w:rPr>
    </w:lvl>
    <w:lvl w:ilvl="1" w:tplc="286AF5BC">
      <w:numFmt w:val="bullet"/>
      <w:lvlText w:val="•"/>
      <w:lvlJc w:val="left"/>
      <w:pPr>
        <w:ind w:left="1798" w:hanging="286"/>
      </w:pPr>
      <w:rPr>
        <w:rFonts w:hint="default"/>
      </w:rPr>
    </w:lvl>
    <w:lvl w:ilvl="2" w:tplc="E8BE6D82">
      <w:numFmt w:val="bullet"/>
      <w:lvlText w:val="•"/>
      <w:lvlJc w:val="left"/>
      <w:pPr>
        <w:ind w:left="2616" w:hanging="286"/>
      </w:pPr>
      <w:rPr>
        <w:rFonts w:hint="default"/>
      </w:rPr>
    </w:lvl>
    <w:lvl w:ilvl="3" w:tplc="A37696C8">
      <w:numFmt w:val="bullet"/>
      <w:lvlText w:val="•"/>
      <w:lvlJc w:val="left"/>
      <w:pPr>
        <w:ind w:left="3434" w:hanging="286"/>
      </w:pPr>
      <w:rPr>
        <w:rFonts w:hint="default"/>
      </w:rPr>
    </w:lvl>
    <w:lvl w:ilvl="4" w:tplc="1D7ECB7A">
      <w:numFmt w:val="bullet"/>
      <w:lvlText w:val="•"/>
      <w:lvlJc w:val="left"/>
      <w:pPr>
        <w:ind w:left="4252" w:hanging="286"/>
      </w:pPr>
      <w:rPr>
        <w:rFonts w:hint="default"/>
      </w:rPr>
    </w:lvl>
    <w:lvl w:ilvl="5" w:tplc="C6E4C54A">
      <w:numFmt w:val="bullet"/>
      <w:lvlText w:val="•"/>
      <w:lvlJc w:val="left"/>
      <w:pPr>
        <w:ind w:left="5070" w:hanging="286"/>
      </w:pPr>
      <w:rPr>
        <w:rFonts w:hint="default"/>
      </w:rPr>
    </w:lvl>
    <w:lvl w:ilvl="6" w:tplc="44865354">
      <w:numFmt w:val="bullet"/>
      <w:lvlText w:val="•"/>
      <w:lvlJc w:val="left"/>
      <w:pPr>
        <w:ind w:left="5888" w:hanging="286"/>
      </w:pPr>
      <w:rPr>
        <w:rFonts w:hint="default"/>
      </w:rPr>
    </w:lvl>
    <w:lvl w:ilvl="7" w:tplc="2EDE7860">
      <w:numFmt w:val="bullet"/>
      <w:lvlText w:val="•"/>
      <w:lvlJc w:val="left"/>
      <w:pPr>
        <w:ind w:left="6706" w:hanging="286"/>
      </w:pPr>
      <w:rPr>
        <w:rFonts w:hint="default"/>
      </w:rPr>
    </w:lvl>
    <w:lvl w:ilvl="8" w:tplc="5B681CBA">
      <w:numFmt w:val="bullet"/>
      <w:lvlText w:val="•"/>
      <w:lvlJc w:val="left"/>
      <w:pPr>
        <w:ind w:left="7524" w:hanging="286"/>
      </w:pPr>
      <w:rPr>
        <w:rFonts w:hint="default"/>
      </w:rPr>
    </w:lvl>
  </w:abstractNum>
  <w:abstractNum w:abstractNumId="8">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6">
    <w:nsid w:val="197A1203"/>
    <w:multiLevelType w:val="multilevel"/>
    <w:tmpl w:val="F5E01E8E"/>
    <w:lvl w:ilvl="0">
      <w:start w:val="1"/>
      <w:numFmt w:val="decimal"/>
      <w:lvlText w:val="%1."/>
      <w:lvlJc w:val="left"/>
      <w:pPr>
        <w:ind w:left="475" w:hanging="358"/>
      </w:pPr>
      <w:rPr>
        <w:rFonts w:ascii="Arial" w:eastAsia="Arial" w:hAnsi="Arial" w:cs="Arial" w:hint="default"/>
        <w:spacing w:val="-1"/>
        <w:w w:val="100"/>
        <w:sz w:val="22"/>
        <w:szCs w:val="22"/>
      </w:rPr>
    </w:lvl>
    <w:lvl w:ilvl="1">
      <w:start w:val="1"/>
      <w:numFmt w:val="decimal"/>
      <w:lvlText w:val="%1.%2."/>
      <w:lvlJc w:val="left"/>
      <w:pPr>
        <w:ind w:left="826" w:hanging="466"/>
      </w:pPr>
      <w:rPr>
        <w:rFonts w:ascii="Arial" w:eastAsia="Arial" w:hAnsi="Arial" w:cs="Arial" w:hint="default"/>
        <w:spacing w:val="-1"/>
        <w:w w:val="100"/>
        <w:sz w:val="22"/>
        <w:szCs w:val="22"/>
      </w:rPr>
    </w:lvl>
    <w:lvl w:ilvl="2">
      <w:numFmt w:val="bullet"/>
      <w:lvlText w:val="•"/>
      <w:lvlJc w:val="left"/>
      <w:pPr>
        <w:ind w:left="1120" w:hanging="466"/>
      </w:pPr>
      <w:rPr>
        <w:rFonts w:hint="default"/>
      </w:rPr>
    </w:lvl>
    <w:lvl w:ilvl="3">
      <w:numFmt w:val="bullet"/>
      <w:lvlText w:val="•"/>
      <w:lvlJc w:val="left"/>
      <w:pPr>
        <w:ind w:left="2125" w:hanging="466"/>
      </w:pPr>
      <w:rPr>
        <w:rFonts w:hint="default"/>
      </w:rPr>
    </w:lvl>
    <w:lvl w:ilvl="4">
      <w:numFmt w:val="bullet"/>
      <w:lvlText w:val="•"/>
      <w:lvlJc w:val="left"/>
      <w:pPr>
        <w:ind w:left="3130" w:hanging="466"/>
      </w:pPr>
      <w:rPr>
        <w:rFonts w:hint="default"/>
      </w:rPr>
    </w:lvl>
    <w:lvl w:ilvl="5">
      <w:numFmt w:val="bullet"/>
      <w:lvlText w:val="•"/>
      <w:lvlJc w:val="left"/>
      <w:pPr>
        <w:ind w:left="4135" w:hanging="466"/>
      </w:pPr>
      <w:rPr>
        <w:rFonts w:hint="default"/>
      </w:rPr>
    </w:lvl>
    <w:lvl w:ilvl="6">
      <w:numFmt w:val="bullet"/>
      <w:lvlText w:val="•"/>
      <w:lvlJc w:val="left"/>
      <w:pPr>
        <w:ind w:left="5140" w:hanging="466"/>
      </w:pPr>
      <w:rPr>
        <w:rFonts w:hint="default"/>
      </w:rPr>
    </w:lvl>
    <w:lvl w:ilvl="7">
      <w:numFmt w:val="bullet"/>
      <w:lvlText w:val="•"/>
      <w:lvlJc w:val="left"/>
      <w:pPr>
        <w:ind w:left="6145" w:hanging="466"/>
      </w:pPr>
      <w:rPr>
        <w:rFonts w:hint="default"/>
      </w:rPr>
    </w:lvl>
    <w:lvl w:ilvl="8">
      <w:numFmt w:val="bullet"/>
      <w:lvlText w:val="•"/>
      <w:lvlJc w:val="left"/>
      <w:pPr>
        <w:ind w:left="7150" w:hanging="466"/>
      </w:pPr>
      <w:rPr>
        <w:rFonts w:hint="default"/>
      </w:rPr>
    </w:lvl>
  </w:abstractNum>
  <w:abstractNum w:abstractNumId="17">
    <w:nsid w:val="1F9D10EC"/>
    <w:multiLevelType w:val="hybridMultilevel"/>
    <w:tmpl w:val="B10A3EFE"/>
    <w:lvl w:ilvl="0" w:tplc="F856B948">
      <w:start w:val="1"/>
      <w:numFmt w:val="decimal"/>
      <w:lvlText w:val="%1."/>
      <w:lvlJc w:val="left"/>
      <w:pPr>
        <w:ind w:left="358" w:hanging="358"/>
      </w:pPr>
      <w:rPr>
        <w:rFonts w:ascii="Arial" w:eastAsia="Arial" w:hAnsi="Arial" w:cs="Arial" w:hint="default"/>
        <w:spacing w:val="-1"/>
        <w:w w:val="100"/>
        <w:sz w:val="22"/>
        <w:szCs w:val="22"/>
      </w:rPr>
    </w:lvl>
    <w:lvl w:ilvl="1" w:tplc="6F1E2DD2">
      <w:start w:val="1"/>
      <w:numFmt w:val="lowerLetter"/>
      <w:lvlText w:val="%2)"/>
      <w:lvlJc w:val="left"/>
      <w:pPr>
        <w:ind w:left="1556" w:hanging="358"/>
      </w:pPr>
      <w:rPr>
        <w:rFonts w:ascii="Arial" w:eastAsia="Arial" w:hAnsi="Arial" w:cs="Arial" w:hint="default"/>
        <w:spacing w:val="-1"/>
        <w:w w:val="100"/>
        <w:sz w:val="22"/>
        <w:szCs w:val="22"/>
      </w:rPr>
    </w:lvl>
    <w:lvl w:ilvl="2" w:tplc="573AC71A">
      <w:numFmt w:val="bullet"/>
      <w:lvlText w:val="•"/>
      <w:lvlJc w:val="left"/>
      <w:pPr>
        <w:ind w:left="2404" w:hanging="358"/>
      </w:pPr>
      <w:rPr>
        <w:rFonts w:hint="default"/>
      </w:rPr>
    </w:lvl>
    <w:lvl w:ilvl="3" w:tplc="A8FC512C">
      <w:numFmt w:val="bullet"/>
      <w:lvlText w:val="•"/>
      <w:lvlJc w:val="left"/>
      <w:pPr>
        <w:ind w:left="3248" w:hanging="358"/>
      </w:pPr>
      <w:rPr>
        <w:rFonts w:hint="default"/>
      </w:rPr>
    </w:lvl>
    <w:lvl w:ilvl="4" w:tplc="5E5A2870">
      <w:numFmt w:val="bullet"/>
      <w:lvlText w:val="•"/>
      <w:lvlJc w:val="left"/>
      <w:pPr>
        <w:ind w:left="4093" w:hanging="358"/>
      </w:pPr>
      <w:rPr>
        <w:rFonts w:hint="default"/>
      </w:rPr>
    </w:lvl>
    <w:lvl w:ilvl="5" w:tplc="CE02AC66">
      <w:numFmt w:val="bullet"/>
      <w:lvlText w:val="•"/>
      <w:lvlJc w:val="left"/>
      <w:pPr>
        <w:ind w:left="4937" w:hanging="358"/>
      </w:pPr>
      <w:rPr>
        <w:rFonts w:hint="default"/>
      </w:rPr>
    </w:lvl>
    <w:lvl w:ilvl="6" w:tplc="72CC5E4A">
      <w:numFmt w:val="bullet"/>
      <w:lvlText w:val="•"/>
      <w:lvlJc w:val="left"/>
      <w:pPr>
        <w:ind w:left="5782" w:hanging="358"/>
      </w:pPr>
      <w:rPr>
        <w:rFonts w:hint="default"/>
      </w:rPr>
    </w:lvl>
    <w:lvl w:ilvl="7" w:tplc="97BA44BA">
      <w:numFmt w:val="bullet"/>
      <w:lvlText w:val="•"/>
      <w:lvlJc w:val="left"/>
      <w:pPr>
        <w:ind w:left="6626" w:hanging="358"/>
      </w:pPr>
      <w:rPr>
        <w:rFonts w:hint="default"/>
      </w:rPr>
    </w:lvl>
    <w:lvl w:ilvl="8" w:tplc="0C1CD830">
      <w:numFmt w:val="bullet"/>
      <w:lvlText w:val="•"/>
      <w:lvlJc w:val="left"/>
      <w:pPr>
        <w:ind w:left="7471" w:hanging="358"/>
      </w:pPr>
      <w:rPr>
        <w:rFonts w:hint="default"/>
      </w:rPr>
    </w:lvl>
  </w:abstractNum>
  <w:abstractNum w:abstractNumId="18">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5741820"/>
    <w:multiLevelType w:val="hybridMultilevel"/>
    <w:tmpl w:val="7D2CA8C2"/>
    <w:lvl w:ilvl="0" w:tplc="04150019">
      <w:start w:val="1"/>
      <w:numFmt w:val="lowerLetter"/>
      <w:lvlText w:val="%1."/>
      <w:lvlJc w:val="left"/>
      <w:pPr>
        <w:tabs>
          <w:tab w:val="num" w:pos="2520"/>
        </w:tabs>
        <w:ind w:left="2520" w:hanging="360"/>
      </w:pPr>
    </w:lvl>
    <w:lvl w:ilvl="1" w:tplc="9E6628B2">
      <w:start w:val="1"/>
      <w:numFmt w:val="decimal"/>
      <w:lvlText w:val="%2."/>
      <w:lvlJc w:val="left"/>
      <w:pPr>
        <w:tabs>
          <w:tab w:val="num" w:pos="2520"/>
        </w:tabs>
        <w:ind w:left="2520" w:hanging="360"/>
      </w:pPr>
      <w:rPr>
        <w:rFonts w:hint="default"/>
        <w:b w:val="0"/>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nsid w:val="28D36A7A"/>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0E3BFC"/>
    <w:multiLevelType w:val="hybridMultilevel"/>
    <w:tmpl w:val="EFCE77D0"/>
    <w:lvl w:ilvl="0" w:tplc="CA7695D0">
      <w:start w:val="1"/>
      <w:numFmt w:val="lowerLetter"/>
      <w:lvlText w:val="%1."/>
      <w:lvlJc w:val="left"/>
      <w:pPr>
        <w:ind w:left="1395" w:hanging="425"/>
      </w:pPr>
      <w:rPr>
        <w:rFonts w:ascii="Arial" w:eastAsia="Arial" w:hAnsi="Arial" w:cs="Arial" w:hint="default"/>
        <w:spacing w:val="-1"/>
        <w:w w:val="100"/>
        <w:sz w:val="22"/>
        <w:szCs w:val="22"/>
      </w:rPr>
    </w:lvl>
    <w:lvl w:ilvl="1" w:tplc="F9EC6D5A">
      <w:numFmt w:val="bullet"/>
      <w:lvlText w:val="•"/>
      <w:lvlJc w:val="left"/>
      <w:pPr>
        <w:ind w:left="2176" w:hanging="425"/>
      </w:pPr>
      <w:rPr>
        <w:rFonts w:hint="default"/>
      </w:rPr>
    </w:lvl>
    <w:lvl w:ilvl="2" w:tplc="AE3A9948">
      <w:numFmt w:val="bullet"/>
      <w:lvlText w:val="•"/>
      <w:lvlJc w:val="left"/>
      <w:pPr>
        <w:ind w:left="2952" w:hanging="425"/>
      </w:pPr>
      <w:rPr>
        <w:rFonts w:hint="default"/>
      </w:rPr>
    </w:lvl>
    <w:lvl w:ilvl="3" w:tplc="E26CE628">
      <w:numFmt w:val="bullet"/>
      <w:lvlText w:val="•"/>
      <w:lvlJc w:val="left"/>
      <w:pPr>
        <w:ind w:left="3728" w:hanging="425"/>
      </w:pPr>
      <w:rPr>
        <w:rFonts w:hint="default"/>
      </w:rPr>
    </w:lvl>
    <w:lvl w:ilvl="4" w:tplc="2D94F6FC">
      <w:numFmt w:val="bullet"/>
      <w:lvlText w:val="•"/>
      <w:lvlJc w:val="left"/>
      <w:pPr>
        <w:ind w:left="4504" w:hanging="425"/>
      </w:pPr>
      <w:rPr>
        <w:rFonts w:hint="default"/>
      </w:rPr>
    </w:lvl>
    <w:lvl w:ilvl="5" w:tplc="D6AC0D26">
      <w:numFmt w:val="bullet"/>
      <w:lvlText w:val="•"/>
      <w:lvlJc w:val="left"/>
      <w:pPr>
        <w:ind w:left="5280" w:hanging="425"/>
      </w:pPr>
      <w:rPr>
        <w:rFonts w:hint="default"/>
      </w:rPr>
    </w:lvl>
    <w:lvl w:ilvl="6" w:tplc="C160079E">
      <w:numFmt w:val="bullet"/>
      <w:lvlText w:val="•"/>
      <w:lvlJc w:val="left"/>
      <w:pPr>
        <w:ind w:left="6056" w:hanging="425"/>
      </w:pPr>
      <w:rPr>
        <w:rFonts w:hint="default"/>
      </w:rPr>
    </w:lvl>
    <w:lvl w:ilvl="7" w:tplc="97E807A8">
      <w:numFmt w:val="bullet"/>
      <w:lvlText w:val="•"/>
      <w:lvlJc w:val="left"/>
      <w:pPr>
        <w:ind w:left="6832" w:hanging="425"/>
      </w:pPr>
      <w:rPr>
        <w:rFonts w:hint="default"/>
      </w:rPr>
    </w:lvl>
    <w:lvl w:ilvl="8" w:tplc="112C1B4A">
      <w:numFmt w:val="bullet"/>
      <w:lvlText w:val="•"/>
      <w:lvlJc w:val="left"/>
      <w:pPr>
        <w:ind w:left="7608" w:hanging="425"/>
      </w:pPr>
      <w:rPr>
        <w:rFonts w:hint="default"/>
      </w:rPr>
    </w:lvl>
  </w:abstractNum>
  <w:abstractNum w:abstractNumId="26">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nsid w:val="36400026"/>
    <w:multiLevelType w:val="hybridMultilevel"/>
    <w:tmpl w:val="E24278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8CD5E3C"/>
    <w:multiLevelType w:val="hybridMultilevel"/>
    <w:tmpl w:val="3D74FAB6"/>
    <w:lvl w:ilvl="0" w:tplc="C1B253A8">
      <w:start w:val="1"/>
      <w:numFmt w:val="bullet"/>
      <w:lvlText w:val=""/>
      <w:lvlJc w:val="left"/>
      <w:pPr>
        <w:ind w:left="786" w:hanging="360"/>
      </w:pPr>
      <w:rPr>
        <w:rFonts w:ascii="Wingdings" w:hAnsi="Wingdings" w:hint="default"/>
        <w:strike w:val="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A305F99"/>
    <w:multiLevelType w:val="hybridMultilevel"/>
    <w:tmpl w:val="51CED500"/>
    <w:lvl w:ilvl="0" w:tplc="092094A2">
      <w:start w:val="1"/>
      <w:numFmt w:val="decimal"/>
      <w:lvlText w:val="%1."/>
      <w:lvlJc w:val="left"/>
      <w:pPr>
        <w:ind w:left="476" w:hanging="360"/>
      </w:pPr>
      <w:rPr>
        <w:rFonts w:ascii="Arial" w:eastAsia="Arial" w:hAnsi="Arial" w:cs="Arial" w:hint="default"/>
        <w:spacing w:val="-1"/>
        <w:w w:val="100"/>
        <w:sz w:val="22"/>
        <w:szCs w:val="22"/>
      </w:rPr>
    </w:lvl>
    <w:lvl w:ilvl="1" w:tplc="A7422012">
      <w:start w:val="1"/>
      <w:numFmt w:val="lowerLetter"/>
      <w:lvlText w:val="%2)"/>
      <w:lvlJc w:val="left"/>
      <w:pPr>
        <w:ind w:left="836" w:hanging="360"/>
      </w:pPr>
      <w:rPr>
        <w:rFonts w:ascii="Arial" w:eastAsia="Arial" w:hAnsi="Arial" w:cs="Arial" w:hint="default"/>
        <w:spacing w:val="-1"/>
        <w:w w:val="100"/>
        <w:sz w:val="22"/>
        <w:szCs w:val="22"/>
      </w:rPr>
    </w:lvl>
    <w:lvl w:ilvl="2" w:tplc="C4A68B44">
      <w:numFmt w:val="bullet"/>
      <w:lvlText w:val="•"/>
      <w:lvlJc w:val="left"/>
      <w:pPr>
        <w:ind w:left="1764" w:hanging="360"/>
      </w:pPr>
      <w:rPr>
        <w:rFonts w:hint="default"/>
      </w:rPr>
    </w:lvl>
    <w:lvl w:ilvl="3" w:tplc="1858323C">
      <w:numFmt w:val="bullet"/>
      <w:lvlText w:val="•"/>
      <w:lvlJc w:val="left"/>
      <w:pPr>
        <w:ind w:left="2688" w:hanging="360"/>
      </w:pPr>
      <w:rPr>
        <w:rFonts w:hint="default"/>
      </w:rPr>
    </w:lvl>
    <w:lvl w:ilvl="4" w:tplc="767CF712">
      <w:numFmt w:val="bullet"/>
      <w:lvlText w:val="•"/>
      <w:lvlJc w:val="left"/>
      <w:pPr>
        <w:ind w:left="3613" w:hanging="360"/>
      </w:pPr>
      <w:rPr>
        <w:rFonts w:hint="default"/>
      </w:rPr>
    </w:lvl>
    <w:lvl w:ilvl="5" w:tplc="18D61E78">
      <w:numFmt w:val="bullet"/>
      <w:lvlText w:val="•"/>
      <w:lvlJc w:val="left"/>
      <w:pPr>
        <w:ind w:left="4537" w:hanging="360"/>
      </w:pPr>
      <w:rPr>
        <w:rFonts w:hint="default"/>
      </w:rPr>
    </w:lvl>
    <w:lvl w:ilvl="6" w:tplc="35E63DCE">
      <w:numFmt w:val="bullet"/>
      <w:lvlText w:val="•"/>
      <w:lvlJc w:val="left"/>
      <w:pPr>
        <w:ind w:left="5462" w:hanging="360"/>
      </w:pPr>
      <w:rPr>
        <w:rFonts w:hint="default"/>
      </w:rPr>
    </w:lvl>
    <w:lvl w:ilvl="7" w:tplc="7832987E">
      <w:numFmt w:val="bullet"/>
      <w:lvlText w:val="•"/>
      <w:lvlJc w:val="left"/>
      <w:pPr>
        <w:ind w:left="6386" w:hanging="360"/>
      </w:pPr>
      <w:rPr>
        <w:rFonts w:hint="default"/>
      </w:rPr>
    </w:lvl>
    <w:lvl w:ilvl="8" w:tplc="C4F0A9A4">
      <w:numFmt w:val="bullet"/>
      <w:lvlText w:val="•"/>
      <w:lvlJc w:val="left"/>
      <w:pPr>
        <w:ind w:left="7311" w:hanging="360"/>
      </w:pPr>
      <w:rPr>
        <w:rFonts w:hint="default"/>
      </w:rPr>
    </w:lvl>
  </w:abstractNum>
  <w:abstractNum w:abstractNumId="34">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7">
    <w:nsid w:val="56CD4821"/>
    <w:multiLevelType w:val="hybridMultilevel"/>
    <w:tmpl w:val="D55A914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5940433D"/>
    <w:multiLevelType w:val="multilevel"/>
    <w:tmpl w:val="C0003656"/>
    <w:lvl w:ilvl="0">
      <w:start w:val="1"/>
      <w:numFmt w:val="decimal"/>
      <w:lvlText w:val="%1."/>
      <w:lvlJc w:val="left"/>
      <w:pPr>
        <w:ind w:left="360" w:hanging="360"/>
      </w:pPr>
      <w:rPr>
        <w:rFonts w:hint="default"/>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nsid w:val="738502B7"/>
    <w:multiLevelType w:val="hybridMultilevel"/>
    <w:tmpl w:val="2F6A541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5"/>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8"/>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4"/>
  </w:num>
  <w:num w:numId="12">
    <w:abstractNumId w:val="9"/>
  </w:num>
  <w:num w:numId="13">
    <w:abstractNumId w:val="41"/>
  </w:num>
  <w:num w:numId="14">
    <w:abstractNumId w:val="29"/>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9"/>
  </w:num>
  <w:num w:numId="18">
    <w:abstractNumId w:val="31"/>
  </w:num>
  <w:num w:numId="19">
    <w:abstractNumId w:val="27"/>
  </w:num>
  <w:num w:numId="20">
    <w:abstractNumId w:val="28"/>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2"/>
  </w:num>
  <w:num w:numId="30">
    <w:abstractNumId w:val="5"/>
  </w:num>
  <w:num w:numId="31">
    <w:abstractNumId w:val="24"/>
  </w:num>
  <w:num w:numId="32">
    <w:abstractNumId w:val="15"/>
  </w:num>
  <w:num w:numId="33">
    <w:abstractNumId w:val="11"/>
  </w:num>
  <w:num w:numId="34">
    <w:abstractNumId w:val="38"/>
  </w:num>
  <w:num w:numId="35">
    <w:abstractNumId w:val="37"/>
  </w:num>
  <w:num w:numId="36">
    <w:abstractNumId w:val="33"/>
  </w:num>
  <w:num w:numId="37">
    <w:abstractNumId w:val="39"/>
  </w:num>
  <w:num w:numId="38">
    <w:abstractNumId w:val="22"/>
  </w:num>
  <w:num w:numId="39">
    <w:abstractNumId w:val="18"/>
  </w:num>
  <w:num w:numId="40">
    <w:abstractNumId w:val="21"/>
  </w:num>
  <w:num w:numId="41">
    <w:abstractNumId w:val="7"/>
  </w:num>
  <w:num w:numId="42">
    <w:abstractNumId w:val="25"/>
  </w:num>
  <w:num w:numId="43">
    <w:abstractNumId w:val="16"/>
  </w:num>
  <w:num w:numId="44">
    <w:abstractNumId w:val="17"/>
  </w:num>
  <w:num w:numId="4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4905"/>
    <w:rsid w:val="00001931"/>
    <w:rsid w:val="00002BD1"/>
    <w:rsid w:val="00002D81"/>
    <w:rsid w:val="000047EF"/>
    <w:rsid w:val="0000497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2BB"/>
    <w:rsid w:val="00037442"/>
    <w:rsid w:val="00037C78"/>
    <w:rsid w:val="000409B8"/>
    <w:rsid w:val="00044027"/>
    <w:rsid w:val="00044561"/>
    <w:rsid w:val="00046B5C"/>
    <w:rsid w:val="00046CE2"/>
    <w:rsid w:val="00046E68"/>
    <w:rsid w:val="00047C17"/>
    <w:rsid w:val="00047EBA"/>
    <w:rsid w:val="00050B21"/>
    <w:rsid w:val="00053C58"/>
    <w:rsid w:val="00055C49"/>
    <w:rsid w:val="00056745"/>
    <w:rsid w:val="000567B6"/>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5F2A"/>
    <w:rsid w:val="00076CA7"/>
    <w:rsid w:val="000800B3"/>
    <w:rsid w:val="0008057F"/>
    <w:rsid w:val="00082F7E"/>
    <w:rsid w:val="00085E60"/>
    <w:rsid w:val="00087BB8"/>
    <w:rsid w:val="000920B1"/>
    <w:rsid w:val="00093149"/>
    <w:rsid w:val="000935C8"/>
    <w:rsid w:val="0009438F"/>
    <w:rsid w:val="0009467E"/>
    <w:rsid w:val="00094C3F"/>
    <w:rsid w:val="000960A8"/>
    <w:rsid w:val="00096E30"/>
    <w:rsid w:val="000A0B2B"/>
    <w:rsid w:val="000A0D60"/>
    <w:rsid w:val="000A1154"/>
    <w:rsid w:val="000A238A"/>
    <w:rsid w:val="000A2F8F"/>
    <w:rsid w:val="000A335A"/>
    <w:rsid w:val="000A580E"/>
    <w:rsid w:val="000A6C78"/>
    <w:rsid w:val="000A6E93"/>
    <w:rsid w:val="000B1EC8"/>
    <w:rsid w:val="000B23EB"/>
    <w:rsid w:val="000B2AB8"/>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5EDF"/>
    <w:rsid w:val="000E6504"/>
    <w:rsid w:val="000E69E4"/>
    <w:rsid w:val="000F01CE"/>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6DC3"/>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7764D"/>
    <w:rsid w:val="00181F0C"/>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DA6"/>
    <w:rsid w:val="001A44C9"/>
    <w:rsid w:val="001A6193"/>
    <w:rsid w:val="001A77DF"/>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424"/>
    <w:rsid w:val="001D1E93"/>
    <w:rsid w:val="001D35EC"/>
    <w:rsid w:val="001D35FA"/>
    <w:rsid w:val="001D3CA8"/>
    <w:rsid w:val="001D4FC2"/>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464"/>
    <w:rsid w:val="001E4620"/>
    <w:rsid w:val="001E72AB"/>
    <w:rsid w:val="001F13D1"/>
    <w:rsid w:val="001F4DE3"/>
    <w:rsid w:val="001F5B55"/>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4AB9"/>
    <w:rsid w:val="002251C3"/>
    <w:rsid w:val="00225E4D"/>
    <w:rsid w:val="002324B1"/>
    <w:rsid w:val="002337AC"/>
    <w:rsid w:val="002347F6"/>
    <w:rsid w:val="00234D45"/>
    <w:rsid w:val="00236C76"/>
    <w:rsid w:val="00236FAB"/>
    <w:rsid w:val="0023751D"/>
    <w:rsid w:val="00240793"/>
    <w:rsid w:val="002416D6"/>
    <w:rsid w:val="00241C24"/>
    <w:rsid w:val="00242825"/>
    <w:rsid w:val="00242B58"/>
    <w:rsid w:val="002438CE"/>
    <w:rsid w:val="00246524"/>
    <w:rsid w:val="00246707"/>
    <w:rsid w:val="002474FB"/>
    <w:rsid w:val="002512A1"/>
    <w:rsid w:val="00251E56"/>
    <w:rsid w:val="00251E82"/>
    <w:rsid w:val="00251FFB"/>
    <w:rsid w:val="0025297C"/>
    <w:rsid w:val="00252D53"/>
    <w:rsid w:val="00253120"/>
    <w:rsid w:val="00253B8C"/>
    <w:rsid w:val="00254BAB"/>
    <w:rsid w:val="00254F47"/>
    <w:rsid w:val="0025649F"/>
    <w:rsid w:val="002565E6"/>
    <w:rsid w:val="002611D2"/>
    <w:rsid w:val="00261CEC"/>
    <w:rsid w:val="00262DED"/>
    <w:rsid w:val="00264475"/>
    <w:rsid w:val="00265B8C"/>
    <w:rsid w:val="00266847"/>
    <w:rsid w:val="00267F7A"/>
    <w:rsid w:val="00273368"/>
    <w:rsid w:val="002734ED"/>
    <w:rsid w:val="00273B7F"/>
    <w:rsid w:val="00273BB3"/>
    <w:rsid w:val="00274F14"/>
    <w:rsid w:val="00274FC2"/>
    <w:rsid w:val="00275E45"/>
    <w:rsid w:val="0027623B"/>
    <w:rsid w:val="002763B4"/>
    <w:rsid w:val="00277DA3"/>
    <w:rsid w:val="00280844"/>
    <w:rsid w:val="002808D8"/>
    <w:rsid w:val="00282F8B"/>
    <w:rsid w:val="00283134"/>
    <w:rsid w:val="0028513A"/>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B12"/>
    <w:rsid w:val="002B033A"/>
    <w:rsid w:val="002B2381"/>
    <w:rsid w:val="002B2E1A"/>
    <w:rsid w:val="002B48B7"/>
    <w:rsid w:val="002B4BC9"/>
    <w:rsid w:val="002B5A80"/>
    <w:rsid w:val="002C0063"/>
    <w:rsid w:val="002C5EC2"/>
    <w:rsid w:val="002C7717"/>
    <w:rsid w:val="002D2339"/>
    <w:rsid w:val="002D248C"/>
    <w:rsid w:val="002D35E6"/>
    <w:rsid w:val="002D4399"/>
    <w:rsid w:val="002D5670"/>
    <w:rsid w:val="002D5EF2"/>
    <w:rsid w:val="002D7662"/>
    <w:rsid w:val="002E0EBC"/>
    <w:rsid w:val="002E13CD"/>
    <w:rsid w:val="002E2485"/>
    <w:rsid w:val="002E3EFD"/>
    <w:rsid w:val="002E4330"/>
    <w:rsid w:val="002E5071"/>
    <w:rsid w:val="002E5E61"/>
    <w:rsid w:val="002F1B97"/>
    <w:rsid w:val="002F2420"/>
    <w:rsid w:val="002F3ED6"/>
    <w:rsid w:val="002F3F29"/>
    <w:rsid w:val="002F49E1"/>
    <w:rsid w:val="002F5E2F"/>
    <w:rsid w:val="002F73D8"/>
    <w:rsid w:val="00300E4A"/>
    <w:rsid w:val="00300F23"/>
    <w:rsid w:val="003017AC"/>
    <w:rsid w:val="00301AD4"/>
    <w:rsid w:val="00301B6F"/>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3F1A"/>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76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7329"/>
    <w:rsid w:val="003F7B7A"/>
    <w:rsid w:val="003F7FF7"/>
    <w:rsid w:val="004013BA"/>
    <w:rsid w:val="00402DD5"/>
    <w:rsid w:val="00403994"/>
    <w:rsid w:val="00405453"/>
    <w:rsid w:val="00405FA9"/>
    <w:rsid w:val="004071D3"/>
    <w:rsid w:val="0041145D"/>
    <w:rsid w:val="004116AE"/>
    <w:rsid w:val="00412F7F"/>
    <w:rsid w:val="004130D4"/>
    <w:rsid w:val="004145D9"/>
    <w:rsid w:val="00416C31"/>
    <w:rsid w:val="00417D48"/>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137"/>
    <w:rsid w:val="00457479"/>
    <w:rsid w:val="0046002E"/>
    <w:rsid w:val="00460DAB"/>
    <w:rsid w:val="0046221C"/>
    <w:rsid w:val="00462355"/>
    <w:rsid w:val="0046408C"/>
    <w:rsid w:val="0046623C"/>
    <w:rsid w:val="0046707F"/>
    <w:rsid w:val="00467D1F"/>
    <w:rsid w:val="00470327"/>
    <w:rsid w:val="0047093A"/>
    <w:rsid w:val="0047236C"/>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0F"/>
    <w:rsid w:val="00492799"/>
    <w:rsid w:val="00492C8D"/>
    <w:rsid w:val="00492D8E"/>
    <w:rsid w:val="00493CCC"/>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54A0"/>
    <w:rsid w:val="004B73B9"/>
    <w:rsid w:val="004C0078"/>
    <w:rsid w:val="004C0A5D"/>
    <w:rsid w:val="004C0B06"/>
    <w:rsid w:val="004C131D"/>
    <w:rsid w:val="004C275F"/>
    <w:rsid w:val="004C2837"/>
    <w:rsid w:val="004C2D6A"/>
    <w:rsid w:val="004C4117"/>
    <w:rsid w:val="004C4953"/>
    <w:rsid w:val="004C56DE"/>
    <w:rsid w:val="004C57F4"/>
    <w:rsid w:val="004C6767"/>
    <w:rsid w:val="004C677A"/>
    <w:rsid w:val="004C77CF"/>
    <w:rsid w:val="004D0EC9"/>
    <w:rsid w:val="004D3622"/>
    <w:rsid w:val="004D63A1"/>
    <w:rsid w:val="004D6867"/>
    <w:rsid w:val="004D69A2"/>
    <w:rsid w:val="004D7C07"/>
    <w:rsid w:val="004D7CC7"/>
    <w:rsid w:val="004E0153"/>
    <w:rsid w:val="004E015D"/>
    <w:rsid w:val="004E1F2A"/>
    <w:rsid w:val="004E212A"/>
    <w:rsid w:val="004E22B7"/>
    <w:rsid w:val="004E359C"/>
    <w:rsid w:val="004E4DCD"/>
    <w:rsid w:val="004E5E46"/>
    <w:rsid w:val="004E604B"/>
    <w:rsid w:val="004E6816"/>
    <w:rsid w:val="004E6D31"/>
    <w:rsid w:val="004E6E70"/>
    <w:rsid w:val="004F17DB"/>
    <w:rsid w:val="004F235D"/>
    <w:rsid w:val="004F2CFE"/>
    <w:rsid w:val="004F3891"/>
    <w:rsid w:val="004F43A7"/>
    <w:rsid w:val="004F4F4B"/>
    <w:rsid w:val="004F5EB4"/>
    <w:rsid w:val="004F6738"/>
    <w:rsid w:val="004F67F9"/>
    <w:rsid w:val="00500C9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4E65"/>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2BD1"/>
    <w:rsid w:val="005437FF"/>
    <w:rsid w:val="00544428"/>
    <w:rsid w:val="005447C2"/>
    <w:rsid w:val="00545EAB"/>
    <w:rsid w:val="005465D8"/>
    <w:rsid w:val="0054710E"/>
    <w:rsid w:val="00547BB0"/>
    <w:rsid w:val="00550112"/>
    <w:rsid w:val="005502FE"/>
    <w:rsid w:val="00550F6F"/>
    <w:rsid w:val="005520B7"/>
    <w:rsid w:val="005523C5"/>
    <w:rsid w:val="00553B52"/>
    <w:rsid w:val="005550BF"/>
    <w:rsid w:val="00555D54"/>
    <w:rsid w:val="00556669"/>
    <w:rsid w:val="00557F5F"/>
    <w:rsid w:val="00557F69"/>
    <w:rsid w:val="005604EC"/>
    <w:rsid w:val="0056056E"/>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5A0"/>
    <w:rsid w:val="00573A79"/>
    <w:rsid w:val="00575C30"/>
    <w:rsid w:val="00577F13"/>
    <w:rsid w:val="005815C6"/>
    <w:rsid w:val="00582105"/>
    <w:rsid w:val="00582652"/>
    <w:rsid w:val="00585E4F"/>
    <w:rsid w:val="005875D5"/>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0CF"/>
    <w:rsid w:val="005E24C0"/>
    <w:rsid w:val="005E3018"/>
    <w:rsid w:val="005E44FD"/>
    <w:rsid w:val="005E4D9F"/>
    <w:rsid w:val="005E591D"/>
    <w:rsid w:val="005E77F2"/>
    <w:rsid w:val="005F15B3"/>
    <w:rsid w:val="005F64E7"/>
    <w:rsid w:val="00601198"/>
    <w:rsid w:val="00602DE5"/>
    <w:rsid w:val="00603705"/>
    <w:rsid w:val="00604425"/>
    <w:rsid w:val="0060509A"/>
    <w:rsid w:val="0060576C"/>
    <w:rsid w:val="00605E63"/>
    <w:rsid w:val="0060729A"/>
    <w:rsid w:val="00607484"/>
    <w:rsid w:val="00607E57"/>
    <w:rsid w:val="00611094"/>
    <w:rsid w:val="0061167E"/>
    <w:rsid w:val="006124ED"/>
    <w:rsid w:val="0061348A"/>
    <w:rsid w:val="006178A1"/>
    <w:rsid w:val="006179A0"/>
    <w:rsid w:val="00617F24"/>
    <w:rsid w:val="0062040E"/>
    <w:rsid w:val="0062107F"/>
    <w:rsid w:val="006219FF"/>
    <w:rsid w:val="0062224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E6A"/>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07D4"/>
    <w:rsid w:val="00661C3D"/>
    <w:rsid w:val="006649FA"/>
    <w:rsid w:val="00664C6B"/>
    <w:rsid w:val="0066730E"/>
    <w:rsid w:val="006702D9"/>
    <w:rsid w:val="0067123E"/>
    <w:rsid w:val="0067176A"/>
    <w:rsid w:val="00672DA2"/>
    <w:rsid w:val="00674420"/>
    <w:rsid w:val="00675415"/>
    <w:rsid w:val="00675749"/>
    <w:rsid w:val="0067617C"/>
    <w:rsid w:val="00677D0C"/>
    <w:rsid w:val="00677ED8"/>
    <w:rsid w:val="00680277"/>
    <w:rsid w:val="00680C49"/>
    <w:rsid w:val="00681706"/>
    <w:rsid w:val="00681E4E"/>
    <w:rsid w:val="0068264B"/>
    <w:rsid w:val="00682D99"/>
    <w:rsid w:val="00683B64"/>
    <w:rsid w:val="006859AF"/>
    <w:rsid w:val="00687F1C"/>
    <w:rsid w:val="006916D0"/>
    <w:rsid w:val="00692F6F"/>
    <w:rsid w:val="00695446"/>
    <w:rsid w:val="00695EFE"/>
    <w:rsid w:val="00696011"/>
    <w:rsid w:val="006970BE"/>
    <w:rsid w:val="006A24EC"/>
    <w:rsid w:val="006A3F99"/>
    <w:rsid w:val="006A44D6"/>
    <w:rsid w:val="006A58E6"/>
    <w:rsid w:val="006A6ACE"/>
    <w:rsid w:val="006A763C"/>
    <w:rsid w:val="006A7F6C"/>
    <w:rsid w:val="006B0479"/>
    <w:rsid w:val="006B2BDC"/>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07578"/>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5E8D"/>
    <w:rsid w:val="00737035"/>
    <w:rsid w:val="007427D7"/>
    <w:rsid w:val="0074327C"/>
    <w:rsid w:val="00743631"/>
    <w:rsid w:val="00743E66"/>
    <w:rsid w:val="007444A4"/>
    <w:rsid w:val="00744E3F"/>
    <w:rsid w:val="00745244"/>
    <w:rsid w:val="007453D4"/>
    <w:rsid w:val="00746C69"/>
    <w:rsid w:val="0074767F"/>
    <w:rsid w:val="00752445"/>
    <w:rsid w:val="007529E3"/>
    <w:rsid w:val="00753471"/>
    <w:rsid w:val="007534C3"/>
    <w:rsid w:val="00755F6F"/>
    <w:rsid w:val="0075782C"/>
    <w:rsid w:val="007578E0"/>
    <w:rsid w:val="00761F35"/>
    <w:rsid w:val="00762F4F"/>
    <w:rsid w:val="00764E1F"/>
    <w:rsid w:val="00765742"/>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6CCF"/>
    <w:rsid w:val="007872F5"/>
    <w:rsid w:val="00787E67"/>
    <w:rsid w:val="00790439"/>
    <w:rsid w:val="00792DCA"/>
    <w:rsid w:val="00793555"/>
    <w:rsid w:val="00794985"/>
    <w:rsid w:val="00796BA8"/>
    <w:rsid w:val="00796D03"/>
    <w:rsid w:val="00797B22"/>
    <w:rsid w:val="007A1AF4"/>
    <w:rsid w:val="007A1C3E"/>
    <w:rsid w:val="007A2286"/>
    <w:rsid w:val="007A40E6"/>
    <w:rsid w:val="007A471B"/>
    <w:rsid w:val="007A479C"/>
    <w:rsid w:val="007A4D34"/>
    <w:rsid w:val="007A56F6"/>
    <w:rsid w:val="007A57B0"/>
    <w:rsid w:val="007A6A67"/>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0BF"/>
    <w:rsid w:val="007E1526"/>
    <w:rsid w:val="007E3D9B"/>
    <w:rsid w:val="007E5974"/>
    <w:rsid w:val="007E5B73"/>
    <w:rsid w:val="007E6929"/>
    <w:rsid w:val="007E75D3"/>
    <w:rsid w:val="007F0E5E"/>
    <w:rsid w:val="007F1865"/>
    <w:rsid w:val="007F36EC"/>
    <w:rsid w:val="007F414D"/>
    <w:rsid w:val="007F45E7"/>
    <w:rsid w:val="007F557E"/>
    <w:rsid w:val="007F5773"/>
    <w:rsid w:val="007F7DAB"/>
    <w:rsid w:val="008017FD"/>
    <w:rsid w:val="00802C81"/>
    <w:rsid w:val="00802CC4"/>
    <w:rsid w:val="00805734"/>
    <w:rsid w:val="00806A35"/>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64BE"/>
    <w:rsid w:val="008478B3"/>
    <w:rsid w:val="008503A0"/>
    <w:rsid w:val="00850A3C"/>
    <w:rsid w:val="008523EB"/>
    <w:rsid w:val="008546FA"/>
    <w:rsid w:val="00855E51"/>
    <w:rsid w:val="0085780B"/>
    <w:rsid w:val="00857B6B"/>
    <w:rsid w:val="0086050F"/>
    <w:rsid w:val="0086172F"/>
    <w:rsid w:val="00864ACE"/>
    <w:rsid w:val="00866333"/>
    <w:rsid w:val="00866369"/>
    <w:rsid w:val="00867928"/>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96072"/>
    <w:rsid w:val="008A074C"/>
    <w:rsid w:val="008A09C3"/>
    <w:rsid w:val="008A0FEB"/>
    <w:rsid w:val="008A13AD"/>
    <w:rsid w:val="008A164C"/>
    <w:rsid w:val="008A2991"/>
    <w:rsid w:val="008A3B39"/>
    <w:rsid w:val="008A3E1B"/>
    <w:rsid w:val="008A41C4"/>
    <w:rsid w:val="008A51D7"/>
    <w:rsid w:val="008A64EE"/>
    <w:rsid w:val="008A7794"/>
    <w:rsid w:val="008A7904"/>
    <w:rsid w:val="008B0DD0"/>
    <w:rsid w:val="008B181D"/>
    <w:rsid w:val="008B1A03"/>
    <w:rsid w:val="008B3203"/>
    <w:rsid w:val="008B3AD4"/>
    <w:rsid w:val="008B410A"/>
    <w:rsid w:val="008B5158"/>
    <w:rsid w:val="008B53D5"/>
    <w:rsid w:val="008B5B55"/>
    <w:rsid w:val="008B71CF"/>
    <w:rsid w:val="008B7541"/>
    <w:rsid w:val="008B7F52"/>
    <w:rsid w:val="008C239E"/>
    <w:rsid w:val="008C38F4"/>
    <w:rsid w:val="008C6290"/>
    <w:rsid w:val="008C6BDE"/>
    <w:rsid w:val="008D0AD0"/>
    <w:rsid w:val="008D2071"/>
    <w:rsid w:val="008D355D"/>
    <w:rsid w:val="008D5A56"/>
    <w:rsid w:val="008D71F6"/>
    <w:rsid w:val="008D7332"/>
    <w:rsid w:val="008E012C"/>
    <w:rsid w:val="008E02B2"/>
    <w:rsid w:val="008E0895"/>
    <w:rsid w:val="008E0D14"/>
    <w:rsid w:val="008E1275"/>
    <w:rsid w:val="008E2573"/>
    <w:rsid w:val="008E3BDE"/>
    <w:rsid w:val="008E66AE"/>
    <w:rsid w:val="008F1859"/>
    <w:rsid w:val="008F1DFE"/>
    <w:rsid w:val="008F22FD"/>
    <w:rsid w:val="008F29A2"/>
    <w:rsid w:val="008F3F76"/>
    <w:rsid w:val="008F501F"/>
    <w:rsid w:val="008F55F7"/>
    <w:rsid w:val="008F6E87"/>
    <w:rsid w:val="009015C7"/>
    <w:rsid w:val="009057B6"/>
    <w:rsid w:val="00911802"/>
    <w:rsid w:val="00911A90"/>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4EC"/>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1ADC"/>
    <w:rsid w:val="009443F3"/>
    <w:rsid w:val="00946EEC"/>
    <w:rsid w:val="00950F60"/>
    <w:rsid w:val="009510A1"/>
    <w:rsid w:val="009528C0"/>
    <w:rsid w:val="00952E15"/>
    <w:rsid w:val="00952F52"/>
    <w:rsid w:val="009530D3"/>
    <w:rsid w:val="00953214"/>
    <w:rsid w:val="009533C2"/>
    <w:rsid w:val="00953D30"/>
    <w:rsid w:val="00954BCF"/>
    <w:rsid w:val="00954C5F"/>
    <w:rsid w:val="00954E94"/>
    <w:rsid w:val="00954FC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1EF"/>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438"/>
    <w:rsid w:val="009825CB"/>
    <w:rsid w:val="00983A8C"/>
    <w:rsid w:val="00985874"/>
    <w:rsid w:val="009869BC"/>
    <w:rsid w:val="00987BDB"/>
    <w:rsid w:val="009924ED"/>
    <w:rsid w:val="00992BFE"/>
    <w:rsid w:val="00993DE4"/>
    <w:rsid w:val="00994CFE"/>
    <w:rsid w:val="00996C42"/>
    <w:rsid w:val="0099718D"/>
    <w:rsid w:val="009974B6"/>
    <w:rsid w:val="009A0DE0"/>
    <w:rsid w:val="009A0ED7"/>
    <w:rsid w:val="009A1A3C"/>
    <w:rsid w:val="009A1CC7"/>
    <w:rsid w:val="009A22E6"/>
    <w:rsid w:val="009A2851"/>
    <w:rsid w:val="009A29CE"/>
    <w:rsid w:val="009A5F6A"/>
    <w:rsid w:val="009A60EF"/>
    <w:rsid w:val="009A615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501F"/>
    <w:rsid w:val="009C545F"/>
    <w:rsid w:val="009C5DC7"/>
    <w:rsid w:val="009C790D"/>
    <w:rsid w:val="009C7AFE"/>
    <w:rsid w:val="009C7F0D"/>
    <w:rsid w:val="009D1964"/>
    <w:rsid w:val="009D2F65"/>
    <w:rsid w:val="009D3522"/>
    <w:rsid w:val="009D3EAE"/>
    <w:rsid w:val="009D4A3E"/>
    <w:rsid w:val="009D518A"/>
    <w:rsid w:val="009D5687"/>
    <w:rsid w:val="009D5B4F"/>
    <w:rsid w:val="009D63CB"/>
    <w:rsid w:val="009D69C1"/>
    <w:rsid w:val="009D7756"/>
    <w:rsid w:val="009D7CE4"/>
    <w:rsid w:val="009E0F78"/>
    <w:rsid w:val="009E1D4A"/>
    <w:rsid w:val="009E20B7"/>
    <w:rsid w:val="009E5ACC"/>
    <w:rsid w:val="009E6D30"/>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331"/>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5780E"/>
    <w:rsid w:val="00A60060"/>
    <w:rsid w:val="00A60178"/>
    <w:rsid w:val="00A60BD9"/>
    <w:rsid w:val="00A615E3"/>
    <w:rsid w:val="00A61715"/>
    <w:rsid w:val="00A619D8"/>
    <w:rsid w:val="00A62B8A"/>
    <w:rsid w:val="00A6426A"/>
    <w:rsid w:val="00A65C0B"/>
    <w:rsid w:val="00A66B0D"/>
    <w:rsid w:val="00A67CAB"/>
    <w:rsid w:val="00A67CC7"/>
    <w:rsid w:val="00A67E0F"/>
    <w:rsid w:val="00A703A3"/>
    <w:rsid w:val="00A70C4D"/>
    <w:rsid w:val="00A71B01"/>
    <w:rsid w:val="00A728F1"/>
    <w:rsid w:val="00A73673"/>
    <w:rsid w:val="00A73A3B"/>
    <w:rsid w:val="00A73C0B"/>
    <w:rsid w:val="00A74126"/>
    <w:rsid w:val="00A741F6"/>
    <w:rsid w:val="00A80C8C"/>
    <w:rsid w:val="00A82136"/>
    <w:rsid w:val="00A8216F"/>
    <w:rsid w:val="00A8315D"/>
    <w:rsid w:val="00A83329"/>
    <w:rsid w:val="00A84473"/>
    <w:rsid w:val="00A90209"/>
    <w:rsid w:val="00A91554"/>
    <w:rsid w:val="00A9157E"/>
    <w:rsid w:val="00A9226F"/>
    <w:rsid w:val="00A92397"/>
    <w:rsid w:val="00A93996"/>
    <w:rsid w:val="00A93D24"/>
    <w:rsid w:val="00A96D77"/>
    <w:rsid w:val="00A96F2C"/>
    <w:rsid w:val="00A97A9D"/>
    <w:rsid w:val="00AA09E8"/>
    <w:rsid w:val="00AA1304"/>
    <w:rsid w:val="00AA1D1E"/>
    <w:rsid w:val="00AA214B"/>
    <w:rsid w:val="00AA3C60"/>
    <w:rsid w:val="00AA3CAA"/>
    <w:rsid w:val="00AA4E0D"/>
    <w:rsid w:val="00AA5B5E"/>
    <w:rsid w:val="00AA6B63"/>
    <w:rsid w:val="00AA712D"/>
    <w:rsid w:val="00AA77F7"/>
    <w:rsid w:val="00AB0455"/>
    <w:rsid w:val="00AB0DF3"/>
    <w:rsid w:val="00AB2214"/>
    <w:rsid w:val="00AB27EF"/>
    <w:rsid w:val="00AB3048"/>
    <w:rsid w:val="00AB4D46"/>
    <w:rsid w:val="00AB5077"/>
    <w:rsid w:val="00AB61D9"/>
    <w:rsid w:val="00AB67AC"/>
    <w:rsid w:val="00AB69E8"/>
    <w:rsid w:val="00AC0DD6"/>
    <w:rsid w:val="00AC1B74"/>
    <w:rsid w:val="00AC1F0E"/>
    <w:rsid w:val="00AC2AA2"/>
    <w:rsid w:val="00AC42D7"/>
    <w:rsid w:val="00AC4A27"/>
    <w:rsid w:val="00AC6A04"/>
    <w:rsid w:val="00AD06DC"/>
    <w:rsid w:val="00AD2C45"/>
    <w:rsid w:val="00AD362B"/>
    <w:rsid w:val="00AD3D2E"/>
    <w:rsid w:val="00AD450B"/>
    <w:rsid w:val="00AD4ABF"/>
    <w:rsid w:val="00AD4C35"/>
    <w:rsid w:val="00AD4EB4"/>
    <w:rsid w:val="00AD5CE5"/>
    <w:rsid w:val="00AD632E"/>
    <w:rsid w:val="00AD72B3"/>
    <w:rsid w:val="00AD7844"/>
    <w:rsid w:val="00AE09F6"/>
    <w:rsid w:val="00AE1C28"/>
    <w:rsid w:val="00AE25BC"/>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46"/>
    <w:rsid w:val="00B138CA"/>
    <w:rsid w:val="00B14295"/>
    <w:rsid w:val="00B14D61"/>
    <w:rsid w:val="00B14F06"/>
    <w:rsid w:val="00B1720B"/>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77136"/>
    <w:rsid w:val="00B8204B"/>
    <w:rsid w:val="00B82BC1"/>
    <w:rsid w:val="00B83FF2"/>
    <w:rsid w:val="00B844CD"/>
    <w:rsid w:val="00B84F78"/>
    <w:rsid w:val="00B86ED6"/>
    <w:rsid w:val="00B9264D"/>
    <w:rsid w:val="00B967B8"/>
    <w:rsid w:val="00B97344"/>
    <w:rsid w:val="00BA094D"/>
    <w:rsid w:val="00BA6B9D"/>
    <w:rsid w:val="00BA722E"/>
    <w:rsid w:val="00BA7AF0"/>
    <w:rsid w:val="00BB2986"/>
    <w:rsid w:val="00BB57B5"/>
    <w:rsid w:val="00BB68B6"/>
    <w:rsid w:val="00BB7C3F"/>
    <w:rsid w:val="00BC2A05"/>
    <w:rsid w:val="00BC2D50"/>
    <w:rsid w:val="00BC48F8"/>
    <w:rsid w:val="00BC49BB"/>
    <w:rsid w:val="00BC6BE3"/>
    <w:rsid w:val="00BC754E"/>
    <w:rsid w:val="00BC7749"/>
    <w:rsid w:val="00BC79FA"/>
    <w:rsid w:val="00BD0881"/>
    <w:rsid w:val="00BD09B0"/>
    <w:rsid w:val="00BD1055"/>
    <w:rsid w:val="00BD28B8"/>
    <w:rsid w:val="00BD45B5"/>
    <w:rsid w:val="00BD7E88"/>
    <w:rsid w:val="00BE0835"/>
    <w:rsid w:val="00BE36BC"/>
    <w:rsid w:val="00BE6275"/>
    <w:rsid w:val="00BE655E"/>
    <w:rsid w:val="00BE6CC0"/>
    <w:rsid w:val="00BF235B"/>
    <w:rsid w:val="00BF2EEF"/>
    <w:rsid w:val="00BF3392"/>
    <w:rsid w:val="00BF420C"/>
    <w:rsid w:val="00BF49AA"/>
    <w:rsid w:val="00BF6DD7"/>
    <w:rsid w:val="00BF6FAF"/>
    <w:rsid w:val="00C00E2A"/>
    <w:rsid w:val="00C00F76"/>
    <w:rsid w:val="00C01826"/>
    <w:rsid w:val="00C0482B"/>
    <w:rsid w:val="00C0495B"/>
    <w:rsid w:val="00C04FF0"/>
    <w:rsid w:val="00C06515"/>
    <w:rsid w:val="00C074F9"/>
    <w:rsid w:val="00C079D4"/>
    <w:rsid w:val="00C109FF"/>
    <w:rsid w:val="00C11CFC"/>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69C"/>
    <w:rsid w:val="00C9675C"/>
    <w:rsid w:val="00C972C3"/>
    <w:rsid w:val="00C97EED"/>
    <w:rsid w:val="00CA0B7B"/>
    <w:rsid w:val="00CA0E31"/>
    <w:rsid w:val="00CA5A38"/>
    <w:rsid w:val="00CA6027"/>
    <w:rsid w:val="00CA63FF"/>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473"/>
    <w:rsid w:val="00CD6DB3"/>
    <w:rsid w:val="00CD7009"/>
    <w:rsid w:val="00CD77F8"/>
    <w:rsid w:val="00CE14D2"/>
    <w:rsid w:val="00CE17CB"/>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263"/>
    <w:rsid w:val="00D05D35"/>
    <w:rsid w:val="00D06B07"/>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3B75"/>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63E4"/>
    <w:rsid w:val="00D7732F"/>
    <w:rsid w:val="00D80B38"/>
    <w:rsid w:val="00D814ED"/>
    <w:rsid w:val="00D81BC1"/>
    <w:rsid w:val="00D821A9"/>
    <w:rsid w:val="00D82CAD"/>
    <w:rsid w:val="00D8439B"/>
    <w:rsid w:val="00D869DC"/>
    <w:rsid w:val="00D86B34"/>
    <w:rsid w:val="00D86B73"/>
    <w:rsid w:val="00D875C2"/>
    <w:rsid w:val="00D87674"/>
    <w:rsid w:val="00D87841"/>
    <w:rsid w:val="00D91181"/>
    <w:rsid w:val="00D93B53"/>
    <w:rsid w:val="00D96A72"/>
    <w:rsid w:val="00D96E34"/>
    <w:rsid w:val="00DA08DA"/>
    <w:rsid w:val="00DA0E81"/>
    <w:rsid w:val="00DA1F96"/>
    <w:rsid w:val="00DA3E9E"/>
    <w:rsid w:val="00DA415C"/>
    <w:rsid w:val="00DA4A76"/>
    <w:rsid w:val="00DA4AF3"/>
    <w:rsid w:val="00DA4EC6"/>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1A1E"/>
    <w:rsid w:val="00DC2893"/>
    <w:rsid w:val="00DC2D3E"/>
    <w:rsid w:val="00DC3166"/>
    <w:rsid w:val="00DC520C"/>
    <w:rsid w:val="00DC65A7"/>
    <w:rsid w:val="00DC74E8"/>
    <w:rsid w:val="00DD0094"/>
    <w:rsid w:val="00DD0EB4"/>
    <w:rsid w:val="00DD0EDA"/>
    <w:rsid w:val="00DD268E"/>
    <w:rsid w:val="00DD547F"/>
    <w:rsid w:val="00DD585B"/>
    <w:rsid w:val="00DD5E39"/>
    <w:rsid w:val="00DD7015"/>
    <w:rsid w:val="00DE0312"/>
    <w:rsid w:val="00DE0BB5"/>
    <w:rsid w:val="00DE188C"/>
    <w:rsid w:val="00DE1FCC"/>
    <w:rsid w:val="00DE5DCB"/>
    <w:rsid w:val="00DE6C03"/>
    <w:rsid w:val="00DF0E23"/>
    <w:rsid w:val="00DF16BE"/>
    <w:rsid w:val="00DF1CE4"/>
    <w:rsid w:val="00DF1FE3"/>
    <w:rsid w:val="00DF46E7"/>
    <w:rsid w:val="00DF57BC"/>
    <w:rsid w:val="00DF60FC"/>
    <w:rsid w:val="00DF6E81"/>
    <w:rsid w:val="00DF70E0"/>
    <w:rsid w:val="00E01074"/>
    <w:rsid w:val="00E019B1"/>
    <w:rsid w:val="00E01A8F"/>
    <w:rsid w:val="00E01B1B"/>
    <w:rsid w:val="00E0232E"/>
    <w:rsid w:val="00E03415"/>
    <w:rsid w:val="00E03981"/>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3AD"/>
    <w:rsid w:val="00E22C88"/>
    <w:rsid w:val="00E24764"/>
    <w:rsid w:val="00E2547F"/>
    <w:rsid w:val="00E2591B"/>
    <w:rsid w:val="00E259C8"/>
    <w:rsid w:val="00E27E00"/>
    <w:rsid w:val="00E30F2C"/>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12B"/>
    <w:rsid w:val="00E52BA1"/>
    <w:rsid w:val="00E53D4F"/>
    <w:rsid w:val="00E541C3"/>
    <w:rsid w:val="00E55694"/>
    <w:rsid w:val="00E56122"/>
    <w:rsid w:val="00E56164"/>
    <w:rsid w:val="00E57E06"/>
    <w:rsid w:val="00E616CA"/>
    <w:rsid w:val="00E626B7"/>
    <w:rsid w:val="00E65F55"/>
    <w:rsid w:val="00E671DD"/>
    <w:rsid w:val="00E711AD"/>
    <w:rsid w:val="00E72A9E"/>
    <w:rsid w:val="00E765C9"/>
    <w:rsid w:val="00E768EC"/>
    <w:rsid w:val="00E76C2E"/>
    <w:rsid w:val="00E77410"/>
    <w:rsid w:val="00E8080D"/>
    <w:rsid w:val="00E825F6"/>
    <w:rsid w:val="00E840B8"/>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3255"/>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2BD"/>
    <w:rsid w:val="00ED2328"/>
    <w:rsid w:val="00ED3AE6"/>
    <w:rsid w:val="00ED57AE"/>
    <w:rsid w:val="00ED589B"/>
    <w:rsid w:val="00ED619E"/>
    <w:rsid w:val="00ED76A7"/>
    <w:rsid w:val="00EE0C88"/>
    <w:rsid w:val="00EE2023"/>
    <w:rsid w:val="00EE2201"/>
    <w:rsid w:val="00EE6CDD"/>
    <w:rsid w:val="00EE70C0"/>
    <w:rsid w:val="00EE7836"/>
    <w:rsid w:val="00EE7DD9"/>
    <w:rsid w:val="00EF15FD"/>
    <w:rsid w:val="00EF3D9A"/>
    <w:rsid w:val="00EF3EF6"/>
    <w:rsid w:val="00EF4B6A"/>
    <w:rsid w:val="00EF5268"/>
    <w:rsid w:val="00EF547D"/>
    <w:rsid w:val="00EF5E06"/>
    <w:rsid w:val="00EF5EC5"/>
    <w:rsid w:val="00EF691C"/>
    <w:rsid w:val="00EF699F"/>
    <w:rsid w:val="00EF6CB0"/>
    <w:rsid w:val="00EF74C6"/>
    <w:rsid w:val="00F0072A"/>
    <w:rsid w:val="00F02292"/>
    <w:rsid w:val="00F048B4"/>
    <w:rsid w:val="00F051C8"/>
    <w:rsid w:val="00F05430"/>
    <w:rsid w:val="00F104F7"/>
    <w:rsid w:val="00F1060D"/>
    <w:rsid w:val="00F122CF"/>
    <w:rsid w:val="00F13035"/>
    <w:rsid w:val="00F159EB"/>
    <w:rsid w:val="00F1713A"/>
    <w:rsid w:val="00F1729F"/>
    <w:rsid w:val="00F2132E"/>
    <w:rsid w:val="00F2148C"/>
    <w:rsid w:val="00F22364"/>
    <w:rsid w:val="00F22B9B"/>
    <w:rsid w:val="00F22D09"/>
    <w:rsid w:val="00F23766"/>
    <w:rsid w:val="00F30471"/>
    <w:rsid w:val="00F30844"/>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77F8C"/>
    <w:rsid w:val="00F80B16"/>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C8B"/>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25"/>
    <w:rsid w:val="00FF085D"/>
    <w:rsid w:val="00FF2097"/>
    <w:rsid w:val="00FF2B7A"/>
    <w:rsid w:val="00FF65A6"/>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uiPriority w:val="99"/>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1"/>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uiPriority w:val="99"/>
    <w:rsid w:val="00C54ECA"/>
  </w:style>
  <w:style w:type="character" w:customStyle="1" w:styleId="TekstprzypisudolnegoZnak">
    <w:name w:val="Tekst przypisu dolnego Znak"/>
    <w:basedOn w:val="Domylnaczcionkaakapitu"/>
    <w:link w:val="Tekstprzypisudolnego"/>
    <w:uiPriority w:val="99"/>
    <w:rsid w:val="00C54ECA"/>
  </w:style>
  <w:style w:type="character" w:styleId="Odwoanieprzypisudolnego">
    <w:name w:val="footnote reference"/>
    <w:uiPriority w:val="99"/>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
    <w:name w:val="ListsEI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F3E3BB-1A28-44BD-BDF4-90CC0ECC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16</Pages>
  <Words>6454</Words>
  <Characters>38726</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Honorata Szindler</cp:lastModifiedBy>
  <cp:revision>89</cp:revision>
  <cp:lastPrinted>2019-08-09T09:32:00Z</cp:lastPrinted>
  <dcterms:created xsi:type="dcterms:W3CDTF">2019-07-17T12:31:00Z</dcterms:created>
  <dcterms:modified xsi:type="dcterms:W3CDTF">2020-01-15T09:06:00Z</dcterms:modified>
</cp:coreProperties>
</file>