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6A6" w:rsidRDefault="002708F0" w:rsidP="002708F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3460E2">
        <w:rPr>
          <w:rFonts w:ascii="Arial" w:hAnsi="Arial" w:cs="Arial"/>
          <w:i/>
          <w:sz w:val="18"/>
          <w:szCs w:val="18"/>
        </w:rPr>
        <w:t xml:space="preserve">    </w:t>
      </w:r>
    </w:p>
    <w:p w:rsidR="002708F0" w:rsidRPr="003460E2" w:rsidRDefault="002708F0" w:rsidP="002708F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3460E2">
        <w:rPr>
          <w:rFonts w:ascii="Arial" w:hAnsi="Arial" w:cs="Arial"/>
          <w:i/>
          <w:sz w:val="18"/>
          <w:szCs w:val="18"/>
        </w:rPr>
        <w:t>Załącznik nr 2  do umowy nr CRU/……..…./20</w:t>
      </w:r>
      <w:r w:rsidR="002906A6">
        <w:rPr>
          <w:rFonts w:ascii="Arial" w:hAnsi="Arial" w:cs="Arial"/>
          <w:i/>
          <w:sz w:val="18"/>
          <w:szCs w:val="18"/>
        </w:rPr>
        <w:t>20</w:t>
      </w:r>
    </w:p>
    <w:p w:rsidR="002708F0" w:rsidRPr="003460E2" w:rsidRDefault="002708F0" w:rsidP="002708F0"/>
    <w:p w:rsidR="002708F0" w:rsidRDefault="002708F0" w:rsidP="002708F0">
      <w:pPr>
        <w:jc w:val="center"/>
        <w:rPr>
          <w:rFonts w:ascii="Arial" w:hAnsi="Arial"/>
          <w:b/>
        </w:rPr>
      </w:pPr>
      <w:r w:rsidRPr="003460E2">
        <w:rPr>
          <w:rFonts w:ascii="Arial" w:hAnsi="Arial"/>
          <w:b/>
        </w:rPr>
        <w:t>„</w:t>
      </w:r>
      <w:r w:rsidRPr="003460E2">
        <w:rPr>
          <w:rFonts w:ascii="Arial" w:hAnsi="Arial"/>
          <w:b/>
          <w:u w:val="single"/>
        </w:rPr>
        <w:t>Wykaz Pracowników skierowanych do realizacji zamówienia</w:t>
      </w:r>
      <w:r w:rsidRPr="003460E2">
        <w:rPr>
          <w:rFonts w:ascii="Arial" w:hAnsi="Arial"/>
          <w:b/>
        </w:rPr>
        <w:t>”</w:t>
      </w:r>
    </w:p>
    <w:p w:rsidR="002906A6" w:rsidRDefault="002906A6" w:rsidP="002906A6">
      <w:pPr>
        <w:rPr>
          <w:b/>
        </w:rPr>
      </w:pPr>
    </w:p>
    <w:p w:rsidR="002906A6" w:rsidRPr="002906A6" w:rsidRDefault="002906A6" w:rsidP="002906A6">
      <w:pPr>
        <w:jc w:val="center"/>
        <w:rPr>
          <w:b/>
        </w:rPr>
      </w:pPr>
      <w:r w:rsidRPr="002906A6">
        <w:rPr>
          <w:b/>
        </w:rPr>
        <w:t>Zabrzański Budżet Partycypacyjny 2020 – VI Edycja</w:t>
      </w:r>
    </w:p>
    <w:p w:rsidR="002906A6" w:rsidRPr="002906A6" w:rsidRDefault="002906A6" w:rsidP="002906A6">
      <w:pPr>
        <w:jc w:val="center"/>
        <w:rPr>
          <w:b/>
        </w:rPr>
      </w:pPr>
      <w:r w:rsidRPr="002906A6">
        <w:rPr>
          <w:b/>
        </w:rPr>
        <w:t xml:space="preserve">„Dokończmy świetlicę! – wymiana stolarki okiennej i drzwiowej w sali głównej świetlicy dzielnicowej </w:t>
      </w:r>
      <w:proofErr w:type="spellStart"/>
      <w:r w:rsidRPr="002906A6">
        <w:rPr>
          <w:b/>
        </w:rPr>
        <w:t>Grzybowice</w:t>
      </w:r>
      <w:proofErr w:type="spellEnd"/>
      <w:r w:rsidRPr="002906A6">
        <w:rPr>
          <w:b/>
        </w:rPr>
        <w:t>” – wniosek nr P0021</w:t>
      </w:r>
    </w:p>
    <w:p w:rsidR="002708F0" w:rsidRDefault="002906A6" w:rsidP="002906A6">
      <w:pPr>
        <w:jc w:val="center"/>
        <w:rPr>
          <w:b/>
        </w:rPr>
      </w:pPr>
      <w:r w:rsidRPr="002906A6">
        <w:rPr>
          <w:b/>
        </w:rPr>
        <w:t>w trybie „zaprojektuj i wybuduj”</w:t>
      </w:r>
      <w:bookmarkStart w:id="0" w:name="_GoBack"/>
      <w:bookmarkEnd w:id="0"/>
    </w:p>
    <w:p w:rsidR="002906A6" w:rsidRPr="003460E2" w:rsidRDefault="002906A6" w:rsidP="002906A6"/>
    <w:tbl>
      <w:tblPr>
        <w:tblW w:w="5053" w:type="pct"/>
        <w:tblBorders>
          <w:top w:val="single" w:sz="18" w:space="0" w:color="auto"/>
          <w:bottom w:val="single" w:sz="18" w:space="0" w:color="auto"/>
        </w:tblBorders>
        <w:tblLook w:val="0660" w:firstRow="1" w:lastRow="1" w:firstColumn="0" w:lastColumn="0" w:noHBand="1" w:noVBand="1"/>
      </w:tblPr>
      <w:tblGrid>
        <w:gridCol w:w="3614"/>
        <w:gridCol w:w="3033"/>
        <w:gridCol w:w="2695"/>
        <w:gridCol w:w="323"/>
      </w:tblGrid>
      <w:tr w:rsidR="002708F0" w:rsidRPr="003460E2" w:rsidTr="00390D87">
        <w:tc>
          <w:tcPr>
            <w:tcW w:w="18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  <w:noWrap/>
          </w:tcPr>
          <w:p w:rsidR="002708F0" w:rsidRPr="003460E2" w:rsidRDefault="002708F0" w:rsidP="00390D87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 xml:space="preserve">Nazwisko i imię </w:t>
            </w:r>
          </w:p>
        </w:tc>
        <w:tc>
          <w:tcPr>
            <w:tcW w:w="1569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2708F0" w:rsidRPr="003460E2" w:rsidRDefault="002708F0" w:rsidP="00390D87">
            <w:pPr>
              <w:tabs>
                <w:tab w:val="right" w:pos="2728"/>
              </w:tabs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Wykonywany zawód</w:t>
            </w:r>
            <w:r w:rsidRPr="003460E2">
              <w:rPr>
                <w:b/>
                <w:bCs/>
                <w:color w:val="FFFFFF"/>
              </w:rPr>
              <w:tab/>
            </w:r>
          </w:p>
          <w:p w:rsidR="002708F0" w:rsidRPr="003460E2" w:rsidRDefault="002708F0" w:rsidP="00390D87">
            <w:pPr>
              <w:rPr>
                <w:b/>
                <w:bCs/>
                <w:color w:val="FFFFFF"/>
              </w:rPr>
            </w:pPr>
          </w:p>
        </w:tc>
        <w:tc>
          <w:tcPr>
            <w:tcW w:w="139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</w:tcPr>
          <w:p w:rsidR="002708F0" w:rsidRPr="003460E2" w:rsidRDefault="002708F0" w:rsidP="00390D87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Rodzaj umowy</w:t>
            </w:r>
          </w:p>
        </w:tc>
        <w:tc>
          <w:tcPr>
            <w:tcW w:w="167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2708F0" w:rsidRPr="003460E2" w:rsidRDefault="002708F0" w:rsidP="00390D87">
            <w:pPr>
              <w:rPr>
                <w:b/>
                <w:bCs/>
                <w:color w:val="FFFFFF"/>
              </w:rPr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93240F"/>
        </w:tc>
        <w:tc>
          <w:tcPr>
            <w:tcW w:w="1569" w:type="pct"/>
            <w:shd w:val="clear" w:color="auto" w:fill="auto"/>
          </w:tcPr>
          <w:p w:rsidR="002708F0" w:rsidRPr="003460E2" w:rsidRDefault="002708F0" w:rsidP="0093240F">
            <w:pPr>
              <w:rPr>
                <w:rStyle w:val="Wyrnieniedelikatne"/>
              </w:rPr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/>
        </w:tc>
        <w:tc>
          <w:tcPr>
            <w:tcW w:w="167" w:type="pct"/>
            <w:shd w:val="clear" w:color="auto" w:fill="auto"/>
          </w:tcPr>
          <w:p w:rsidR="002708F0" w:rsidRPr="003460E2" w:rsidRDefault="002708F0" w:rsidP="00390D87"/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>
            <w:pPr>
              <w:pStyle w:val="Akapitzlist"/>
              <w:numPr>
                <w:ilvl w:val="0"/>
                <w:numId w:val="43"/>
              </w:numPr>
              <w:spacing w:line="480" w:lineRule="auto"/>
              <w:ind w:left="567" w:hanging="567"/>
              <w:contextualSpacing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np.  Jan Nowak</w:t>
            </w:r>
          </w:p>
        </w:tc>
        <w:tc>
          <w:tcPr>
            <w:tcW w:w="1569" w:type="pct"/>
            <w:shd w:val="clear" w:color="auto" w:fill="auto"/>
          </w:tcPr>
          <w:p w:rsidR="002708F0" w:rsidRPr="003460E2" w:rsidRDefault="00901C11" w:rsidP="00390D87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Robotnik 1</w:t>
            </w:r>
          </w:p>
        </w:tc>
        <w:tc>
          <w:tcPr>
            <w:tcW w:w="1394" w:type="pct"/>
            <w:shd w:val="clear" w:color="auto" w:fill="auto"/>
          </w:tcPr>
          <w:p w:rsidR="002708F0" w:rsidRPr="003460E2" w:rsidRDefault="00901C11" w:rsidP="00390D87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2.       ………………...</w:t>
            </w:r>
          </w:p>
        </w:tc>
        <w:tc>
          <w:tcPr>
            <w:tcW w:w="1569" w:type="pct"/>
            <w:shd w:val="clear" w:color="auto" w:fill="auto"/>
          </w:tcPr>
          <w:p w:rsidR="002708F0" w:rsidRPr="003460E2" w:rsidRDefault="00901C11" w:rsidP="00390D87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Robotnik 1</w:t>
            </w:r>
          </w:p>
        </w:tc>
        <w:tc>
          <w:tcPr>
            <w:tcW w:w="1394" w:type="pct"/>
            <w:shd w:val="clear" w:color="auto" w:fill="auto"/>
          </w:tcPr>
          <w:p w:rsidR="002708F0" w:rsidRPr="003460E2" w:rsidRDefault="00901C11" w:rsidP="00390D87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3.</w:t>
            </w:r>
          </w:p>
          <w:p w:rsidR="002708F0" w:rsidRPr="003460E2" w:rsidRDefault="002708F0" w:rsidP="00390D87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4.</w:t>
            </w:r>
          </w:p>
          <w:p w:rsidR="002708F0" w:rsidRPr="003460E2" w:rsidRDefault="002708F0" w:rsidP="00390D87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……</w:t>
            </w:r>
          </w:p>
        </w:tc>
        <w:tc>
          <w:tcPr>
            <w:tcW w:w="1569" w:type="pct"/>
            <w:shd w:val="clear" w:color="auto" w:fill="auto"/>
          </w:tcPr>
          <w:p w:rsidR="0093240F" w:rsidRPr="003460E2" w:rsidRDefault="0093240F" w:rsidP="00390D87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rPr>
                <w:rStyle w:val="Wyrnieniedelikatne"/>
              </w:rPr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/>
        </w:tc>
        <w:tc>
          <w:tcPr>
            <w:tcW w:w="167" w:type="pct"/>
            <w:shd w:val="clear" w:color="auto" w:fill="auto"/>
          </w:tcPr>
          <w:p w:rsidR="002708F0" w:rsidRPr="003460E2" w:rsidRDefault="002708F0" w:rsidP="00390D87"/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tcBorders>
              <w:top w:val="double" w:sz="6" w:space="0" w:color="auto"/>
              <w:bottom w:val="single" w:sz="18" w:space="0" w:color="auto"/>
            </w:tcBorders>
            <w:shd w:val="clear" w:color="auto" w:fill="FFFFFF"/>
            <w:noWrap/>
          </w:tcPr>
          <w:p w:rsidR="002708F0" w:rsidRPr="003460E2" w:rsidRDefault="002708F0" w:rsidP="00390D87"/>
        </w:tc>
        <w:tc>
          <w:tcPr>
            <w:tcW w:w="1569" w:type="pct"/>
            <w:tcBorders>
              <w:top w:val="double" w:sz="6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tcBorders>
              <w:top w:val="double" w:sz="6" w:space="0" w:color="auto"/>
              <w:bottom w:val="single" w:sz="18" w:space="0" w:color="auto"/>
            </w:tcBorders>
            <w:shd w:val="clear" w:color="auto" w:fill="FFFFFF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tcBorders>
              <w:top w:val="double" w:sz="6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</w:tcPr>
          <w:p w:rsidR="002708F0" w:rsidRPr="003460E2" w:rsidRDefault="002708F0" w:rsidP="00390D87">
            <w:pPr>
              <w:pStyle w:val="DecimalAligned"/>
            </w:pPr>
          </w:p>
        </w:tc>
      </w:tr>
    </w:tbl>
    <w:p w:rsidR="002708F0" w:rsidRPr="003460E2" w:rsidRDefault="002708F0" w:rsidP="002708F0">
      <w:pPr>
        <w:pStyle w:val="Tekstprzypisudolnego"/>
      </w:pPr>
    </w:p>
    <w:p w:rsidR="002708F0" w:rsidRPr="003460E2" w:rsidRDefault="002708F0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sectPr w:rsidR="002708F0" w:rsidRPr="003460E2" w:rsidSect="00CB679E">
      <w:headerReference w:type="default" r:id="rId8"/>
      <w:pgSz w:w="11906" w:h="16838"/>
      <w:pgMar w:top="539" w:right="924" w:bottom="284" w:left="1418" w:header="709" w:footer="10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B6E" w:rsidRDefault="00EC4B6E">
      <w:r>
        <w:separator/>
      </w:r>
    </w:p>
  </w:endnote>
  <w:endnote w:type="continuationSeparator" w:id="0">
    <w:p w:rsidR="00EC4B6E" w:rsidRDefault="00E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B6E" w:rsidRDefault="00EC4B6E">
      <w:r>
        <w:separator/>
      </w:r>
    </w:p>
  </w:footnote>
  <w:footnote w:type="continuationSeparator" w:id="0">
    <w:p w:rsidR="00EC4B6E" w:rsidRDefault="00E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6A6" w:rsidRPr="002906A6" w:rsidRDefault="002906A6" w:rsidP="002906A6">
    <w:pPr>
      <w:pStyle w:val="Nagwek"/>
      <w:jc w:val="center"/>
      <w:rPr>
        <w:rFonts w:ascii="Arial" w:hAnsi="Arial" w:cs="Arial"/>
        <w:b/>
        <w:i/>
        <w:sz w:val="16"/>
        <w:szCs w:val="16"/>
      </w:rPr>
    </w:pPr>
    <w:r w:rsidRPr="002906A6">
      <w:rPr>
        <w:rFonts w:ascii="Arial" w:hAnsi="Arial" w:cs="Arial"/>
        <w:b/>
        <w:i/>
        <w:sz w:val="16"/>
        <w:szCs w:val="16"/>
      </w:rPr>
      <w:t>Zabrzański Budżet Partycypacyjny 2020 – VI Edycja</w:t>
    </w:r>
  </w:p>
  <w:p w:rsidR="008527BE" w:rsidRDefault="002906A6" w:rsidP="002906A6">
    <w:pPr>
      <w:pStyle w:val="Nagwek"/>
      <w:jc w:val="center"/>
    </w:pPr>
    <w:r w:rsidRPr="002906A6">
      <w:rPr>
        <w:rFonts w:ascii="Arial" w:hAnsi="Arial" w:cs="Arial"/>
        <w:b/>
        <w:i/>
        <w:sz w:val="16"/>
        <w:szCs w:val="16"/>
      </w:rPr>
      <w:t xml:space="preserve">„Dokończmy świetlicę! – wymiana stolarki okiennej i drzwiowej w sali głównej świetlicy dzielnicowej </w:t>
    </w:r>
    <w:proofErr w:type="spellStart"/>
    <w:r w:rsidRPr="002906A6">
      <w:rPr>
        <w:rFonts w:ascii="Arial" w:hAnsi="Arial" w:cs="Arial"/>
        <w:b/>
        <w:i/>
        <w:sz w:val="16"/>
        <w:szCs w:val="16"/>
      </w:rPr>
      <w:t>Grzybowice</w:t>
    </w:r>
    <w:proofErr w:type="spellEnd"/>
    <w:r w:rsidRPr="002906A6">
      <w:rPr>
        <w:rFonts w:ascii="Arial" w:hAnsi="Arial" w:cs="Arial"/>
        <w:b/>
        <w:i/>
        <w:sz w:val="16"/>
        <w:szCs w:val="16"/>
      </w:rPr>
      <w:t>” – wniosek nr P0021</w:t>
    </w:r>
    <w:r>
      <w:rPr>
        <w:rFonts w:ascii="Arial" w:hAnsi="Arial" w:cs="Arial"/>
        <w:b/>
        <w:i/>
        <w:sz w:val="16"/>
        <w:szCs w:val="16"/>
      </w:rPr>
      <w:t xml:space="preserve"> </w:t>
    </w:r>
    <w:r w:rsidRPr="002906A6">
      <w:rPr>
        <w:rFonts w:ascii="Arial" w:hAnsi="Arial" w:cs="Arial"/>
        <w:b/>
        <w:i/>
        <w:sz w:val="16"/>
        <w:szCs w:val="16"/>
      </w:rPr>
      <w:t>w trybie „zaprojektuj i wybuduj”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8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178B652F"/>
    <w:multiLevelType w:val="hybridMultilevel"/>
    <w:tmpl w:val="0080AD8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C55257"/>
    <w:multiLevelType w:val="hybridMultilevel"/>
    <w:tmpl w:val="39D274F4"/>
    <w:lvl w:ilvl="0" w:tplc="22EC35D6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303A6B4C"/>
    <w:multiLevelType w:val="hybridMultilevel"/>
    <w:tmpl w:val="71B2481E"/>
    <w:lvl w:ilvl="0" w:tplc="FD6019C2">
      <w:start w:val="1"/>
      <w:numFmt w:val="decimal"/>
      <w:lvlText w:val="%1."/>
      <w:lvlJc w:val="left"/>
      <w:pPr>
        <w:tabs>
          <w:tab w:val="num" w:pos="8157"/>
        </w:tabs>
        <w:ind w:left="815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537BD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5A17444"/>
    <w:multiLevelType w:val="hybridMultilevel"/>
    <w:tmpl w:val="167614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497118"/>
    <w:multiLevelType w:val="hybridMultilevel"/>
    <w:tmpl w:val="91305464"/>
    <w:lvl w:ilvl="0" w:tplc="125EE844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D63C6E"/>
    <w:multiLevelType w:val="hybridMultilevel"/>
    <w:tmpl w:val="1C02DA7A"/>
    <w:lvl w:ilvl="0" w:tplc="358EE3AA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A95A69"/>
    <w:multiLevelType w:val="multilevel"/>
    <w:tmpl w:val="4782D3F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47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28" w15:restartNumberingAfterBreak="0">
    <w:nsid w:val="5BF45769"/>
    <w:multiLevelType w:val="hybridMultilevel"/>
    <w:tmpl w:val="EADE05A8"/>
    <w:lvl w:ilvl="0" w:tplc="7D9C4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5D1A3C"/>
    <w:multiLevelType w:val="hybridMultilevel"/>
    <w:tmpl w:val="D610CBC6"/>
    <w:lvl w:ilvl="0" w:tplc="22EC35D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07077C1"/>
    <w:multiLevelType w:val="hybridMultilevel"/>
    <w:tmpl w:val="D59693D0"/>
    <w:lvl w:ilvl="0" w:tplc="9156291C">
      <w:numFmt w:val="bullet"/>
      <w:lvlText w:val="-"/>
      <w:lvlJc w:val="left"/>
      <w:pPr>
        <w:tabs>
          <w:tab w:val="num" w:pos="1065"/>
        </w:tabs>
        <w:ind w:left="1065" w:hanging="55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63905D8E"/>
    <w:multiLevelType w:val="hybridMultilevel"/>
    <w:tmpl w:val="87E00638"/>
    <w:lvl w:ilvl="0" w:tplc="FC9206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211E05"/>
    <w:multiLevelType w:val="hybridMultilevel"/>
    <w:tmpl w:val="10DAFDA0"/>
    <w:lvl w:ilvl="0" w:tplc="6658A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10439"/>
    <w:multiLevelType w:val="multilevel"/>
    <w:tmpl w:val="917CC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8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502B7"/>
    <w:multiLevelType w:val="hybridMultilevel"/>
    <w:tmpl w:val="E6807496"/>
    <w:lvl w:ilvl="0" w:tplc="22EC35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AEE5A2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E93654"/>
    <w:multiLevelType w:val="hybridMultilevel"/>
    <w:tmpl w:val="83306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4E6C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C931A7"/>
    <w:multiLevelType w:val="hybridMultilevel"/>
    <w:tmpl w:val="5DB2F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4923F6"/>
    <w:multiLevelType w:val="multilevel"/>
    <w:tmpl w:val="BF98AF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B2C07F8"/>
    <w:multiLevelType w:val="hybridMultilevel"/>
    <w:tmpl w:val="D8528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2744E9"/>
    <w:multiLevelType w:val="hybridMultilevel"/>
    <w:tmpl w:val="BB5A0C2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26"/>
  </w:num>
  <w:num w:numId="5">
    <w:abstractNumId w:val="44"/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5"/>
  </w:num>
  <w:num w:numId="9">
    <w:abstractNumId w:val="15"/>
  </w:num>
  <w:num w:numId="10">
    <w:abstractNumId w:val="0"/>
  </w:num>
  <w:num w:numId="11">
    <w:abstractNumId w:val="34"/>
  </w:num>
  <w:num w:numId="12">
    <w:abstractNumId w:val="36"/>
  </w:num>
  <w:num w:numId="13">
    <w:abstractNumId w:val="8"/>
  </w:num>
  <w:num w:numId="14">
    <w:abstractNumId w:val="41"/>
  </w:num>
  <w:num w:numId="15">
    <w:abstractNumId w:val="25"/>
  </w:num>
  <w:num w:numId="16">
    <w:abstractNumId w:val="7"/>
  </w:num>
  <w:num w:numId="17">
    <w:abstractNumId w:val="14"/>
  </w:num>
  <w:num w:numId="18">
    <w:abstractNumId w:val="21"/>
  </w:num>
  <w:num w:numId="19">
    <w:abstractNumId w:val="31"/>
  </w:num>
  <w:num w:numId="20">
    <w:abstractNumId w:val="23"/>
  </w:num>
  <w:num w:numId="2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2"/>
  </w:num>
  <w:num w:numId="24">
    <w:abstractNumId w:val="35"/>
  </w:num>
  <w:num w:numId="25">
    <w:abstractNumId w:val="39"/>
  </w:num>
  <w:num w:numId="26">
    <w:abstractNumId w:val="16"/>
  </w:num>
  <w:num w:numId="27">
    <w:abstractNumId w:val="13"/>
  </w:num>
  <w:num w:numId="28">
    <w:abstractNumId w:val="17"/>
  </w:num>
  <w:num w:numId="29">
    <w:abstractNumId w:val="22"/>
  </w:num>
  <w:num w:numId="30">
    <w:abstractNumId w:val="19"/>
  </w:num>
  <w:num w:numId="31">
    <w:abstractNumId w:val="20"/>
  </w:num>
  <w:num w:numId="32">
    <w:abstractNumId w:val="32"/>
  </w:num>
  <w:num w:numId="33">
    <w:abstractNumId w:val="47"/>
  </w:num>
  <w:num w:numId="34">
    <w:abstractNumId w:val="11"/>
  </w:num>
  <w:num w:numId="35">
    <w:abstractNumId w:val="29"/>
  </w:num>
  <w:num w:numId="36">
    <w:abstractNumId w:val="30"/>
  </w:num>
  <w:num w:numId="37">
    <w:abstractNumId w:val="42"/>
  </w:num>
  <w:num w:numId="38">
    <w:abstractNumId w:val="45"/>
  </w:num>
  <w:num w:numId="39">
    <w:abstractNumId w:val="33"/>
  </w:num>
  <w:num w:numId="40">
    <w:abstractNumId w:val="46"/>
  </w:num>
  <w:num w:numId="41">
    <w:abstractNumId w:val="18"/>
  </w:num>
  <w:num w:numId="42">
    <w:abstractNumId w:val="48"/>
  </w:num>
  <w:num w:numId="43">
    <w:abstractNumId w:val="38"/>
  </w:num>
  <w:num w:numId="44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905"/>
    <w:rsid w:val="000001CD"/>
    <w:rsid w:val="000005C7"/>
    <w:rsid w:val="00000B17"/>
    <w:rsid w:val="00001931"/>
    <w:rsid w:val="00002BD1"/>
    <w:rsid w:val="00002D81"/>
    <w:rsid w:val="00002DC0"/>
    <w:rsid w:val="00005FBA"/>
    <w:rsid w:val="000111AD"/>
    <w:rsid w:val="00011544"/>
    <w:rsid w:val="000126F7"/>
    <w:rsid w:val="00013268"/>
    <w:rsid w:val="00013BC0"/>
    <w:rsid w:val="00014057"/>
    <w:rsid w:val="000159AF"/>
    <w:rsid w:val="0001685F"/>
    <w:rsid w:val="00016CA4"/>
    <w:rsid w:val="00017CE4"/>
    <w:rsid w:val="0002087B"/>
    <w:rsid w:val="00020AB0"/>
    <w:rsid w:val="00023B85"/>
    <w:rsid w:val="000258B0"/>
    <w:rsid w:val="000263A8"/>
    <w:rsid w:val="000341F8"/>
    <w:rsid w:val="00035738"/>
    <w:rsid w:val="00037442"/>
    <w:rsid w:val="00037C78"/>
    <w:rsid w:val="000404F3"/>
    <w:rsid w:val="000409B8"/>
    <w:rsid w:val="00044027"/>
    <w:rsid w:val="00044561"/>
    <w:rsid w:val="00044903"/>
    <w:rsid w:val="00046CE2"/>
    <w:rsid w:val="00046E68"/>
    <w:rsid w:val="00047C17"/>
    <w:rsid w:val="00047EBA"/>
    <w:rsid w:val="00050B21"/>
    <w:rsid w:val="00053253"/>
    <w:rsid w:val="000539C2"/>
    <w:rsid w:val="00053C58"/>
    <w:rsid w:val="00056745"/>
    <w:rsid w:val="00056BB5"/>
    <w:rsid w:val="00057493"/>
    <w:rsid w:val="0006183E"/>
    <w:rsid w:val="00063F27"/>
    <w:rsid w:val="00064905"/>
    <w:rsid w:val="00070847"/>
    <w:rsid w:val="00071305"/>
    <w:rsid w:val="000716AC"/>
    <w:rsid w:val="00074273"/>
    <w:rsid w:val="0007635C"/>
    <w:rsid w:val="00076CA7"/>
    <w:rsid w:val="0008057F"/>
    <w:rsid w:val="00082F7E"/>
    <w:rsid w:val="00085710"/>
    <w:rsid w:val="00085E60"/>
    <w:rsid w:val="00087BB8"/>
    <w:rsid w:val="000920C4"/>
    <w:rsid w:val="00093D09"/>
    <w:rsid w:val="0009467E"/>
    <w:rsid w:val="00096E30"/>
    <w:rsid w:val="000A0D60"/>
    <w:rsid w:val="000A238A"/>
    <w:rsid w:val="000A248E"/>
    <w:rsid w:val="000A2F8F"/>
    <w:rsid w:val="000A3C8B"/>
    <w:rsid w:val="000A580E"/>
    <w:rsid w:val="000A6C78"/>
    <w:rsid w:val="000A6E93"/>
    <w:rsid w:val="000B23EB"/>
    <w:rsid w:val="000B3636"/>
    <w:rsid w:val="000B36BB"/>
    <w:rsid w:val="000B3864"/>
    <w:rsid w:val="000B4085"/>
    <w:rsid w:val="000B49CA"/>
    <w:rsid w:val="000B53B5"/>
    <w:rsid w:val="000B68C3"/>
    <w:rsid w:val="000C03C6"/>
    <w:rsid w:val="000C0EF7"/>
    <w:rsid w:val="000C195A"/>
    <w:rsid w:val="000C4073"/>
    <w:rsid w:val="000C43CD"/>
    <w:rsid w:val="000C4B5C"/>
    <w:rsid w:val="000C551E"/>
    <w:rsid w:val="000D13A5"/>
    <w:rsid w:val="000D1AED"/>
    <w:rsid w:val="000D1E42"/>
    <w:rsid w:val="000D262B"/>
    <w:rsid w:val="000D3830"/>
    <w:rsid w:val="000D446A"/>
    <w:rsid w:val="000D60CB"/>
    <w:rsid w:val="000D7259"/>
    <w:rsid w:val="000E0B87"/>
    <w:rsid w:val="000E1278"/>
    <w:rsid w:val="000E18B8"/>
    <w:rsid w:val="000E2887"/>
    <w:rsid w:val="000F103F"/>
    <w:rsid w:val="000F1A43"/>
    <w:rsid w:val="000F3899"/>
    <w:rsid w:val="000F3E2A"/>
    <w:rsid w:val="000F4620"/>
    <w:rsid w:val="000F7EF0"/>
    <w:rsid w:val="0010022D"/>
    <w:rsid w:val="00101E46"/>
    <w:rsid w:val="00103041"/>
    <w:rsid w:val="00105B7F"/>
    <w:rsid w:val="00107044"/>
    <w:rsid w:val="00107F9C"/>
    <w:rsid w:val="0011200E"/>
    <w:rsid w:val="00113A2F"/>
    <w:rsid w:val="00114AB9"/>
    <w:rsid w:val="00115F8F"/>
    <w:rsid w:val="00116C60"/>
    <w:rsid w:val="00116F31"/>
    <w:rsid w:val="00120E80"/>
    <w:rsid w:val="00124EF9"/>
    <w:rsid w:val="00126F15"/>
    <w:rsid w:val="00127604"/>
    <w:rsid w:val="00127A6D"/>
    <w:rsid w:val="00131FB3"/>
    <w:rsid w:val="001333F8"/>
    <w:rsid w:val="001336DF"/>
    <w:rsid w:val="0013414B"/>
    <w:rsid w:val="0013462F"/>
    <w:rsid w:val="00135559"/>
    <w:rsid w:val="00136F4C"/>
    <w:rsid w:val="0014021C"/>
    <w:rsid w:val="00140868"/>
    <w:rsid w:val="00144681"/>
    <w:rsid w:val="00144B73"/>
    <w:rsid w:val="00144D49"/>
    <w:rsid w:val="0014741C"/>
    <w:rsid w:val="00150AB4"/>
    <w:rsid w:val="001511D5"/>
    <w:rsid w:val="0015145C"/>
    <w:rsid w:val="00151D29"/>
    <w:rsid w:val="001522AF"/>
    <w:rsid w:val="00153194"/>
    <w:rsid w:val="00153980"/>
    <w:rsid w:val="0015512A"/>
    <w:rsid w:val="00155466"/>
    <w:rsid w:val="00156D96"/>
    <w:rsid w:val="00160C98"/>
    <w:rsid w:val="001612DF"/>
    <w:rsid w:val="00161553"/>
    <w:rsid w:val="00162129"/>
    <w:rsid w:val="001635AD"/>
    <w:rsid w:val="00165230"/>
    <w:rsid w:val="001659AF"/>
    <w:rsid w:val="00167809"/>
    <w:rsid w:val="001700D9"/>
    <w:rsid w:val="00170823"/>
    <w:rsid w:val="00171D63"/>
    <w:rsid w:val="00174A3C"/>
    <w:rsid w:val="00175B3F"/>
    <w:rsid w:val="00176463"/>
    <w:rsid w:val="001771BC"/>
    <w:rsid w:val="00177510"/>
    <w:rsid w:val="00181F0C"/>
    <w:rsid w:val="00182EE9"/>
    <w:rsid w:val="001831E9"/>
    <w:rsid w:val="00183BBF"/>
    <w:rsid w:val="00184D8E"/>
    <w:rsid w:val="001866A9"/>
    <w:rsid w:val="00190C2D"/>
    <w:rsid w:val="00191006"/>
    <w:rsid w:val="001919F2"/>
    <w:rsid w:val="00191EE5"/>
    <w:rsid w:val="00195635"/>
    <w:rsid w:val="001965AB"/>
    <w:rsid w:val="0019731E"/>
    <w:rsid w:val="001A2DA6"/>
    <w:rsid w:val="001A44C9"/>
    <w:rsid w:val="001A6193"/>
    <w:rsid w:val="001A6CC8"/>
    <w:rsid w:val="001A76E5"/>
    <w:rsid w:val="001B0C9C"/>
    <w:rsid w:val="001B0FE9"/>
    <w:rsid w:val="001B1411"/>
    <w:rsid w:val="001B16E8"/>
    <w:rsid w:val="001B2C3E"/>
    <w:rsid w:val="001B2D28"/>
    <w:rsid w:val="001B62D0"/>
    <w:rsid w:val="001B6307"/>
    <w:rsid w:val="001B66C2"/>
    <w:rsid w:val="001B6D77"/>
    <w:rsid w:val="001B7DC3"/>
    <w:rsid w:val="001C033C"/>
    <w:rsid w:val="001C28BA"/>
    <w:rsid w:val="001C7560"/>
    <w:rsid w:val="001C7E6C"/>
    <w:rsid w:val="001D10D7"/>
    <w:rsid w:val="001D1E93"/>
    <w:rsid w:val="001D2F26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2A2"/>
    <w:rsid w:val="001E4620"/>
    <w:rsid w:val="001E72AB"/>
    <w:rsid w:val="001E7917"/>
    <w:rsid w:val="001F6284"/>
    <w:rsid w:val="001F6AD2"/>
    <w:rsid w:val="001F78C3"/>
    <w:rsid w:val="0020332C"/>
    <w:rsid w:val="002036EB"/>
    <w:rsid w:val="00204ED3"/>
    <w:rsid w:val="002054BE"/>
    <w:rsid w:val="00205DA1"/>
    <w:rsid w:val="0020646E"/>
    <w:rsid w:val="00206D77"/>
    <w:rsid w:val="002079CA"/>
    <w:rsid w:val="0021193F"/>
    <w:rsid w:val="00223C41"/>
    <w:rsid w:val="00224DDA"/>
    <w:rsid w:val="00225E4D"/>
    <w:rsid w:val="00230CDC"/>
    <w:rsid w:val="00231E1C"/>
    <w:rsid w:val="002322D7"/>
    <w:rsid w:val="00233287"/>
    <w:rsid w:val="0023371E"/>
    <w:rsid w:val="002337AC"/>
    <w:rsid w:val="002347F6"/>
    <w:rsid w:val="00236C76"/>
    <w:rsid w:val="00240E79"/>
    <w:rsid w:val="002416D6"/>
    <w:rsid w:val="0024197F"/>
    <w:rsid w:val="00241C24"/>
    <w:rsid w:val="00242825"/>
    <w:rsid w:val="00242B58"/>
    <w:rsid w:val="002438CE"/>
    <w:rsid w:val="00244734"/>
    <w:rsid w:val="002452B1"/>
    <w:rsid w:val="00246524"/>
    <w:rsid w:val="00246707"/>
    <w:rsid w:val="002512A1"/>
    <w:rsid w:val="00251FFB"/>
    <w:rsid w:val="00252D53"/>
    <w:rsid w:val="002565E6"/>
    <w:rsid w:val="002611D2"/>
    <w:rsid w:val="00261CEC"/>
    <w:rsid w:val="0026215F"/>
    <w:rsid w:val="00262DED"/>
    <w:rsid w:val="00263EAF"/>
    <w:rsid w:val="00265B8C"/>
    <w:rsid w:val="00267F7A"/>
    <w:rsid w:val="002708F0"/>
    <w:rsid w:val="00273B7F"/>
    <w:rsid w:val="00273BB3"/>
    <w:rsid w:val="00274108"/>
    <w:rsid w:val="00274F14"/>
    <w:rsid w:val="00274FC2"/>
    <w:rsid w:val="0027623B"/>
    <w:rsid w:val="0027753C"/>
    <w:rsid w:val="00277AD3"/>
    <w:rsid w:val="00277DA3"/>
    <w:rsid w:val="00280844"/>
    <w:rsid w:val="002808D8"/>
    <w:rsid w:val="00282F8B"/>
    <w:rsid w:val="00283134"/>
    <w:rsid w:val="00287008"/>
    <w:rsid w:val="00287153"/>
    <w:rsid w:val="00287447"/>
    <w:rsid w:val="00287C95"/>
    <w:rsid w:val="002906A6"/>
    <w:rsid w:val="00290BCB"/>
    <w:rsid w:val="002920AD"/>
    <w:rsid w:val="00294297"/>
    <w:rsid w:val="00295E7F"/>
    <w:rsid w:val="00295F28"/>
    <w:rsid w:val="002967C8"/>
    <w:rsid w:val="00296809"/>
    <w:rsid w:val="00296A94"/>
    <w:rsid w:val="002974AA"/>
    <w:rsid w:val="002A0021"/>
    <w:rsid w:val="002A0263"/>
    <w:rsid w:val="002A0432"/>
    <w:rsid w:val="002A0E17"/>
    <w:rsid w:val="002A1432"/>
    <w:rsid w:val="002A24C5"/>
    <w:rsid w:val="002A27AC"/>
    <w:rsid w:val="002A2AF1"/>
    <w:rsid w:val="002A35F3"/>
    <w:rsid w:val="002A3C4A"/>
    <w:rsid w:val="002A507C"/>
    <w:rsid w:val="002A52CB"/>
    <w:rsid w:val="002A55A2"/>
    <w:rsid w:val="002A572F"/>
    <w:rsid w:val="002A57AE"/>
    <w:rsid w:val="002A6496"/>
    <w:rsid w:val="002A6B7F"/>
    <w:rsid w:val="002A7B12"/>
    <w:rsid w:val="002A7FFC"/>
    <w:rsid w:val="002B033A"/>
    <w:rsid w:val="002B2381"/>
    <w:rsid w:val="002C5607"/>
    <w:rsid w:val="002C5EC2"/>
    <w:rsid w:val="002C7717"/>
    <w:rsid w:val="002D2339"/>
    <w:rsid w:val="002D35E6"/>
    <w:rsid w:val="002D5670"/>
    <w:rsid w:val="002D5EF2"/>
    <w:rsid w:val="002E3EFD"/>
    <w:rsid w:val="002E4330"/>
    <w:rsid w:val="002E5071"/>
    <w:rsid w:val="002E5E61"/>
    <w:rsid w:val="002E6BE3"/>
    <w:rsid w:val="002F1393"/>
    <w:rsid w:val="002F2420"/>
    <w:rsid w:val="002F3ED6"/>
    <w:rsid w:val="002F3F29"/>
    <w:rsid w:val="002F49E1"/>
    <w:rsid w:val="002F73D8"/>
    <w:rsid w:val="00300E4A"/>
    <w:rsid w:val="00300F23"/>
    <w:rsid w:val="003063B6"/>
    <w:rsid w:val="00307028"/>
    <w:rsid w:val="00307C89"/>
    <w:rsid w:val="0031030C"/>
    <w:rsid w:val="00311C71"/>
    <w:rsid w:val="00312AB5"/>
    <w:rsid w:val="0031333E"/>
    <w:rsid w:val="00314747"/>
    <w:rsid w:val="00316790"/>
    <w:rsid w:val="00316E2D"/>
    <w:rsid w:val="00321A8A"/>
    <w:rsid w:val="00322307"/>
    <w:rsid w:val="00322F12"/>
    <w:rsid w:val="00323072"/>
    <w:rsid w:val="00323105"/>
    <w:rsid w:val="00323992"/>
    <w:rsid w:val="00324594"/>
    <w:rsid w:val="003253D1"/>
    <w:rsid w:val="00325F20"/>
    <w:rsid w:val="00326372"/>
    <w:rsid w:val="00326483"/>
    <w:rsid w:val="003264AC"/>
    <w:rsid w:val="0033021B"/>
    <w:rsid w:val="00331388"/>
    <w:rsid w:val="003316A5"/>
    <w:rsid w:val="003318F2"/>
    <w:rsid w:val="003321B2"/>
    <w:rsid w:val="00332347"/>
    <w:rsid w:val="00332701"/>
    <w:rsid w:val="0033612F"/>
    <w:rsid w:val="0033723A"/>
    <w:rsid w:val="00337B91"/>
    <w:rsid w:val="0034031F"/>
    <w:rsid w:val="003414EC"/>
    <w:rsid w:val="00341B39"/>
    <w:rsid w:val="00342815"/>
    <w:rsid w:val="003437DD"/>
    <w:rsid w:val="00345B79"/>
    <w:rsid w:val="00345D36"/>
    <w:rsid w:val="003460E2"/>
    <w:rsid w:val="003517AC"/>
    <w:rsid w:val="00353AEA"/>
    <w:rsid w:val="003574E5"/>
    <w:rsid w:val="00360155"/>
    <w:rsid w:val="00360779"/>
    <w:rsid w:val="00360B4C"/>
    <w:rsid w:val="00362222"/>
    <w:rsid w:val="0036435C"/>
    <w:rsid w:val="00364A85"/>
    <w:rsid w:val="00365F1D"/>
    <w:rsid w:val="00366B3E"/>
    <w:rsid w:val="003678D6"/>
    <w:rsid w:val="00367BA4"/>
    <w:rsid w:val="00370B39"/>
    <w:rsid w:val="00370D20"/>
    <w:rsid w:val="00372BE9"/>
    <w:rsid w:val="00374C1D"/>
    <w:rsid w:val="00376C8F"/>
    <w:rsid w:val="00380B00"/>
    <w:rsid w:val="00382BBE"/>
    <w:rsid w:val="00385902"/>
    <w:rsid w:val="003876AB"/>
    <w:rsid w:val="00387F5B"/>
    <w:rsid w:val="00390D63"/>
    <w:rsid w:val="00390D87"/>
    <w:rsid w:val="00390DA7"/>
    <w:rsid w:val="003916D4"/>
    <w:rsid w:val="00391CF2"/>
    <w:rsid w:val="003924AB"/>
    <w:rsid w:val="00396930"/>
    <w:rsid w:val="003978EA"/>
    <w:rsid w:val="00397D54"/>
    <w:rsid w:val="003A1E5B"/>
    <w:rsid w:val="003A2C27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3FE0"/>
    <w:rsid w:val="003B4749"/>
    <w:rsid w:val="003B4EF2"/>
    <w:rsid w:val="003B6BC1"/>
    <w:rsid w:val="003C4A66"/>
    <w:rsid w:val="003C7C5C"/>
    <w:rsid w:val="003D10B1"/>
    <w:rsid w:val="003D203D"/>
    <w:rsid w:val="003D365E"/>
    <w:rsid w:val="003D3C53"/>
    <w:rsid w:val="003D48F9"/>
    <w:rsid w:val="003E0339"/>
    <w:rsid w:val="003E31B0"/>
    <w:rsid w:val="003E3F94"/>
    <w:rsid w:val="003E58E7"/>
    <w:rsid w:val="003F16C4"/>
    <w:rsid w:val="003F23FE"/>
    <w:rsid w:val="003F241E"/>
    <w:rsid w:val="003F295F"/>
    <w:rsid w:val="003F2D6D"/>
    <w:rsid w:val="003F43B0"/>
    <w:rsid w:val="003F5E95"/>
    <w:rsid w:val="003F61C9"/>
    <w:rsid w:val="003F640C"/>
    <w:rsid w:val="003F7329"/>
    <w:rsid w:val="004013BA"/>
    <w:rsid w:val="00402DD5"/>
    <w:rsid w:val="00405453"/>
    <w:rsid w:val="00405FA9"/>
    <w:rsid w:val="004071D3"/>
    <w:rsid w:val="0041145D"/>
    <w:rsid w:val="004116AE"/>
    <w:rsid w:val="004126DD"/>
    <w:rsid w:val="004128D9"/>
    <w:rsid w:val="004128EE"/>
    <w:rsid w:val="00412F7F"/>
    <w:rsid w:val="004145D9"/>
    <w:rsid w:val="00415AB8"/>
    <w:rsid w:val="00416C31"/>
    <w:rsid w:val="0042120B"/>
    <w:rsid w:val="004214DE"/>
    <w:rsid w:val="00422919"/>
    <w:rsid w:val="00423C39"/>
    <w:rsid w:val="0042520C"/>
    <w:rsid w:val="00427B4B"/>
    <w:rsid w:val="004302B3"/>
    <w:rsid w:val="004311CC"/>
    <w:rsid w:val="004313B8"/>
    <w:rsid w:val="00432E2C"/>
    <w:rsid w:val="00433413"/>
    <w:rsid w:val="00434056"/>
    <w:rsid w:val="00435CFF"/>
    <w:rsid w:val="00435E9D"/>
    <w:rsid w:val="004361C1"/>
    <w:rsid w:val="00436DD6"/>
    <w:rsid w:val="00441A1D"/>
    <w:rsid w:val="00441A91"/>
    <w:rsid w:val="00441E07"/>
    <w:rsid w:val="00442B92"/>
    <w:rsid w:val="00447374"/>
    <w:rsid w:val="00447933"/>
    <w:rsid w:val="004479EC"/>
    <w:rsid w:val="004512F1"/>
    <w:rsid w:val="004518FF"/>
    <w:rsid w:val="00453B45"/>
    <w:rsid w:val="00456DD2"/>
    <w:rsid w:val="00457479"/>
    <w:rsid w:val="0046002E"/>
    <w:rsid w:val="00460DAB"/>
    <w:rsid w:val="0046221C"/>
    <w:rsid w:val="0046408C"/>
    <w:rsid w:val="0046623C"/>
    <w:rsid w:val="00470327"/>
    <w:rsid w:val="00472231"/>
    <w:rsid w:val="004739BB"/>
    <w:rsid w:val="00474DF1"/>
    <w:rsid w:val="00475023"/>
    <w:rsid w:val="004774F4"/>
    <w:rsid w:val="00480DB3"/>
    <w:rsid w:val="00480EA2"/>
    <w:rsid w:val="00481034"/>
    <w:rsid w:val="00483FF5"/>
    <w:rsid w:val="004845F4"/>
    <w:rsid w:val="00485E49"/>
    <w:rsid w:val="00486D70"/>
    <w:rsid w:val="004872A8"/>
    <w:rsid w:val="004872E9"/>
    <w:rsid w:val="00491477"/>
    <w:rsid w:val="00492C8D"/>
    <w:rsid w:val="00492D8E"/>
    <w:rsid w:val="00493EB5"/>
    <w:rsid w:val="004940A6"/>
    <w:rsid w:val="00494555"/>
    <w:rsid w:val="0049501D"/>
    <w:rsid w:val="004A0048"/>
    <w:rsid w:val="004A0932"/>
    <w:rsid w:val="004A128D"/>
    <w:rsid w:val="004A1C11"/>
    <w:rsid w:val="004A1EA3"/>
    <w:rsid w:val="004A243E"/>
    <w:rsid w:val="004A2F09"/>
    <w:rsid w:val="004A4978"/>
    <w:rsid w:val="004A67DB"/>
    <w:rsid w:val="004B2C04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2B1"/>
    <w:rsid w:val="004C77CF"/>
    <w:rsid w:val="004D0EC9"/>
    <w:rsid w:val="004D1B91"/>
    <w:rsid w:val="004D3622"/>
    <w:rsid w:val="004D7CC7"/>
    <w:rsid w:val="004E0153"/>
    <w:rsid w:val="004E015D"/>
    <w:rsid w:val="004E1F2A"/>
    <w:rsid w:val="004E212A"/>
    <w:rsid w:val="004E22B7"/>
    <w:rsid w:val="004E33B5"/>
    <w:rsid w:val="004E359C"/>
    <w:rsid w:val="004E3FC0"/>
    <w:rsid w:val="004E4DCD"/>
    <w:rsid w:val="004E604B"/>
    <w:rsid w:val="004E6350"/>
    <w:rsid w:val="004E67DC"/>
    <w:rsid w:val="004E6E70"/>
    <w:rsid w:val="004F235D"/>
    <w:rsid w:val="004F3891"/>
    <w:rsid w:val="004F6738"/>
    <w:rsid w:val="004F67F9"/>
    <w:rsid w:val="00501309"/>
    <w:rsid w:val="00502030"/>
    <w:rsid w:val="00502581"/>
    <w:rsid w:val="0050485B"/>
    <w:rsid w:val="00504A53"/>
    <w:rsid w:val="00505BE7"/>
    <w:rsid w:val="00506814"/>
    <w:rsid w:val="00507137"/>
    <w:rsid w:val="00511393"/>
    <w:rsid w:val="00513444"/>
    <w:rsid w:val="0051360D"/>
    <w:rsid w:val="00513A6B"/>
    <w:rsid w:val="0051496C"/>
    <w:rsid w:val="00516460"/>
    <w:rsid w:val="00521465"/>
    <w:rsid w:val="00521693"/>
    <w:rsid w:val="00521A00"/>
    <w:rsid w:val="00521F27"/>
    <w:rsid w:val="00521FED"/>
    <w:rsid w:val="005221E6"/>
    <w:rsid w:val="00522B4F"/>
    <w:rsid w:val="00522D53"/>
    <w:rsid w:val="00526787"/>
    <w:rsid w:val="00530DCA"/>
    <w:rsid w:val="00531C0E"/>
    <w:rsid w:val="00537AA3"/>
    <w:rsid w:val="00541663"/>
    <w:rsid w:val="00541E55"/>
    <w:rsid w:val="0054235D"/>
    <w:rsid w:val="00542BD1"/>
    <w:rsid w:val="005437FF"/>
    <w:rsid w:val="00544131"/>
    <w:rsid w:val="005447C2"/>
    <w:rsid w:val="005456EB"/>
    <w:rsid w:val="005460AA"/>
    <w:rsid w:val="005465D8"/>
    <w:rsid w:val="00550112"/>
    <w:rsid w:val="005523C5"/>
    <w:rsid w:val="00553B52"/>
    <w:rsid w:val="00553FBF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0E4"/>
    <w:rsid w:val="00565692"/>
    <w:rsid w:val="00565965"/>
    <w:rsid w:val="005660AC"/>
    <w:rsid w:val="00566FA5"/>
    <w:rsid w:val="00567C52"/>
    <w:rsid w:val="00567DB0"/>
    <w:rsid w:val="005711B3"/>
    <w:rsid w:val="005714D5"/>
    <w:rsid w:val="00573A79"/>
    <w:rsid w:val="00575992"/>
    <w:rsid w:val="00577F13"/>
    <w:rsid w:val="005815C6"/>
    <w:rsid w:val="00582105"/>
    <w:rsid w:val="00582652"/>
    <w:rsid w:val="00582D28"/>
    <w:rsid w:val="00585E4F"/>
    <w:rsid w:val="00587AC6"/>
    <w:rsid w:val="00590158"/>
    <w:rsid w:val="00590C3A"/>
    <w:rsid w:val="00591425"/>
    <w:rsid w:val="005915F0"/>
    <w:rsid w:val="005924DA"/>
    <w:rsid w:val="005929A5"/>
    <w:rsid w:val="00592B64"/>
    <w:rsid w:val="0059375D"/>
    <w:rsid w:val="0059379F"/>
    <w:rsid w:val="00594B61"/>
    <w:rsid w:val="005967C2"/>
    <w:rsid w:val="005971B5"/>
    <w:rsid w:val="005A107C"/>
    <w:rsid w:val="005A197B"/>
    <w:rsid w:val="005A1D1F"/>
    <w:rsid w:val="005A1D74"/>
    <w:rsid w:val="005A29EC"/>
    <w:rsid w:val="005A4160"/>
    <w:rsid w:val="005A4506"/>
    <w:rsid w:val="005A4EF5"/>
    <w:rsid w:val="005A5546"/>
    <w:rsid w:val="005A6DF5"/>
    <w:rsid w:val="005B070C"/>
    <w:rsid w:val="005B1BB1"/>
    <w:rsid w:val="005B36DD"/>
    <w:rsid w:val="005B41B5"/>
    <w:rsid w:val="005B5283"/>
    <w:rsid w:val="005C0BE8"/>
    <w:rsid w:val="005C47D0"/>
    <w:rsid w:val="005C48EA"/>
    <w:rsid w:val="005C7309"/>
    <w:rsid w:val="005D134D"/>
    <w:rsid w:val="005D26EF"/>
    <w:rsid w:val="005D2877"/>
    <w:rsid w:val="005D2FC5"/>
    <w:rsid w:val="005D50A7"/>
    <w:rsid w:val="005D53BC"/>
    <w:rsid w:val="005D5D56"/>
    <w:rsid w:val="005D5DC3"/>
    <w:rsid w:val="005D6E79"/>
    <w:rsid w:val="005D7811"/>
    <w:rsid w:val="005E1575"/>
    <w:rsid w:val="005E24C0"/>
    <w:rsid w:val="005E3664"/>
    <w:rsid w:val="005E3A54"/>
    <w:rsid w:val="005E591D"/>
    <w:rsid w:val="005E77F2"/>
    <w:rsid w:val="005F15B3"/>
    <w:rsid w:val="005F5B60"/>
    <w:rsid w:val="005F64E7"/>
    <w:rsid w:val="00601C3A"/>
    <w:rsid w:val="00604425"/>
    <w:rsid w:val="0060509A"/>
    <w:rsid w:val="0060576C"/>
    <w:rsid w:val="0060729A"/>
    <w:rsid w:val="00607484"/>
    <w:rsid w:val="006076C9"/>
    <w:rsid w:val="00607A4C"/>
    <w:rsid w:val="006124ED"/>
    <w:rsid w:val="0061348A"/>
    <w:rsid w:val="00617560"/>
    <w:rsid w:val="006177B0"/>
    <w:rsid w:val="00617F24"/>
    <w:rsid w:val="0062040E"/>
    <w:rsid w:val="006219FF"/>
    <w:rsid w:val="00622B9E"/>
    <w:rsid w:val="006231AC"/>
    <w:rsid w:val="00624A74"/>
    <w:rsid w:val="00624BD6"/>
    <w:rsid w:val="00625899"/>
    <w:rsid w:val="00626221"/>
    <w:rsid w:val="00627400"/>
    <w:rsid w:val="006322E5"/>
    <w:rsid w:val="00632C44"/>
    <w:rsid w:val="00633BE1"/>
    <w:rsid w:val="006348CA"/>
    <w:rsid w:val="00635121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2C7"/>
    <w:rsid w:val="00653BB1"/>
    <w:rsid w:val="0065489A"/>
    <w:rsid w:val="00657ED9"/>
    <w:rsid w:val="00660A52"/>
    <w:rsid w:val="00661C3D"/>
    <w:rsid w:val="00662558"/>
    <w:rsid w:val="006649FA"/>
    <w:rsid w:val="0066714B"/>
    <w:rsid w:val="0066730E"/>
    <w:rsid w:val="0067123E"/>
    <w:rsid w:val="0067176A"/>
    <w:rsid w:val="00674420"/>
    <w:rsid w:val="00674EB1"/>
    <w:rsid w:val="00675749"/>
    <w:rsid w:val="00676A51"/>
    <w:rsid w:val="00677D0C"/>
    <w:rsid w:val="00677ED8"/>
    <w:rsid w:val="00680277"/>
    <w:rsid w:val="006809A2"/>
    <w:rsid w:val="00681706"/>
    <w:rsid w:val="00681E4E"/>
    <w:rsid w:val="0068264B"/>
    <w:rsid w:val="00683B64"/>
    <w:rsid w:val="00687F1C"/>
    <w:rsid w:val="006916D0"/>
    <w:rsid w:val="006919C5"/>
    <w:rsid w:val="00692F6F"/>
    <w:rsid w:val="00695446"/>
    <w:rsid w:val="00696011"/>
    <w:rsid w:val="006970BE"/>
    <w:rsid w:val="00697F29"/>
    <w:rsid w:val="006A2171"/>
    <w:rsid w:val="006A382C"/>
    <w:rsid w:val="006A3F99"/>
    <w:rsid w:val="006A44D6"/>
    <w:rsid w:val="006A6ACE"/>
    <w:rsid w:val="006B34D1"/>
    <w:rsid w:val="006B3710"/>
    <w:rsid w:val="006B377C"/>
    <w:rsid w:val="006B5876"/>
    <w:rsid w:val="006C0A42"/>
    <w:rsid w:val="006C4D1E"/>
    <w:rsid w:val="006C5657"/>
    <w:rsid w:val="006D0804"/>
    <w:rsid w:val="006D0FEF"/>
    <w:rsid w:val="006D1524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2CEB"/>
    <w:rsid w:val="006E2DB0"/>
    <w:rsid w:val="006E34C7"/>
    <w:rsid w:val="006E4578"/>
    <w:rsid w:val="006E490D"/>
    <w:rsid w:val="006E4C17"/>
    <w:rsid w:val="006E5044"/>
    <w:rsid w:val="006E6285"/>
    <w:rsid w:val="006E6369"/>
    <w:rsid w:val="006E73ED"/>
    <w:rsid w:val="006E7AFB"/>
    <w:rsid w:val="006F293B"/>
    <w:rsid w:val="006F2D35"/>
    <w:rsid w:val="006F2EE7"/>
    <w:rsid w:val="006F6077"/>
    <w:rsid w:val="006F6B3C"/>
    <w:rsid w:val="006F77EE"/>
    <w:rsid w:val="00700A0A"/>
    <w:rsid w:val="00701A89"/>
    <w:rsid w:val="007028A2"/>
    <w:rsid w:val="007033E4"/>
    <w:rsid w:val="007061B2"/>
    <w:rsid w:val="0071291A"/>
    <w:rsid w:val="00714D3D"/>
    <w:rsid w:val="00714E1E"/>
    <w:rsid w:val="00716215"/>
    <w:rsid w:val="0071678C"/>
    <w:rsid w:val="007170FA"/>
    <w:rsid w:val="00717873"/>
    <w:rsid w:val="00720CEB"/>
    <w:rsid w:val="00721C5D"/>
    <w:rsid w:val="00722CAD"/>
    <w:rsid w:val="00722F18"/>
    <w:rsid w:val="00722FC6"/>
    <w:rsid w:val="007233FC"/>
    <w:rsid w:val="00723B23"/>
    <w:rsid w:val="00723C5C"/>
    <w:rsid w:val="00726156"/>
    <w:rsid w:val="00730215"/>
    <w:rsid w:val="00730C14"/>
    <w:rsid w:val="00731071"/>
    <w:rsid w:val="0073138A"/>
    <w:rsid w:val="00731872"/>
    <w:rsid w:val="007321DA"/>
    <w:rsid w:val="0073253C"/>
    <w:rsid w:val="0073271F"/>
    <w:rsid w:val="007341DC"/>
    <w:rsid w:val="00734653"/>
    <w:rsid w:val="00735051"/>
    <w:rsid w:val="00735C40"/>
    <w:rsid w:val="00737035"/>
    <w:rsid w:val="007405D7"/>
    <w:rsid w:val="007427D7"/>
    <w:rsid w:val="0074327C"/>
    <w:rsid w:val="007433DB"/>
    <w:rsid w:val="00743631"/>
    <w:rsid w:val="00743E66"/>
    <w:rsid w:val="00744FC7"/>
    <w:rsid w:val="00745244"/>
    <w:rsid w:val="007453D4"/>
    <w:rsid w:val="00746C69"/>
    <w:rsid w:val="0074767F"/>
    <w:rsid w:val="00747775"/>
    <w:rsid w:val="00750CC1"/>
    <w:rsid w:val="00752445"/>
    <w:rsid w:val="007529E3"/>
    <w:rsid w:val="00753471"/>
    <w:rsid w:val="007534C3"/>
    <w:rsid w:val="007548C5"/>
    <w:rsid w:val="00755D15"/>
    <w:rsid w:val="00755F6F"/>
    <w:rsid w:val="0075782C"/>
    <w:rsid w:val="00761F35"/>
    <w:rsid w:val="00763005"/>
    <w:rsid w:val="007659AC"/>
    <w:rsid w:val="007675B6"/>
    <w:rsid w:val="007705EF"/>
    <w:rsid w:val="007711B1"/>
    <w:rsid w:val="00772787"/>
    <w:rsid w:val="0077304E"/>
    <w:rsid w:val="0077443A"/>
    <w:rsid w:val="00774A0E"/>
    <w:rsid w:val="00776638"/>
    <w:rsid w:val="007776A3"/>
    <w:rsid w:val="00780DB5"/>
    <w:rsid w:val="00782C8E"/>
    <w:rsid w:val="007835B8"/>
    <w:rsid w:val="00784E90"/>
    <w:rsid w:val="0078594C"/>
    <w:rsid w:val="007875EA"/>
    <w:rsid w:val="00792947"/>
    <w:rsid w:val="00792DCA"/>
    <w:rsid w:val="00793555"/>
    <w:rsid w:val="00794985"/>
    <w:rsid w:val="00796D03"/>
    <w:rsid w:val="00797B22"/>
    <w:rsid w:val="007A033C"/>
    <w:rsid w:val="007A1AF4"/>
    <w:rsid w:val="007A1C3E"/>
    <w:rsid w:val="007A2286"/>
    <w:rsid w:val="007A479C"/>
    <w:rsid w:val="007A56F6"/>
    <w:rsid w:val="007A57B0"/>
    <w:rsid w:val="007A6F39"/>
    <w:rsid w:val="007A7B8C"/>
    <w:rsid w:val="007B0A84"/>
    <w:rsid w:val="007B12EE"/>
    <w:rsid w:val="007B1530"/>
    <w:rsid w:val="007B1E6C"/>
    <w:rsid w:val="007B20A9"/>
    <w:rsid w:val="007B3679"/>
    <w:rsid w:val="007B3C42"/>
    <w:rsid w:val="007B431D"/>
    <w:rsid w:val="007B4475"/>
    <w:rsid w:val="007B4E85"/>
    <w:rsid w:val="007B5F66"/>
    <w:rsid w:val="007B605A"/>
    <w:rsid w:val="007B711B"/>
    <w:rsid w:val="007B7994"/>
    <w:rsid w:val="007B7A89"/>
    <w:rsid w:val="007C01C5"/>
    <w:rsid w:val="007C0C71"/>
    <w:rsid w:val="007C1318"/>
    <w:rsid w:val="007C3D95"/>
    <w:rsid w:val="007C4BF1"/>
    <w:rsid w:val="007C70CB"/>
    <w:rsid w:val="007C7291"/>
    <w:rsid w:val="007D114B"/>
    <w:rsid w:val="007D259E"/>
    <w:rsid w:val="007D5092"/>
    <w:rsid w:val="007D5F01"/>
    <w:rsid w:val="007D6F81"/>
    <w:rsid w:val="007D741A"/>
    <w:rsid w:val="007E0A88"/>
    <w:rsid w:val="007E1BA0"/>
    <w:rsid w:val="007E51DB"/>
    <w:rsid w:val="007E5974"/>
    <w:rsid w:val="007E5B73"/>
    <w:rsid w:val="007E6B4A"/>
    <w:rsid w:val="007E75D3"/>
    <w:rsid w:val="007F1865"/>
    <w:rsid w:val="007F36EC"/>
    <w:rsid w:val="007F414D"/>
    <w:rsid w:val="007F490B"/>
    <w:rsid w:val="007F557E"/>
    <w:rsid w:val="007F657D"/>
    <w:rsid w:val="007F6DB6"/>
    <w:rsid w:val="007F700B"/>
    <w:rsid w:val="007F7DAB"/>
    <w:rsid w:val="00800647"/>
    <w:rsid w:val="008017FD"/>
    <w:rsid w:val="00802CC4"/>
    <w:rsid w:val="008035D4"/>
    <w:rsid w:val="0080417D"/>
    <w:rsid w:val="00805442"/>
    <w:rsid w:val="00805734"/>
    <w:rsid w:val="00806C3A"/>
    <w:rsid w:val="00806CBD"/>
    <w:rsid w:val="00807B10"/>
    <w:rsid w:val="008107F8"/>
    <w:rsid w:val="00810A03"/>
    <w:rsid w:val="00812EE5"/>
    <w:rsid w:val="008137B8"/>
    <w:rsid w:val="00813B82"/>
    <w:rsid w:val="00813C71"/>
    <w:rsid w:val="00814112"/>
    <w:rsid w:val="00815204"/>
    <w:rsid w:val="008156AB"/>
    <w:rsid w:val="008159CD"/>
    <w:rsid w:val="008170C6"/>
    <w:rsid w:val="00817C0C"/>
    <w:rsid w:val="008228CB"/>
    <w:rsid w:val="008234E0"/>
    <w:rsid w:val="00825E40"/>
    <w:rsid w:val="00826513"/>
    <w:rsid w:val="008304DD"/>
    <w:rsid w:val="00831DC8"/>
    <w:rsid w:val="008326B3"/>
    <w:rsid w:val="008334DE"/>
    <w:rsid w:val="00834041"/>
    <w:rsid w:val="00834E3F"/>
    <w:rsid w:val="00835C0C"/>
    <w:rsid w:val="00835D4E"/>
    <w:rsid w:val="00836C4C"/>
    <w:rsid w:val="008378D8"/>
    <w:rsid w:val="0084087A"/>
    <w:rsid w:val="008410C9"/>
    <w:rsid w:val="008419D9"/>
    <w:rsid w:val="008433E6"/>
    <w:rsid w:val="0084343D"/>
    <w:rsid w:val="00844C54"/>
    <w:rsid w:val="008478B3"/>
    <w:rsid w:val="008503A0"/>
    <w:rsid w:val="00850A3C"/>
    <w:rsid w:val="00851FEE"/>
    <w:rsid w:val="008523EB"/>
    <w:rsid w:val="008527BE"/>
    <w:rsid w:val="00855E51"/>
    <w:rsid w:val="0085780B"/>
    <w:rsid w:val="00857B6B"/>
    <w:rsid w:val="0086050F"/>
    <w:rsid w:val="0086172F"/>
    <w:rsid w:val="00864ACE"/>
    <w:rsid w:val="00865CDA"/>
    <w:rsid w:val="00870230"/>
    <w:rsid w:val="00870A91"/>
    <w:rsid w:val="00870FEF"/>
    <w:rsid w:val="0087203D"/>
    <w:rsid w:val="008730AC"/>
    <w:rsid w:val="00883B43"/>
    <w:rsid w:val="00883CDB"/>
    <w:rsid w:val="00884C17"/>
    <w:rsid w:val="008859EB"/>
    <w:rsid w:val="00887688"/>
    <w:rsid w:val="00887CB8"/>
    <w:rsid w:val="00887D05"/>
    <w:rsid w:val="008902BD"/>
    <w:rsid w:val="00891F83"/>
    <w:rsid w:val="008922CF"/>
    <w:rsid w:val="008935A0"/>
    <w:rsid w:val="008952B4"/>
    <w:rsid w:val="008955AB"/>
    <w:rsid w:val="00895D5C"/>
    <w:rsid w:val="00895E99"/>
    <w:rsid w:val="008A09C3"/>
    <w:rsid w:val="008A0FEB"/>
    <w:rsid w:val="008A28F6"/>
    <w:rsid w:val="008A2991"/>
    <w:rsid w:val="008A3B39"/>
    <w:rsid w:val="008A5157"/>
    <w:rsid w:val="008A51D7"/>
    <w:rsid w:val="008A64EE"/>
    <w:rsid w:val="008A7794"/>
    <w:rsid w:val="008B0DD0"/>
    <w:rsid w:val="008B0F15"/>
    <w:rsid w:val="008B181D"/>
    <w:rsid w:val="008B410A"/>
    <w:rsid w:val="008B4CA6"/>
    <w:rsid w:val="008B53D5"/>
    <w:rsid w:val="008B5B55"/>
    <w:rsid w:val="008B7541"/>
    <w:rsid w:val="008B7F52"/>
    <w:rsid w:val="008C239E"/>
    <w:rsid w:val="008C38F4"/>
    <w:rsid w:val="008C6290"/>
    <w:rsid w:val="008C6BDE"/>
    <w:rsid w:val="008D2071"/>
    <w:rsid w:val="008D3537"/>
    <w:rsid w:val="008D355D"/>
    <w:rsid w:val="008D3AF3"/>
    <w:rsid w:val="008D487D"/>
    <w:rsid w:val="008D560C"/>
    <w:rsid w:val="008D7332"/>
    <w:rsid w:val="008E012C"/>
    <w:rsid w:val="008E02B2"/>
    <w:rsid w:val="008E0895"/>
    <w:rsid w:val="008E1275"/>
    <w:rsid w:val="008E3BDE"/>
    <w:rsid w:val="008E4CEE"/>
    <w:rsid w:val="008E665D"/>
    <w:rsid w:val="008E66AE"/>
    <w:rsid w:val="008F1DFE"/>
    <w:rsid w:val="008F22FD"/>
    <w:rsid w:val="008F3F76"/>
    <w:rsid w:val="008F55F7"/>
    <w:rsid w:val="008F6E87"/>
    <w:rsid w:val="009015C7"/>
    <w:rsid w:val="00901C11"/>
    <w:rsid w:val="00910985"/>
    <w:rsid w:val="00911802"/>
    <w:rsid w:val="00912359"/>
    <w:rsid w:val="009126A0"/>
    <w:rsid w:val="009140FB"/>
    <w:rsid w:val="00914AF1"/>
    <w:rsid w:val="0091556B"/>
    <w:rsid w:val="009159E2"/>
    <w:rsid w:val="009166E0"/>
    <w:rsid w:val="00917577"/>
    <w:rsid w:val="009176ED"/>
    <w:rsid w:val="009177C8"/>
    <w:rsid w:val="00920FB5"/>
    <w:rsid w:val="009227DD"/>
    <w:rsid w:val="00922879"/>
    <w:rsid w:val="00922BA1"/>
    <w:rsid w:val="009257E3"/>
    <w:rsid w:val="00926572"/>
    <w:rsid w:val="00927353"/>
    <w:rsid w:val="00930937"/>
    <w:rsid w:val="00930C4F"/>
    <w:rsid w:val="0093223D"/>
    <w:rsid w:val="0093240F"/>
    <w:rsid w:val="00933778"/>
    <w:rsid w:val="00935A66"/>
    <w:rsid w:val="00935C56"/>
    <w:rsid w:val="00936218"/>
    <w:rsid w:val="00940FEA"/>
    <w:rsid w:val="009443F3"/>
    <w:rsid w:val="0094656D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57A8B"/>
    <w:rsid w:val="009604D0"/>
    <w:rsid w:val="009606BF"/>
    <w:rsid w:val="00960C0C"/>
    <w:rsid w:val="00961326"/>
    <w:rsid w:val="00961443"/>
    <w:rsid w:val="00961609"/>
    <w:rsid w:val="009616A3"/>
    <w:rsid w:val="00962D5E"/>
    <w:rsid w:val="00963E3F"/>
    <w:rsid w:val="00964076"/>
    <w:rsid w:val="009640C0"/>
    <w:rsid w:val="009674FC"/>
    <w:rsid w:val="00967C69"/>
    <w:rsid w:val="00971C78"/>
    <w:rsid w:val="00973F74"/>
    <w:rsid w:val="00976B00"/>
    <w:rsid w:val="00980642"/>
    <w:rsid w:val="009825CB"/>
    <w:rsid w:val="0098297F"/>
    <w:rsid w:val="009844E2"/>
    <w:rsid w:val="0098491F"/>
    <w:rsid w:val="00985C78"/>
    <w:rsid w:val="009869BC"/>
    <w:rsid w:val="009924ED"/>
    <w:rsid w:val="00993DE4"/>
    <w:rsid w:val="00994CFE"/>
    <w:rsid w:val="00995883"/>
    <w:rsid w:val="00996917"/>
    <w:rsid w:val="00996C42"/>
    <w:rsid w:val="0099718D"/>
    <w:rsid w:val="009974B6"/>
    <w:rsid w:val="009A0ED7"/>
    <w:rsid w:val="009A1A3C"/>
    <w:rsid w:val="009A22E6"/>
    <w:rsid w:val="009A2851"/>
    <w:rsid w:val="009A6159"/>
    <w:rsid w:val="009A630F"/>
    <w:rsid w:val="009A7541"/>
    <w:rsid w:val="009A75DD"/>
    <w:rsid w:val="009A7A7F"/>
    <w:rsid w:val="009B1D4D"/>
    <w:rsid w:val="009B2546"/>
    <w:rsid w:val="009B2B6F"/>
    <w:rsid w:val="009B2C7D"/>
    <w:rsid w:val="009B39D1"/>
    <w:rsid w:val="009B41A0"/>
    <w:rsid w:val="009B6684"/>
    <w:rsid w:val="009B73E9"/>
    <w:rsid w:val="009B7AA1"/>
    <w:rsid w:val="009B7E18"/>
    <w:rsid w:val="009C031C"/>
    <w:rsid w:val="009C1A7F"/>
    <w:rsid w:val="009C545F"/>
    <w:rsid w:val="009C5DC7"/>
    <w:rsid w:val="009C75C4"/>
    <w:rsid w:val="009C7AFE"/>
    <w:rsid w:val="009C7F0D"/>
    <w:rsid w:val="009D2F65"/>
    <w:rsid w:val="009D3522"/>
    <w:rsid w:val="009D518A"/>
    <w:rsid w:val="009D63CB"/>
    <w:rsid w:val="009D69C1"/>
    <w:rsid w:val="009D7CE4"/>
    <w:rsid w:val="009E0F78"/>
    <w:rsid w:val="009E1D4A"/>
    <w:rsid w:val="009E5ACC"/>
    <w:rsid w:val="009E6E28"/>
    <w:rsid w:val="009F051B"/>
    <w:rsid w:val="009F07BC"/>
    <w:rsid w:val="009F22AC"/>
    <w:rsid w:val="009F2A75"/>
    <w:rsid w:val="009F3D42"/>
    <w:rsid w:val="009F4EF7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479E"/>
    <w:rsid w:val="00A04FEE"/>
    <w:rsid w:val="00A05333"/>
    <w:rsid w:val="00A06117"/>
    <w:rsid w:val="00A06BA7"/>
    <w:rsid w:val="00A1315D"/>
    <w:rsid w:val="00A13EB1"/>
    <w:rsid w:val="00A13F1A"/>
    <w:rsid w:val="00A1402C"/>
    <w:rsid w:val="00A14138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D7E"/>
    <w:rsid w:val="00A24F1E"/>
    <w:rsid w:val="00A24FB5"/>
    <w:rsid w:val="00A251CA"/>
    <w:rsid w:val="00A25E8A"/>
    <w:rsid w:val="00A265E2"/>
    <w:rsid w:val="00A26978"/>
    <w:rsid w:val="00A269A1"/>
    <w:rsid w:val="00A26FA0"/>
    <w:rsid w:val="00A316ED"/>
    <w:rsid w:val="00A3321A"/>
    <w:rsid w:val="00A33B3D"/>
    <w:rsid w:val="00A378A5"/>
    <w:rsid w:val="00A37B80"/>
    <w:rsid w:val="00A40003"/>
    <w:rsid w:val="00A424DE"/>
    <w:rsid w:val="00A42BC1"/>
    <w:rsid w:val="00A454E2"/>
    <w:rsid w:val="00A47C15"/>
    <w:rsid w:val="00A47C89"/>
    <w:rsid w:val="00A50172"/>
    <w:rsid w:val="00A501B6"/>
    <w:rsid w:val="00A504E9"/>
    <w:rsid w:val="00A50823"/>
    <w:rsid w:val="00A51973"/>
    <w:rsid w:val="00A528D4"/>
    <w:rsid w:val="00A54425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7CAB"/>
    <w:rsid w:val="00A67CC7"/>
    <w:rsid w:val="00A67E0F"/>
    <w:rsid w:val="00A703A3"/>
    <w:rsid w:val="00A71ED1"/>
    <w:rsid w:val="00A728F1"/>
    <w:rsid w:val="00A73A3B"/>
    <w:rsid w:val="00A73C0B"/>
    <w:rsid w:val="00A741F6"/>
    <w:rsid w:val="00A82136"/>
    <w:rsid w:val="00A8216F"/>
    <w:rsid w:val="00A82B5D"/>
    <w:rsid w:val="00A835D3"/>
    <w:rsid w:val="00A84473"/>
    <w:rsid w:val="00A926DB"/>
    <w:rsid w:val="00A92A79"/>
    <w:rsid w:val="00A93996"/>
    <w:rsid w:val="00A939E8"/>
    <w:rsid w:val="00A96F2C"/>
    <w:rsid w:val="00A97A9D"/>
    <w:rsid w:val="00AA1304"/>
    <w:rsid w:val="00AA214B"/>
    <w:rsid w:val="00AA2243"/>
    <w:rsid w:val="00AA38DD"/>
    <w:rsid w:val="00AA3C60"/>
    <w:rsid w:val="00AA3CAA"/>
    <w:rsid w:val="00AA4E0D"/>
    <w:rsid w:val="00AA5DE0"/>
    <w:rsid w:val="00AA61C5"/>
    <w:rsid w:val="00AA712D"/>
    <w:rsid w:val="00AA77F7"/>
    <w:rsid w:val="00AB2266"/>
    <w:rsid w:val="00AB3048"/>
    <w:rsid w:val="00AB37F7"/>
    <w:rsid w:val="00AB4AAF"/>
    <w:rsid w:val="00AB4D46"/>
    <w:rsid w:val="00AB5077"/>
    <w:rsid w:val="00AB61D9"/>
    <w:rsid w:val="00AC0DD6"/>
    <w:rsid w:val="00AC1536"/>
    <w:rsid w:val="00AC1821"/>
    <w:rsid w:val="00AC1B74"/>
    <w:rsid w:val="00AC3568"/>
    <w:rsid w:val="00AC42D7"/>
    <w:rsid w:val="00AC6A04"/>
    <w:rsid w:val="00AD1FD9"/>
    <w:rsid w:val="00AD362B"/>
    <w:rsid w:val="00AD50EB"/>
    <w:rsid w:val="00AD52AC"/>
    <w:rsid w:val="00AD5CE5"/>
    <w:rsid w:val="00AD632E"/>
    <w:rsid w:val="00AE5CAB"/>
    <w:rsid w:val="00AE7996"/>
    <w:rsid w:val="00AE7A55"/>
    <w:rsid w:val="00AE7D00"/>
    <w:rsid w:val="00AF0929"/>
    <w:rsid w:val="00AF209D"/>
    <w:rsid w:val="00AF2A37"/>
    <w:rsid w:val="00AF6985"/>
    <w:rsid w:val="00AF74E0"/>
    <w:rsid w:val="00B0127E"/>
    <w:rsid w:val="00B0161D"/>
    <w:rsid w:val="00B035B8"/>
    <w:rsid w:val="00B043A4"/>
    <w:rsid w:val="00B04BFA"/>
    <w:rsid w:val="00B054B0"/>
    <w:rsid w:val="00B05DC2"/>
    <w:rsid w:val="00B060CB"/>
    <w:rsid w:val="00B07DDA"/>
    <w:rsid w:val="00B07DE7"/>
    <w:rsid w:val="00B07F4D"/>
    <w:rsid w:val="00B11925"/>
    <w:rsid w:val="00B138CA"/>
    <w:rsid w:val="00B14D61"/>
    <w:rsid w:val="00B14F06"/>
    <w:rsid w:val="00B15B21"/>
    <w:rsid w:val="00B15E3B"/>
    <w:rsid w:val="00B20050"/>
    <w:rsid w:val="00B20DDC"/>
    <w:rsid w:val="00B21530"/>
    <w:rsid w:val="00B2254A"/>
    <w:rsid w:val="00B249DE"/>
    <w:rsid w:val="00B24CBD"/>
    <w:rsid w:val="00B24D85"/>
    <w:rsid w:val="00B24EED"/>
    <w:rsid w:val="00B25C29"/>
    <w:rsid w:val="00B27021"/>
    <w:rsid w:val="00B30E32"/>
    <w:rsid w:val="00B3111E"/>
    <w:rsid w:val="00B31439"/>
    <w:rsid w:val="00B31CB1"/>
    <w:rsid w:val="00B32A1E"/>
    <w:rsid w:val="00B33CFB"/>
    <w:rsid w:val="00B33F4C"/>
    <w:rsid w:val="00B34E43"/>
    <w:rsid w:val="00B359F2"/>
    <w:rsid w:val="00B35FA9"/>
    <w:rsid w:val="00B36A19"/>
    <w:rsid w:val="00B36D8F"/>
    <w:rsid w:val="00B36F87"/>
    <w:rsid w:val="00B37F81"/>
    <w:rsid w:val="00B43146"/>
    <w:rsid w:val="00B471C3"/>
    <w:rsid w:val="00B50E8F"/>
    <w:rsid w:val="00B50F9A"/>
    <w:rsid w:val="00B5120E"/>
    <w:rsid w:val="00B51472"/>
    <w:rsid w:val="00B5188C"/>
    <w:rsid w:val="00B51F95"/>
    <w:rsid w:val="00B5224F"/>
    <w:rsid w:val="00B533D6"/>
    <w:rsid w:val="00B62D69"/>
    <w:rsid w:val="00B63438"/>
    <w:rsid w:val="00B64ECB"/>
    <w:rsid w:val="00B652E6"/>
    <w:rsid w:val="00B66BB8"/>
    <w:rsid w:val="00B672D1"/>
    <w:rsid w:val="00B70DA1"/>
    <w:rsid w:val="00B70EBB"/>
    <w:rsid w:val="00B7197E"/>
    <w:rsid w:val="00B7591D"/>
    <w:rsid w:val="00B76E0F"/>
    <w:rsid w:val="00B81B76"/>
    <w:rsid w:val="00B81CAA"/>
    <w:rsid w:val="00B8204B"/>
    <w:rsid w:val="00B82BAA"/>
    <w:rsid w:val="00B83FF2"/>
    <w:rsid w:val="00B84F78"/>
    <w:rsid w:val="00B86ED6"/>
    <w:rsid w:val="00B87140"/>
    <w:rsid w:val="00B917DA"/>
    <w:rsid w:val="00B9264D"/>
    <w:rsid w:val="00B96518"/>
    <w:rsid w:val="00B967B8"/>
    <w:rsid w:val="00BA01D5"/>
    <w:rsid w:val="00BA7882"/>
    <w:rsid w:val="00BB57B5"/>
    <w:rsid w:val="00BB5C5E"/>
    <w:rsid w:val="00BB68B6"/>
    <w:rsid w:val="00BC0DCD"/>
    <w:rsid w:val="00BC2A05"/>
    <w:rsid w:val="00BC2D50"/>
    <w:rsid w:val="00BC48F8"/>
    <w:rsid w:val="00BC754E"/>
    <w:rsid w:val="00BC7696"/>
    <w:rsid w:val="00BC7749"/>
    <w:rsid w:val="00BC79FA"/>
    <w:rsid w:val="00BD0881"/>
    <w:rsid w:val="00BD28B8"/>
    <w:rsid w:val="00BD45B5"/>
    <w:rsid w:val="00BD7E88"/>
    <w:rsid w:val="00BE0835"/>
    <w:rsid w:val="00BE2E6D"/>
    <w:rsid w:val="00BE36BC"/>
    <w:rsid w:val="00BE6CC0"/>
    <w:rsid w:val="00BF1A42"/>
    <w:rsid w:val="00BF235B"/>
    <w:rsid w:val="00BF3392"/>
    <w:rsid w:val="00BF3648"/>
    <w:rsid w:val="00BF420C"/>
    <w:rsid w:val="00C00E2A"/>
    <w:rsid w:val="00C00F76"/>
    <w:rsid w:val="00C04FF0"/>
    <w:rsid w:val="00C079D4"/>
    <w:rsid w:val="00C109FF"/>
    <w:rsid w:val="00C1585E"/>
    <w:rsid w:val="00C162AA"/>
    <w:rsid w:val="00C16ADC"/>
    <w:rsid w:val="00C2056A"/>
    <w:rsid w:val="00C212DD"/>
    <w:rsid w:val="00C212F7"/>
    <w:rsid w:val="00C22DA3"/>
    <w:rsid w:val="00C2371F"/>
    <w:rsid w:val="00C2591A"/>
    <w:rsid w:val="00C30286"/>
    <w:rsid w:val="00C307EE"/>
    <w:rsid w:val="00C30EB4"/>
    <w:rsid w:val="00C31716"/>
    <w:rsid w:val="00C32E38"/>
    <w:rsid w:val="00C33A29"/>
    <w:rsid w:val="00C34CAC"/>
    <w:rsid w:val="00C34D78"/>
    <w:rsid w:val="00C363B9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418D"/>
    <w:rsid w:val="00C461DE"/>
    <w:rsid w:val="00C474CE"/>
    <w:rsid w:val="00C500BB"/>
    <w:rsid w:val="00C504E1"/>
    <w:rsid w:val="00C51F47"/>
    <w:rsid w:val="00C53092"/>
    <w:rsid w:val="00C534D9"/>
    <w:rsid w:val="00C53F87"/>
    <w:rsid w:val="00C54ECA"/>
    <w:rsid w:val="00C56513"/>
    <w:rsid w:val="00C601F1"/>
    <w:rsid w:val="00C607C5"/>
    <w:rsid w:val="00C6082D"/>
    <w:rsid w:val="00C61A1A"/>
    <w:rsid w:val="00C61A84"/>
    <w:rsid w:val="00C63277"/>
    <w:rsid w:val="00C6442A"/>
    <w:rsid w:val="00C646F3"/>
    <w:rsid w:val="00C704F1"/>
    <w:rsid w:val="00C715F6"/>
    <w:rsid w:val="00C726EA"/>
    <w:rsid w:val="00C7281C"/>
    <w:rsid w:val="00C740AF"/>
    <w:rsid w:val="00C741D6"/>
    <w:rsid w:val="00C74E34"/>
    <w:rsid w:val="00C75288"/>
    <w:rsid w:val="00C7563E"/>
    <w:rsid w:val="00C76541"/>
    <w:rsid w:val="00C80A13"/>
    <w:rsid w:val="00C81EEB"/>
    <w:rsid w:val="00C841C4"/>
    <w:rsid w:val="00C84D3D"/>
    <w:rsid w:val="00C864F3"/>
    <w:rsid w:val="00C91A9F"/>
    <w:rsid w:val="00C932E7"/>
    <w:rsid w:val="00C94281"/>
    <w:rsid w:val="00C9675C"/>
    <w:rsid w:val="00C972C3"/>
    <w:rsid w:val="00C97EED"/>
    <w:rsid w:val="00CA0B7B"/>
    <w:rsid w:val="00CA23B1"/>
    <w:rsid w:val="00CA5A38"/>
    <w:rsid w:val="00CA6A07"/>
    <w:rsid w:val="00CA6C56"/>
    <w:rsid w:val="00CA78E5"/>
    <w:rsid w:val="00CB0323"/>
    <w:rsid w:val="00CB25C7"/>
    <w:rsid w:val="00CB4AAC"/>
    <w:rsid w:val="00CB6746"/>
    <w:rsid w:val="00CB679E"/>
    <w:rsid w:val="00CB7A6C"/>
    <w:rsid w:val="00CC03A4"/>
    <w:rsid w:val="00CC08E6"/>
    <w:rsid w:val="00CC2BF3"/>
    <w:rsid w:val="00CC61A6"/>
    <w:rsid w:val="00CD192A"/>
    <w:rsid w:val="00CD19BF"/>
    <w:rsid w:val="00CD2BD4"/>
    <w:rsid w:val="00CD2CA5"/>
    <w:rsid w:val="00CD2D0D"/>
    <w:rsid w:val="00CD3B61"/>
    <w:rsid w:val="00CD5765"/>
    <w:rsid w:val="00CD6DB3"/>
    <w:rsid w:val="00CD77F8"/>
    <w:rsid w:val="00CE27BB"/>
    <w:rsid w:val="00CE49AD"/>
    <w:rsid w:val="00CE742C"/>
    <w:rsid w:val="00CF01B0"/>
    <w:rsid w:val="00CF20CC"/>
    <w:rsid w:val="00CF28AF"/>
    <w:rsid w:val="00CF646B"/>
    <w:rsid w:val="00CF68D5"/>
    <w:rsid w:val="00CF7D53"/>
    <w:rsid w:val="00D00D3D"/>
    <w:rsid w:val="00D01CFB"/>
    <w:rsid w:val="00D02950"/>
    <w:rsid w:val="00D02978"/>
    <w:rsid w:val="00D04871"/>
    <w:rsid w:val="00D05D35"/>
    <w:rsid w:val="00D10CB0"/>
    <w:rsid w:val="00D11837"/>
    <w:rsid w:val="00D1363D"/>
    <w:rsid w:val="00D14053"/>
    <w:rsid w:val="00D14771"/>
    <w:rsid w:val="00D14A5C"/>
    <w:rsid w:val="00D1501C"/>
    <w:rsid w:val="00D16037"/>
    <w:rsid w:val="00D220CA"/>
    <w:rsid w:val="00D235A6"/>
    <w:rsid w:val="00D24F2F"/>
    <w:rsid w:val="00D2670C"/>
    <w:rsid w:val="00D2799C"/>
    <w:rsid w:val="00D33713"/>
    <w:rsid w:val="00D33E1B"/>
    <w:rsid w:val="00D34438"/>
    <w:rsid w:val="00D3450C"/>
    <w:rsid w:val="00D34C14"/>
    <w:rsid w:val="00D3591A"/>
    <w:rsid w:val="00D365A7"/>
    <w:rsid w:val="00D37EC3"/>
    <w:rsid w:val="00D41881"/>
    <w:rsid w:val="00D43004"/>
    <w:rsid w:val="00D4458F"/>
    <w:rsid w:val="00D4499A"/>
    <w:rsid w:val="00D4507D"/>
    <w:rsid w:val="00D45A1F"/>
    <w:rsid w:val="00D45AA3"/>
    <w:rsid w:val="00D45D34"/>
    <w:rsid w:val="00D46873"/>
    <w:rsid w:val="00D51ABA"/>
    <w:rsid w:val="00D52333"/>
    <w:rsid w:val="00D52BCF"/>
    <w:rsid w:val="00D53DAD"/>
    <w:rsid w:val="00D601C7"/>
    <w:rsid w:val="00D64137"/>
    <w:rsid w:val="00D70D14"/>
    <w:rsid w:val="00D71320"/>
    <w:rsid w:val="00D71A9A"/>
    <w:rsid w:val="00D71B6B"/>
    <w:rsid w:val="00D73471"/>
    <w:rsid w:val="00D74A8D"/>
    <w:rsid w:val="00D80B38"/>
    <w:rsid w:val="00D8439B"/>
    <w:rsid w:val="00D84787"/>
    <w:rsid w:val="00D85379"/>
    <w:rsid w:val="00D869DC"/>
    <w:rsid w:val="00D86B34"/>
    <w:rsid w:val="00D875C2"/>
    <w:rsid w:val="00D87674"/>
    <w:rsid w:val="00D91181"/>
    <w:rsid w:val="00D911E2"/>
    <w:rsid w:val="00D93B53"/>
    <w:rsid w:val="00D96A72"/>
    <w:rsid w:val="00DA08DA"/>
    <w:rsid w:val="00DA0E81"/>
    <w:rsid w:val="00DA1F96"/>
    <w:rsid w:val="00DA415C"/>
    <w:rsid w:val="00DA4A76"/>
    <w:rsid w:val="00DA60FE"/>
    <w:rsid w:val="00DA6A88"/>
    <w:rsid w:val="00DA71D7"/>
    <w:rsid w:val="00DB2873"/>
    <w:rsid w:val="00DB2EB2"/>
    <w:rsid w:val="00DB32AC"/>
    <w:rsid w:val="00DB3C9C"/>
    <w:rsid w:val="00DB3D23"/>
    <w:rsid w:val="00DB3F85"/>
    <w:rsid w:val="00DB48B1"/>
    <w:rsid w:val="00DB54D8"/>
    <w:rsid w:val="00DB57CA"/>
    <w:rsid w:val="00DB5E8B"/>
    <w:rsid w:val="00DB7EE8"/>
    <w:rsid w:val="00DB7F5B"/>
    <w:rsid w:val="00DC03BA"/>
    <w:rsid w:val="00DC1531"/>
    <w:rsid w:val="00DC2893"/>
    <w:rsid w:val="00DC3166"/>
    <w:rsid w:val="00DD0D97"/>
    <w:rsid w:val="00DD0EB4"/>
    <w:rsid w:val="00DD0EDA"/>
    <w:rsid w:val="00DD438D"/>
    <w:rsid w:val="00DD547F"/>
    <w:rsid w:val="00DD585B"/>
    <w:rsid w:val="00DD5E39"/>
    <w:rsid w:val="00DD7015"/>
    <w:rsid w:val="00DE0312"/>
    <w:rsid w:val="00DE188C"/>
    <w:rsid w:val="00DE1FCC"/>
    <w:rsid w:val="00DE2F6D"/>
    <w:rsid w:val="00DE4F5C"/>
    <w:rsid w:val="00DE5DCB"/>
    <w:rsid w:val="00DE6C03"/>
    <w:rsid w:val="00DE7093"/>
    <w:rsid w:val="00DF16BE"/>
    <w:rsid w:val="00DF1CE4"/>
    <w:rsid w:val="00DF1FE3"/>
    <w:rsid w:val="00DF3658"/>
    <w:rsid w:val="00DF57BC"/>
    <w:rsid w:val="00DF6E81"/>
    <w:rsid w:val="00DF70E0"/>
    <w:rsid w:val="00E019B1"/>
    <w:rsid w:val="00E01B1B"/>
    <w:rsid w:val="00E03415"/>
    <w:rsid w:val="00E05D9A"/>
    <w:rsid w:val="00E07371"/>
    <w:rsid w:val="00E07B88"/>
    <w:rsid w:val="00E10EAF"/>
    <w:rsid w:val="00E11AC7"/>
    <w:rsid w:val="00E15A28"/>
    <w:rsid w:val="00E15EDF"/>
    <w:rsid w:val="00E16F56"/>
    <w:rsid w:val="00E17A37"/>
    <w:rsid w:val="00E17D76"/>
    <w:rsid w:val="00E17E73"/>
    <w:rsid w:val="00E228C8"/>
    <w:rsid w:val="00E22C88"/>
    <w:rsid w:val="00E2547F"/>
    <w:rsid w:val="00E259C8"/>
    <w:rsid w:val="00E27E00"/>
    <w:rsid w:val="00E310A4"/>
    <w:rsid w:val="00E31328"/>
    <w:rsid w:val="00E31ADF"/>
    <w:rsid w:val="00E323E0"/>
    <w:rsid w:val="00E33CF9"/>
    <w:rsid w:val="00E35324"/>
    <w:rsid w:val="00E3693F"/>
    <w:rsid w:val="00E37432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79E"/>
    <w:rsid w:val="00E508BC"/>
    <w:rsid w:val="00E50C7D"/>
    <w:rsid w:val="00E51D84"/>
    <w:rsid w:val="00E52BA1"/>
    <w:rsid w:val="00E541C3"/>
    <w:rsid w:val="00E55694"/>
    <w:rsid w:val="00E56122"/>
    <w:rsid w:val="00E56164"/>
    <w:rsid w:val="00E57E06"/>
    <w:rsid w:val="00E6056F"/>
    <w:rsid w:val="00E61F80"/>
    <w:rsid w:val="00E626B7"/>
    <w:rsid w:val="00E64DA8"/>
    <w:rsid w:val="00E65C3A"/>
    <w:rsid w:val="00E65F55"/>
    <w:rsid w:val="00E671DD"/>
    <w:rsid w:val="00E72A9E"/>
    <w:rsid w:val="00E73FEC"/>
    <w:rsid w:val="00E74ADC"/>
    <w:rsid w:val="00E768EC"/>
    <w:rsid w:val="00E76C2E"/>
    <w:rsid w:val="00E825F6"/>
    <w:rsid w:val="00E838B2"/>
    <w:rsid w:val="00E84713"/>
    <w:rsid w:val="00E85975"/>
    <w:rsid w:val="00E85DEF"/>
    <w:rsid w:val="00E87CC0"/>
    <w:rsid w:val="00E87F07"/>
    <w:rsid w:val="00E904AD"/>
    <w:rsid w:val="00E92234"/>
    <w:rsid w:val="00E925C4"/>
    <w:rsid w:val="00E9279B"/>
    <w:rsid w:val="00E943B4"/>
    <w:rsid w:val="00E95333"/>
    <w:rsid w:val="00EA007E"/>
    <w:rsid w:val="00EA036A"/>
    <w:rsid w:val="00EA0481"/>
    <w:rsid w:val="00EA0D65"/>
    <w:rsid w:val="00EA182E"/>
    <w:rsid w:val="00EA2E5A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4D47"/>
    <w:rsid w:val="00EB6A7D"/>
    <w:rsid w:val="00EB6B56"/>
    <w:rsid w:val="00EB7B3F"/>
    <w:rsid w:val="00EC03D1"/>
    <w:rsid w:val="00EC0F7C"/>
    <w:rsid w:val="00EC1B96"/>
    <w:rsid w:val="00EC1EE5"/>
    <w:rsid w:val="00EC1F2E"/>
    <w:rsid w:val="00EC255E"/>
    <w:rsid w:val="00EC2D45"/>
    <w:rsid w:val="00EC37E2"/>
    <w:rsid w:val="00EC48AF"/>
    <w:rsid w:val="00EC4B6E"/>
    <w:rsid w:val="00EC4ECC"/>
    <w:rsid w:val="00EC5138"/>
    <w:rsid w:val="00EC5183"/>
    <w:rsid w:val="00EC5C1F"/>
    <w:rsid w:val="00ED1D09"/>
    <w:rsid w:val="00ED2328"/>
    <w:rsid w:val="00ED3AE6"/>
    <w:rsid w:val="00ED57AE"/>
    <w:rsid w:val="00ED619E"/>
    <w:rsid w:val="00ED76A7"/>
    <w:rsid w:val="00EE0C88"/>
    <w:rsid w:val="00EE1B39"/>
    <w:rsid w:val="00EE2023"/>
    <w:rsid w:val="00EE70C0"/>
    <w:rsid w:val="00EE7DD9"/>
    <w:rsid w:val="00EE7F3D"/>
    <w:rsid w:val="00EF4B6A"/>
    <w:rsid w:val="00EF5E06"/>
    <w:rsid w:val="00EF699F"/>
    <w:rsid w:val="00EF6CB0"/>
    <w:rsid w:val="00F0072A"/>
    <w:rsid w:val="00F02292"/>
    <w:rsid w:val="00F048B4"/>
    <w:rsid w:val="00F104F7"/>
    <w:rsid w:val="00F1713A"/>
    <w:rsid w:val="00F1729F"/>
    <w:rsid w:val="00F2148C"/>
    <w:rsid w:val="00F22B9B"/>
    <w:rsid w:val="00F22D09"/>
    <w:rsid w:val="00F30471"/>
    <w:rsid w:val="00F33565"/>
    <w:rsid w:val="00F35255"/>
    <w:rsid w:val="00F37E1F"/>
    <w:rsid w:val="00F41140"/>
    <w:rsid w:val="00F413BC"/>
    <w:rsid w:val="00F4189D"/>
    <w:rsid w:val="00F41C5D"/>
    <w:rsid w:val="00F43712"/>
    <w:rsid w:val="00F44CA0"/>
    <w:rsid w:val="00F46F1A"/>
    <w:rsid w:val="00F47239"/>
    <w:rsid w:val="00F50581"/>
    <w:rsid w:val="00F509EC"/>
    <w:rsid w:val="00F50ADF"/>
    <w:rsid w:val="00F511CD"/>
    <w:rsid w:val="00F5198F"/>
    <w:rsid w:val="00F54697"/>
    <w:rsid w:val="00F54E1C"/>
    <w:rsid w:val="00F54ED0"/>
    <w:rsid w:val="00F55232"/>
    <w:rsid w:val="00F55243"/>
    <w:rsid w:val="00F55B04"/>
    <w:rsid w:val="00F56243"/>
    <w:rsid w:val="00F56CFE"/>
    <w:rsid w:val="00F60102"/>
    <w:rsid w:val="00F6089D"/>
    <w:rsid w:val="00F60AED"/>
    <w:rsid w:val="00F60FC4"/>
    <w:rsid w:val="00F616CC"/>
    <w:rsid w:val="00F62FFB"/>
    <w:rsid w:val="00F64D1D"/>
    <w:rsid w:val="00F65AD0"/>
    <w:rsid w:val="00F66196"/>
    <w:rsid w:val="00F669E3"/>
    <w:rsid w:val="00F734A7"/>
    <w:rsid w:val="00F74BB1"/>
    <w:rsid w:val="00F7669B"/>
    <w:rsid w:val="00F77B35"/>
    <w:rsid w:val="00F823A0"/>
    <w:rsid w:val="00F866E3"/>
    <w:rsid w:val="00F86BEF"/>
    <w:rsid w:val="00F91997"/>
    <w:rsid w:val="00F92A68"/>
    <w:rsid w:val="00F94FE9"/>
    <w:rsid w:val="00F95260"/>
    <w:rsid w:val="00F96685"/>
    <w:rsid w:val="00F97E28"/>
    <w:rsid w:val="00FA01A5"/>
    <w:rsid w:val="00FA2671"/>
    <w:rsid w:val="00FA43B0"/>
    <w:rsid w:val="00FA4EF2"/>
    <w:rsid w:val="00FA5112"/>
    <w:rsid w:val="00FA5AD6"/>
    <w:rsid w:val="00FB0291"/>
    <w:rsid w:val="00FB0404"/>
    <w:rsid w:val="00FB0869"/>
    <w:rsid w:val="00FB1590"/>
    <w:rsid w:val="00FB3846"/>
    <w:rsid w:val="00FB3CE2"/>
    <w:rsid w:val="00FB3DA3"/>
    <w:rsid w:val="00FB3E4D"/>
    <w:rsid w:val="00FB5A65"/>
    <w:rsid w:val="00FB79FD"/>
    <w:rsid w:val="00FB7BD5"/>
    <w:rsid w:val="00FC1B97"/>
    <w:rsid w:val="00FC1D1B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55BD"/>
    <w:rsid w:val="00FD6929"/>
    <w:rsid w:val="00FE0E2F"/>
    <w:rsid w:val="00FE3DA3"/>
    <w:rsid w:val="00FE4112"/>
    <w:rsid w:val="00FE547D"/>
    <w:rsid w:val="00FE5F9F"/>
    <w:rsid w:val="00FE6DB0"/>
    <w:rsid w:val="00FE7E51"/>
    <w:rsid w:val="00FE7FDA"/>
    <w:rsid w:val="00FF736F"/>
    <w:rsid w:val="00FF7495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5DCC46"/>
  <w15:chartTrackingRefBased/>
  <w15:docId w15:val="{99030972-1914-4C72-B2C7-C1368438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1080"/>
    </w:pPr>
    <w:rPr>
      <w:sz w:val="24"/>
      <w:szCs w:val="24"/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uto"/>
      <w:jc w:val="both"/>
    </w:pPr>
    <w:rPr>
      <w:rFonts w:ascii="Arial" w:hAnsi="Arial"/>
      <w:lang w:val="x-none" w:eastAsia="x-none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rPr>
      <w:color w:val="0000FF"/>
      <w:u w:val="single"/>
    </w:rPr>
  </w:style>
  <w:style w:type="paragraph" w:styleId="Tekstpodstawowywcity3">
    <w:name w:val="Body Text Indent 3"/>
    <w:basedOn w:val="Normalny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paragraph" w:customStyle="1" w:styleId="Tekstpodstawowywcity20">
    <w:name w:val="Tekst podstawowy wcięty2"/>
    <w:basedOn w:val="Normalny"/>
    <w:uiPriority w:val="99"/>
    <w:rsid w:val="00322307"/>
    <w:pPr>
      <w:ind w:left="1080"/>
    </w:pPr>
    <w:rPr>
      <w:sz w:val="24"/>
      <w:szCs w:val="24"/>
    </w:rPr>
  </w:style>
  <w:style w:type="paragraph" w:customStyle="1" w:styleId="NoIndentEIB">
    <w:name w:val="No Indent E.I.B."/>
    <w:basedOn w:val="Normalny"/>
    <w:rsid w:val="00144B73"/>
    <w:pPr>
      <w:spacing w:after="120"/>
      <w:jc w:val="both"/>
    </w:pPr>
    <w:rPr>
      <w:rFonts w:ascii="Arial" w:eastAsia="Calibri" w:hAnsi="Arial" w:cs="Arial"/>
      <w:color w:val="000000"/>
    </w:rPr>
  </w:style>
  <w:style w:type="paragraph" w:customStyle="1" w:styleId="DecimalAligned">
    <w:name w:val="Decimal Aligned"/>
    <w:basedOn w:val="Normalny"/>
    <w:uiPriority w:val="40"/>
    <w:qFormat/>
    <w:rsid w:val="002708F0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2708F0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2708F0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9324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19495-D136-46D9-8FFD-552852F9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</vt:lpstr>
    </vt:vector>
  </TitlesOfParts>
  <Company>UM ZABRZE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DMyga</dc:creator>
  <cp:keywords/>
  <cp:lastModifiedBy>Wojciech Witos</cp:lastModifiedBy>
  <cp:revision>5</cp:revision>
  <cp:lastPrinted>2018-11-21T07:21:00Z</cp:lastPrinted>
  <dcterms:created xsi:type="dcterms:W3CDTF">2019-01-09T07:11:00Z</dcterms:created>
  <dcterms:modified xsi:type="dcterms:W3CDTF">2020-02-19T12:01:00Z</dcterms:modified>
</cp:coreProperties>
</file>