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4B8C3" w14:textId="77777777" w:rsidR="0012737D" w:rsidRDefault="00253120" w:rsidP="00253120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u w:val="single"/>
        </w:rPr>
        <w:t>Wzór umowy</w:t>
      </w:r>
    </w:p>
    <w:p w14:paraId="3220F6BE" w14:textId="77777777" w:rsidR="00005994" w:rsidRDefault="00005994" w:rsidP="007141E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35A6B210" w14:textId="14E7124E" w:rsidR="004E604B" w:rsidRDefault="004E604B" w:rsidP="007141E4">
      <w:pPr>
        <w:spacing w:line="276" w:lineRule="auto"/>
        <w:jc w:val="center"/>
        <w:rPr>
          <w:rFonts w:ascii="Arial" w:hAnsi="Arial" w:cs="Arial"/>
          <w:b/>
          <w:bCs/>
        </w:rPr>
      </w:pPr>
      <w:r w:rsidRPr="00F96685">
        <w:rPr>
          <w:rFonts w:ascii="Arial" w:hAnsi="Arial" w:cs="Arial"/>
          <w:b/>
          <w:bCs/>
        </w:rPr>
        <w:t>Umowa nr CRU</w:t>
      </w:r>
      <w:r w:rsidRPr="00F96685">
        <w:rPr>
          <w:rFonts w:ascii="Arial" w:hAnsi="Arial" w:cs="Arial"/>
        </w:rPr>
        <w:t>/...</w:t>
      </w:r>
      <w:r w:rsidR="00EC0F7C" w:rsidRPr="00F96685">
        <w:rPr>
          <w:rFonts w:ascii="Arial" w:hAnsi="Arial" w:cs="Arial"/>
        </w:rPr>
        <w:t>...</w:t>
      </w:r>
      <w:r w:rsidRPr="00F96685">
        <w:rPr>
          <w:rFonts w:ascii="Arial" w:hAnsi="Arial" w:cs="Arial"/>
        </w:rPr>
        <w:t>....</w:t>
      </w:r>
      <w:r w:rsidRPr="00F96685">
        <w:rPr>
          <w:rFonts w:ascii="Arial" w:hAnsi="Arial" w:cs="Arial"/>
          <w:b/>
          <w:bCs/>
        </w:rPr>
        <w:t>/ 20</w:t>
      </w:r>
      <w:r w:rsidR="008D5D5D">
        <w:rPr>
          <w:rFonts w:ascii="Arial" w:hAnsi="Arial" w:cs="Arial"/>
          <w:b/>
          <w:bCs/>
        </w:rPr>
        <w:t>20</w:t>
      </w:r>
    </w:p>
    <w:p w14:paraId="7FB60004" w14:textId="77777777" w:rsidR="00961CBB" w:rsidRDefault="00961CBB" w:rsidP="007141E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5709DDE3" w14:textId="77777777" w:rsidR="00C73466" w:rsidRPr="007141E4" w:rsidRDefault="00C73466" w:rsidP="007141E4">
      <w:pPr>
        <w:spacing w:line="276" w:lineRule="auto"/>
        <w:jc w:val="center"/>
        <w:rPr>
          <w:rFonts w:ascii="Arial" w:hAnsi="Arial" w:cs="Arial"/>
          <w:sz w:val="16"/>
          <w:szCs w:val="16"/>
          <w:u w:val="single"/>
        </w:rPr>
      </w:pPr>
    </w:p>
    <w:p w14:paraId="309231A5" w14:textId="6CBBED9A" w:rsidR="004E604B" w:rsidRPr="00F96685" w:rsidRDefault="00E95333" w:rsidP="007141E4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F96685">
        <w:rPr>
          <w:rFonts w:ascii="Arial" w:hAnsi="Arial" w:cs="Arial"/>
          <w:sz w:val="20"/>
          <w:szCs w:val="20"/>
        </w:rPr>
        <w:t>z</w:t>
      </w:r>
      <w:r w:rsidR="0020332C" w:rsidRPr="00F96685">
        <w:rPr>
          <w:rFonts w:ascii="Arial" w:hAnsi="Arial" w:cs="Arial"/>
          <w:sz w:val="20"/>
          <w:szCs w:val="20"/>
        </w:rPr>
        <w:t xml:space="preserve">awarta w dniu </w:t>
      </w:r>
      <w:r w:rsidR="00053C58" w:rsidRPr="00F96685">
        <w:rPr>
          <w:rFonts w:ascii="Arial" w:hAnsi="Arial" w:cs="Arial"/>
          <w:sz w:val="20"/>
          <w:szCs w:val="20"/>
        </w:rPr>
        <w:t>……………</w:t>
      </w:r>
      <w:r w:rsidR="00020AB0" w:rsidRPr="00F96685">
        <w:rPr>
          <w:rFonts w:ascii="Arial" w:hAnsi="Arial" w:cs="Arial"/>
          <w:sz w:val="20"/>
          <w:szCs w:val="20"/>
        </w:rPr>
        <w:t>…</w:t>
      </w:r>
      <w:r w:rsidR="00A230B9">
        <w:rPr>
          <w:rFonts w:ascii="Arial" w:hAnsi="Arial" w:cs="Arial"/>
          <w:sz w:val="20"/>
          <w:szCs w:val="20"/>
        </w:rPr>
        <w:t xml:space="preserve"> </w:t>
      </w:r>
      <w:r w:rsidR="00E91013">
        <w:rPr>
          <w:rFonts w:ascii="Arial" w:hAnsi="Arial" w:cs="Arial"/>
          <w:sz w:val="20"/>
          <w:szCs w:val="20"/>
        </w:rPr>
        <w:t>20</w:t>
      </w:r>
      <w:r w:rsidR="008D5D5D">
        <w:rPr>
          <w:rFonts w:ascii="Arial" w:hAnsi="Arial" w:cs="Arial"/>
          <w:sz w:val="20"/>
          <w:szCs w:val="20"/>
        </w:rPr>
        <w:t>20</w:t>
      </w:r>
      <w:r w:rsidR="00E91013">
        <w:rPr>
          <w:rFonts w:ascii="Arial" w:hAnsi="Arial" w:cs="Arial"/>
          <w:sz w:val="20"/>
          <w:szCs w:val="20"/>
        </w:rPr>
        <w:t xml:space="preserve"> </w:t>
      </w:r>
      <w:r w:rsidR="0020332C" w:rsidRPr="00F96685">
        <w:rPr>
          <w:rFonts w:ascii="Arial" w:hAnsi="Arial" w:cs="Arial"/>
          <w:sz w:val="20"/>
          <w:szCs w:val="20"/>
        </w:rPr>
        <w:t xml:space="preserve">r. </w:t>
      </w:r>
      <w:r w:rsidR="004E604B" w:rsidRPr="00F96685">
        <w:rPr>
          <w:rFonts w:ascii="Arial" w:hAnsi="Arial" w:cs="Arial"/>
          <w:sz w:val="20"/>
          <w:szCs w:val="20"/>
        </w:rPr>
        <w:t>w Zabrzu, pomiędzy:</w:t>
      </w:r>
    </w:p>
    <w:p w14:paraId="73875B28" w14:textId="0CB2AEE4" w:rsidR="004E604B" w:rsidRPr="00F96685" w:rsidRDefault="009572CD" w:rsidP="007141E4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F96685">
        <w:rPr>
          <w:rFonts w:ascii="Arial" w:hAnsi="Arial" w:cs="Arial"/>
          <w:sz w:val="20"/>
          <w:szCs w:val="20"/>
        </w:rPr>
        <w:t>Miastem</w:t>
      </w:r>
      <w:r w:rsidR="004E604B" w:rsidRPr="00F96685">
        <w:rPr>
          <w:rFonts w:ascii="Arial" w:hAnsi="Arial" w:cs="Arial"/>
          <w:sz w:val="20"/>
          <w:szCs w:val="20"/>
        </w:rPr>
        <w:t xml:space="preserve"> Zabrze z siedzibą</w:t>
      </w:r>
      <w:r w:rsidRPr="00F96685">
        <w:rPr>
          <w:rFonts w:ascii="Arial" w:hAnsi="Arial" w:cs="Arial"/>
          <w:sz w:val="20"/>
          <w:szCs w:val="20"/>
        </w:rPr>
        <w:t xml:space="preserve"> władz</w:t>
      </w:r>
      <w:r w:rsidR="004E604B" w:rsidRPr="00F96685">
        <w:rPr>
          <w:rFonts w:ascii="Arial" w:hAnsi="Arial" w:cs="Arial"/>
          <w:sz w:val="20"/>
          <w:szCs w:val="20"/>
        </w:rPr>
        <w:t xml:space="preserve"> w Urzęd</w:t>
      </w:r>
      <w:r w:rsidR="00805734" w:rsidRPr="00F96685">
        <w:rPr>
          <w:rFonts w:ascii="Arial" w:hAnsi="Arial" w:cs="Arial"/>
          <w:sz w:val="20"/>
          <w:szCs w:val="20"/>
        </w:rPr>
        <w:t>zie Miejskim, ul. Powstańców Śląskich</w:t>
      </w:r>
      <w:r w:rsidR="004E604B" w:rsidRPr="00F96685">
        <w:rPr>
          <w:rFonts w:ascii="Arial" w:hAnsi="Arial" w:cs="Arial"/>
          <w:sz w:val="20"/>
          <w:szCs w:val="20"/>
        </w:rPr>
        <w:t xml:space="preserve"> 5-7, 41-800 Zabrze, </w:t>
      </w:r>
    </w:p>
    <w:p w14:paraId="2AC11407" w14:textId="77777777" w:rsidR="004E604B" w:rsidRPr="00F96685" w:rsidRDefault="009572CD" w:rsidP="007141E4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F96685">
        <w:rPr>
          <w:rFonts w:ascii="Arial" w:hAnsi="Arial" w:cs="Arial"/>
          <w:sz w:val="20"/>
          <w:szCs w:val="20"/>
        </w:rPr>
        <w:t>(NIP   648-27-43-351</w:t>
      </w:r>
      <w:r w:rsidR="004E604B" w:rsidRPr="00F96685">
        <w:rPr>
          <w:rFonts w:ascii="Arial" w:hAnsi="Arial" w:cs="Arial"/>
          <w:sz w:val="20"/>
          <w:szCs w:val="20"/>
        </w:rPr>
        <w:t xml:space="preserve">) </w:t>
      </w:r>
      <w:r w:rsidR="00044561" w:rsidRPr="00F96685">
        <w:rPr>
          <w:rFonts w:ascii="Arial" w:hAnsi="Arial" w:cs="Arial"/>
          <w:sz w:val="20"/>
          <w:szCs w:val="20"/>
        </w:rPr>
        <w:t>reprezentowanym</w:t>
      </w:r>
      <w:r w:rsidR="004E604B" w:rsidRPr="00F96685">
        <w:rPr>
          <w:rFonts w:ascii="Arial" w:hAnsi="Arial" w:cs="Arial"/>
          <w:sz w:val="20"/>
          <w:szCs w:val="20"/>
        </w:rPr>
        <w:t xml:space="preserve"> przez Prezydenta Miasta:    </w:t>
      </w:r>
    </w:p>
    <w:p w14:paraId="4C2A2C2E" w14:textId="77777777" w:rsidR="009640C0" w:rsidRPr="00F96685" w:rsidRDefault="009640C0" w:rsidP="007141E4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F96685">
        <w:rPr>
          <w:rFonts w:ascii="Arial" w:hAnsi="Arial" w:cs="Arial"/>
          <w:sz w:val="20"/>
          <w:szCs w:val="20"/>
        </w:rPr>
        <w:t>Małgorzatę Mańka - Szulik</w:t>
      </w:r>
    </w:p>
    <w:p w14:paraId="08EDC02C" w14:textId="77777777" w:rsidR="009D7756" w:rsidRDefault="00044561" w:rsidP="007141E4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F96685">
        <w:rPr>
          <w:rFonts w:ascii="Arial" w:hAnsi="Arial" w:cs="Arial"/>
          <w:sz w:val="20"/>
          <w:szCs w:val="20"/>
        </w:rPr>
        <w:t>zwanym</w:t>
      </w:r>
      <w:r w:rsidR="004C131D" w:rsidRPr="00F96685">
        <w:rPr>
          <w:rFonts w:ascii="Arial" w:hAnsi="Arial" w:cs="Arial"/>
          <w:sz w:val="20"/>
          <w:szCs w:val="20"/>
        </w:rPr>
        <w:t xml:space="preserve"> dalej </w:t>
      </w:r>
      <w:r w:rsidR="004C131D" w:rsidRPr="003C7664">
        <w:rPr>
          <w:rFonts w:ascii="Arial" w:hAnsi="Arial" w:cs="Arial"/>
          <w:b/>
          <w:sz w:val="20"/>
          <w:szCs w:val="20"/>
        </w:rPr>
        <w:t xml:space="preserve">Zamawiającym </w:t>
      </w:r>
    </w:p>
    <w:p w14:paraId="23F21B32" w14:textId="77777777" w:rsidR="004E604B" w:rsidRPr="00462355" w:rsidRDefault="004E604B" w:rsidP="007141E4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F96685">
        <w:rPr>
          <w:rFonts w:ascii="Arial" w:hAnsi="Arial" w:cs="Arial"/>
          <w:sz w:val="20"/>
          <w:szCs w:val="20"/>
        </w:rPr>
        <w:t xml:space="preserve">a </w:t>
      </w:r>
    </w:p>
    <w:p w14:paraId="1A0A2462" w14:textId="77777777" w:rsidR="00253120" w:rsidRPr="00100457" w:rsidRDefault="00253120" w:rsidP="007141E4">
      <w:pPr>
        <w:pStyle w:val="Tekstpodstawowywcity"/>
        <w:spacing w:line="276" w:lineRule="auto"/>
        <w:ind w:hanging="1080"/>
        <w:rPr>
          <w:rFonts w:ascii="Arial" w:hAnsi="Arial" w:cs="Arial"/>
          <w:bCs/>
          <w:color w:val="000000"/>
          <w:sz w:val="20"/>
          <w:szCs w:val="20"/>
        </w:rPr>
      </w:pPr>
      <w:r w:rsidRPr="00100457">
        <w:rPr>
          <w:rFonts w:ascii="Arial" w:hAnsi="Arial" w:cs="Arial"/>
          <w:bCs/>
          <w:color w:val="000000"/>
          <w:sz w:val="20"/>
          <w:szCs w:val="20"/>
        </w:rPr>
        <w:t>……………………………………………..</w:t>
      </w:r>
    </w:p>
    <w:p w14:paraId="12228791" w14:textId="77777777" w:rsidR="00253120" w:rsidRPr="00100457" w:rsidRDefault="00253120" w:rsidP="007141E4">
      <w:pPr>
        <w:pStyle w:val="Tekstpodstawowywcity"/>
        <w:spacing w:line="276" w:lineRule="auto"/>
        <w:ind w:left="0"/>
        <w:rPr>
          <w:rFonts w:ascii="Arial" w:hAnsi="Arial" w:cs="Arial"/>
          <w:bCs/>
          <w:color w:val="000000"/>
          <w:sz w:val="20"/>
          <w:szCs w:val="20"/>
        </w:rPr>
      </w:pPr>
      <w:r w:rsidRPr="00100457">
        <w:rPr>
          <w:rFonts w:ascii="Arial" w:hAnsi="Arial" w:cs="Arial"/>
          <w:bCs/>
          <w:color w:val="000000"/>
          <w:sz w:val="20"/>
          <w:szCs w:val="20"/>
        </w:rPr>
        <w:t>z siedzibą…………………………………</w:t>
      </w:r>
      <w:r w:rsidR="00A230B9">
        <w:rPr>
          <w:rFonts w:ascii="Arial" w:hAnsi="Arial" w:cs="Arial"/>
          <w:bCs/>
          <w:color w:val="000000"/>
          <w:sz w:val="20"/>
          <w:szCs w:val="20"/>
        </w:rPr>
        <w:t>……………….</w:t>
      </w:r>
      <w:r w:rsidRPr="00100457">
        <w:rPr>
          <w:rFonts w:ascii="Arial" w:hAnsi="Arial" w:cs="Arial"/>
          <w:bCs/>
          <w:color w:val="000000"/>
          <w:sz w:val="20"/>
          <w:szCs w:val="20"/>
        </w:rPr>
        <w:t>, Nr KRS……………………..  (………………………)</w:t>
      </w:r>
    </w:p>
    <w:p w14:paraId="51B76F7C" w14:textId="77777777" w:rsidR="00253120" w:rsidRPr="00100457" w:rsidRDefault="00253120" w:rsidP="007141E4">
      <w:pPr>
        <w:pStyle w:val="Tekstpodstawowywcity"/>
        <w:spacing w:line="276" w:lineRule="auto"/>
        <w:ind w:hanging="1080"/>
        <w:rPr>
          <w:rFonts w:ascii="Arial" w:hAnsi="Arial" w:cs="Arial"/>
          <w:bCs/>
          <w:color w:val="000000"/>
          <w:sz w:val="20"/>
          <w:szCs w:val="20"/>
        </w:rPr>
      </w:pPr>
      <w:r w:rsidRPr="00100457">
        <w:rPr>
          <w:rFonts w:ascii="Arial" w:hAnsi="Arial" w:cs="Arial"/>
          <w:bCs/>
          <w:color w:val="000000"/>
          <w:sz w:val="20"/>
          <w:szCs w:val="20"/>
        </w:rPr>
        <w:t>reprezentowanym przez …………………………………………</w:t>
      </w:r>
      <w:r w:rsidR="00A230B9">
        <w:rPr>
          <w:rFonts w:ascii="Arial" w:hAnsi="Arial" w:cs="Arial"/>
          <w:bCs/>
          <w:color w:val="000000"/>
          <w:sz w:val="20"/>
          <w:szCs w:val="20"/>
        </w:rPr>
        <w:t>…………………………………………………..</w:t>
      </w:r>
    </w:p>
    <w:p w14:paraId="053CCF87" w14:textId="6E737717" w:rsidR="00253120" w:rsidRDefault="00253120" w:rsidP="007141E4">
      <w:pPr>
        <w:pStyle w:val="Tekstpodstawowywcity"/>
        <w:spacing w:line="276" w:lineRule="auto"/>
        <w:ind w:hanging="1080"/>
        <w:rPr>
          <w:rFonts w:ascii="Arial" w:hAnsi="Arial" w:cs="Arial"/>
          <w:b/>
          <w:bCs/>
          <w:color w:val="000000"/>
          <w:sz w:val="20"/>
          <w:szCs w:val="20"/>
        </w:rPr>
      </w:pPr>
      <w:r w:rsidRPr="00100457">
        <w:rPr>
          <w:rFonts w:ascii="Arial" w:hAnsi="Arial" w:cs="Arial"/>
          <w:bCs/>
          <w:color w:val="000000"/>
          <w:sz w:val="20"/>
          <w:szCs w:val="20"/>
        </w:rPr>
        <w:t xml:space="preserve">zwanym dalej </w:t>
      </w:r>
      <w:r w:rsidRPr="00100457">
        <w:rPr>
          <w:rFonts w:ascii="Arial" w:hAnsi="Arial" w:cs="Arial"/>
          <w:b/>
          <w:bCs/>
          <w:color w:val="000000"/>
          <w:sz w:val="20"/>
          <w:szCs w:val="20"/>
        </w:rPr>
        <w:t>Wykonawcą</w:t>
      </w:r>
    </w:p>
    <w:p w14:paraId="5EACAF21" w14:textId="77777777" w:rsidR="001559B0" w:rsidRPr="001D4A64" w:rsidRDefault="001559B0" w:rsidP="007141E4">
      <w:pPr>
        <w:pStyle w:val="Tekstpodstawowywcity"/>
        <w:spacing w:line="276" w:lineRule="auto"/>
        <w:ind w:hanging="108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8F21B9A" w14:textId="77777777" w:rsidR="009A29CE" w:rsidRDefault="004E604B" w:rsidP="00E86971">
      <w:pPr>
        <w:pStyle w:val="Tekstpodstawowywcity"/>
        <w:spacing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96685">
        <w:rPr>
          <w:rFonts w:ascii="Arial" w:hAnsi="Arial" w:cs="Arial"/>
          <w:b/>
          <w:bCs/>
          <w:sz w:val="20"/>
          <w:szCs w:val="20"/>
        </w:rPr>
        <w:t>§1</w:t>
      </w:r>
    </w:p>
    <w:p w14:paraId="4B19A734" w14:textId="77777777" w:rsidR="009D518A" w:rsidRPr="00246958" w:rsidRDefault="009D518A" w:rsidP="00E86971">
      <w:pPr>
        <w:pStyle w:val="Tekstpodstawowywcity"/>
        <w:spacing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246958">
        <w:rPr>
          <w:rFonts w:ascii="Arial" w:hAnsi="Arial" w:cs="Arial"/>
          <w:b/>
          <w:bCs/>
          <w:sz w:val="20"/>
          <w:szCs w:val="20"/>
        </w:rPr>
        <w:t>Przedmiot umowy</w:t>
      </w:r>
    </w:p>
    <w:p w14:paraId="42F5CABB" w14:textId="364E0F60" w:rsidR="008D5D5D" w:rsidRPr="00246958" w:rsidRDefault="008F3F76" w:rsidP="00246958">
      <w:pPr>
        <w:pStyle w:val="tyt"/>
        <w:keepNext w:val="0"/>
        <w:numPr>
          <w:ilvl w:val="0"/>
          <w:numId w:val="17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</w:rPr>
      </w:pPr>
      <w:r w:rsidRPr="00246958">
        <w:rPr>
          <w:rFonts w:ascii="Arial" w:hAnsi="Arial" w:cs="Arial"/>
          <w:b w:val="0"/>
          <w:sz w:val="20"/>
        </w:rPr>
        <w:t>Zamawiający zleca a </w:t>
      </w:r>
      <w:r w:rsidR="004E604B" w:rsidRPr="00246958">
        <w:rPr>
          <w:rFonts w:ascii="Arial" w:hAnsi="Arial" w:cs="Arial"/>
          <w:b w:val="0"/>
          <w:sz w:val="20"/>
        </w:rPr>
        <w:t xml:space="preserve">Wykonawca podejmuje się </w:t>
      </w:r>
      <w:r w:rsidR="00246958" w:rsidRPr="00246958">
        <w:rPr>
          <w:rFonts w:ascii="Arial" w:hAnsi="Arial" w:cs="Arial"/>
          <w:b w:val="0"/>
          <w:sz w:val="20"/>
        </w:rPr>
        <w:t xml:space="preserve">dostawy </w:t>
      </w:r>
      <w:r w:rsidR="009B4073" w:rsidRPr="00246958">
        <w:rPr>
          <w:rFonts w:ascii="Arial" w:hAnsi="Arial" w:cs="Arial"/>
          <w:b w:val="0"/>
          <w:sz w:val="20"/>
        </w:rPr>
        <w:t>urządze</w:t>
      </w:r>
      <w:r w:rsidR="00E56E43" w:rsidRPr="00246958">
        <w:rPr>
          <w:rFonts w:ascii="Arial" w:hAnsi="Arial" w:cs="Arial"/>
          <w:b w:val="0"/>
          <w:sz w:val="20"/>
        </w:rPr>
        <w:t>nia</w:t>
      </w:r>
      <w:r w:rsidR="009B4073" w:rsidRPr="00246958">
        <w:rPr>
          <w:rFonts w:ascii="Arial" w:hAnsi="Arial" w:cs="Arial"/>
          <w:b w:val="0"/>
          <w:sz w:val="20"/>
        </w:rPr>
        <w:t xml:space="preserve"> </w:t>
      </w:r>
      <w:r w:rsidR="00381946" w:rsidRPr="00246958">
        <w:rPr>
          <w:rFonts w:ascii="Arial" w:hAnsi="Arial" w:cs="Arial"/>
          <w:b w:val="0"/>
          <w:sz w:val="20"/>
        </w:rPr>
        <w:t>dla zadania</w:t>
      </w:r>
      <w:r w:rsidR="00381946" w:rsidRPr="00246958">
        <w:rPr>
          <w:rFonts w:ascii="Arial" w:hAnsi="Arial" w:cs="Arial"/>
          <w:b w:val="0"/>
          <w:bCs/>
          <w:sz w:val="20"/>
        </w:rPr>
        <w:t>:</w:t>
      </w:r>
      <w:r w:rsidR="00D530F1" w:rsidRPr="00246958">
        <w:rPr>
          <w:rFonts w:ascii="Arial" w:hAnsi="Arial" w:cs="Arial"/>
          <w:bCs/>
        </w:rPr>
        <w:t xml:space="preserve"> </w:t>
      </w:r>
    </w:p>
    <w:p w14:paraId="5FC6BA37" w14:textId="75D4DE14" w:rsidR="00E56E43" w:rsidRPr="00E56E43" w:rsidRDefault="00E56E43" w:rsidP="00E56E43">
      <w:pPr>
        <w:widowControl w:val="0"/>
        <w:tabs>
          <w:tab w:val="center" w:pos="4536"/>
          <w:tab w:val="right" w:pos="9072"/>
        </w:tabs>
        <w:overflowPunct w:val="0"/>
        <w:adjustRightInd w:val="0"/>
        <w:jc w:val="both"/>
        <w:rPr>
          <w:rFonts w:ascii="Arial" w:hAnsi="Arial" w:cs="Arial"/>
          <w:b/>
          <w:kern w:val="28"/>
          <w:lang w:eastAsia="x-none"/>
        </w:rPr>
      </w:pPr>
      <w:r w:rsidRPr="00E56E43">
        <w:rPr>
          <w:rFonts w:ascii="Arial" w:hAnsi="Arial" w:cs="Arial"/>
          <w:b/>
          <w:kern w:val="28"/>
          <w:lang w:eastAsia="x-none"/>
        </w:rPr>
        <w:t xml:space="preserve">„Dostawa </w:t>
      </w:r>
      <w:proofErr w:type="spellStart"/>
      <w:r w:rsidRPr="00E56E43">
        <w:rPr>
          <w:rFonts w:ascii="Arial" w:hAnsi="Arial" w:cs="Arial"/>
          <w:b/>
          <w:kern w:val="28"/>
          <w:lang w:eastAsia="x-none"/>
        </w:rPr>
        <w:t>schodołazu</w:t>
      </w:r>
      <w:proofErr w:type="spellEnd"/>
      <w:r w:rsidRPr="00E56E43">
        <w:rPr>
          <w:rFonts w:ascii="Arial" w:hAnsi="Arial" w:cs="Arial"/>
          <w:b/>
          <w:kern w:val="28"/>
          <w:lang w:eastAsia="x-none"/>
        </w:rPr>
        <w:t xml:space="preserve"> dla Centrum Rozwoju Rodziny przy ul. Park Hutniczy 8</w:t>
      </w:r>
      <w:r w:rsidR="0015014C">
        <w:rPr>
          <w:rFonts w:ascii="Arial" w:hAnsi="Arial" w:cs="Arial"/>
          <w:b/>
          <w:kern w:val="28"/>
          <w:lang w:eastAsia="x-none"/>
        </w:rPr>
        <w:t xml:space="preserve"> </w:t>
      </w:r>
      <w:r w:rsidRPr="00E56E43">
        <w:rPr>
          <w:rFonts w:ascii="Arial" w:hAnsi="Arial" w:cs="Arial"/>
          <w:b/>
          <w:kern w:val="28"/>
          <w:lang w:eastAsia="x-none"/>
        </w:rPr>
        <w:t>w Zabrzu”.</w:t>
      </w:r>
    </w:p>
    <w:p w14:paraId="3C3574DB" w14:textId="5B111B32" w:rsidR="00452FB6" w:rsidRDefault="00452FB6" w:rsidP="008D5D5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u w:val="single"/>
        </w:rPr>
      </w:pPr>
    </w:p>
    <w:p w14:paraId="09F67623" w14:textId="368F5288" w:rsidR="00452FB6" w:rsidRPr="00452FB6" w:rsidRDefault="00452FB6" w:rsidP="008D5D5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452FB6">
        <w:rPr>
          <w:rFonts w:ascii="Arial" w:hAnsi="Arial" w:cs="Arial"/>
          <w:b/>
          <w:bCs/>
        </w:rPr>
        <w:t xml:space="preserve">Na podstawie art.4 pkt 8 ustawy </w:t>
      </w:r>
      <w:r>
        <w:rPr>
          <w:rFonts w:ascii="Arial" w:hAnsi="Arial" w:cs="Arial"/>
          <w:b/>
          <w:bCs/>
        </w:rPr>
        <w:t>P.Z.P</w:t>
      </w:r>
      <w:r w:rsidRPr="00452FB6">
        <w:rPr>
          <w:rFonts w:ascii="Arial" w:hAnsi="Arial" w:cs="Arial"/>
          <w:b/>
          <w:bCs/>
        </w:rPr>
        <w:t>. niniejsza umowa nie podlega przepisom ustawy.</w:t>
      </w:r>
    </w:p>
    <w:p w14:paraId="38FBB921" w14:textId="00971BEB" w:rsidR="0054130E" w:rsidRPr="008D5D5D" w:rsidRDefault="0054130E" w:rsidP="0054130E">
      <w:pPr>
        <w:pStyle w:val="tyt"/>
        <w:keepNext w:val="0"/>
        <w:spacing w:before="0" w:after="0" w:line="276" w:lineRule="auto"/>
        <w:ind w:left="284"/>
        <w:jc w:val="both"/>
        <w:rPr>
          <w:rFonts w:ascii="Arial" w:eastAsia="DejaVuSans" w:hAnsi="Arial" w:cs="Arial"/>
          <w:i/>
          <w:sz w:val="20"/>
        </w:rPr>
      </w:pPr>
    </w:p>
    <w:p w14:paraId="31661208" w14:textId="2B4D12C6" w:rsidR="00695EFE" w:rsidRPr="00EF165B" w:rsidRDefault="004D69A2" w:rsidP="008D5D5D">
      <w:pPr>
        <w:pStyle w:val="Tekstpodstawowywcity"/>
        <w:numPr>
          <w:ilvl w:val="0"/>
          <w:numId w:val="17"/>
        </w:numPr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2C1EE4">
        <w:rPr>
          <w:rFonts w:ascii="Arial" w:hAnsi="Arial" w:cs="Arial"/>
          <w:sz w:val="20"/>
          <w:szCs w:val="22"/>
        </w:rPr>
        <w:t xml:space="preserve">Zakres zamówienia obejmuje </w:t>
      </w:r>
      <w:r w:rsidR="0015014C">
        <w:rPr>
          <w:rFonts w:ascii="Arial" w:hAnsi="Arial" w:cs="Arial"/>
          <w:sz w:val="20"/>
          <w:szCs w:val="20"/>
        </w:rPr>
        <w:t xml:space="preserve">dostawę </w:t>
      </w:r>
      <w:r w:rsidRPr="002C1EE4">
        <w:rPr>
          <w:rFonts w:ascii="Arial" w:hAnsi="Arial" w:cs="Arial"/>
          <w:sz w:val="20"/>
          <w:szCs w:val="20"/>
        </w:rPr>
        <w:t>fabrycznie now</w:t>
      </w:r>
      <w:r w:rsidR="00E56E43">
        <w:rPr>
          <w:rFonts w:ascii="Arial" w:hAnsi="Arial" w:cs="Arial"/>
          <w:sz w:val="20"/>
          <w:szCs w:val="20"/>
        </w:rPr>
        <w:t>ego urządzenia</w:t>
      </w:r>
      <w:r w:rsidR="001559B0">
        <w:rPr>
          <w:rFonts w:ascii="Arial" w:hAnsi="Arial" w:cs="Arial"/>
          <w:sz w:val="20"/>
          <w:szCs w:val="20"/>
        </w:rPr>
        <w:t xml:space="preserve">. </w:t>
      </w:r>
      <w:r w:rsidR="00E56E43">
        <w:rPr>
          <w:rFonts w:ascii="Arial" w:hAnsi="Arial" w:cs="Arial"/>
          <w:sz w:val="20"/>
          <w:szCs w:val="20"/>
        </w:rPr>
        <w:t>U</w:t>
      </w:r>
      <w:r w:rsidR="005A6FCA">
        <w:rPr>
          <w:rFonts w:ascii="Arial" w:hAnsi="Arial" w:cs="Arial"/>
          <w:sz w:val="20"/>
          <w:szCs w:val="20"/>
        </w:rPr>
        <w:t>rządzeni</w:t>
      </w:r>
      <w:r w:rsidR="00E56E43">
        <w:rPr>
          <w:rFonts w:ascii="Arial" w:hAnsi="Arial" w:cs="Arial"/>
          <w:sz w:val="20"/>
          <w:szCs w:val="20"/>
        </w:rPr>
        <w:t>e</w:t>
      </w:r>
      <w:r w:rsidR="005A6FCA">
        <w:rPr>
          <w:rFonts w:ascii="Arial" w:hAnsi="Arial" w:cs="Arial"/>
          <w:sz w:val="20"/>
          <w:szCs w:val="20"/>
        </w:rPr>
        <w:t xml:space="preserve"> mus</w:t>
      </w:r>
      <w:r w:rsidR="00E56E43">
        <w:rPr>
          <w:rFonts w:ascii="Arial" w:hAnsi="Arial" w:cs="Arial"/>
          <w:sz w:val="20"/>
          <w:szCs w:val="20"/>
        </w:rPr>
        <w:t>i</w:t>
      </w:r>
      <w:r w:rsidR="005A6FCA">
        <w:rPr>
          <w:rFonts w:ascii="Arial" w:hAnsi="Arial" w:cs="Arial"/>
          <w:sz w:val="20"/>
          <w:szCs w:val="20"/>
        </w:rPr>
        <w:t xml:space="preserve"> </w:t>
      </w:r>
      <w:r w:rsidR="008B71CF">
        <w:rPr>
          <w:rFonts w:ascii="Arial" w:hAnsi="Arial" w:cs="Arial"/>
          <w:sz w:val="20"/>
          <w:szCs w:val="20"/>
        </w:rPr>
        <w:t>być wykonane</w:t>
      </w:r>
      <w:r w:rsidR="0015014C">
        <w:rPr>
          <w:rFonts w:ascii="Arial" w:hAnsi="Arial" w:cs="Arial"/>
          <w:sz w:val="20"/>
          <w:szCs w:val="20"/>
        </w:rPr>
        <w:t xml:space="preserve"> </w:t>
      </w:r>
      <w:r w:rsidR="008B71CF">
        <w:rPr>
          <w:rFonts w:ascii="Arial" w:hAnsi="Arial" w:cs="Arial"/>
          <w:sz w:val="20"/>
          <w:szCs w:val="20"/>
        </w:rPr>
        <w:t>z materiałów dopuszczonych do obrotu na terenie Polski i Unii Europejskiej</w:t>
      </w:r>
      <w:r w:rsidR="00EF165B">
        <w:rPr>
          <w:rFonts w:ascii="Arial" w:hAnsi="Arial" w:cs="Arial"/>
          <w:sz w:val="20"/>
          <w:szCs w:val="20"/>
        </w:rPr>
        <w:t xml:space="preserve"> i </w:t>
      </w:r>
      <w:r w:rsidR="008B71CF" w:rsidRPr="008D5D5D">
        <w:rPr>
          <w:rFonts w:ascii="Arial" w:hAnsi="Arial" w:cs="Arial"/>
          <w:sz w:val="20"/>
          <w:szCs w:val="20"/>
        </w:rPr>
        <w:t>być wykonane zgodnie</w:t>
      </w:r>
      <w:r w:rsidR="001559B0">
        <w:rPr>
          <w:rFonts w:ascii="Arial" w:hAnsi="Arial" w:cs="Arial"/>
          <w:sz w:val="20"/>
          <w:szCs w:val="20"/>
        </w:rPr>
        <w:t xml:space="preserve">               </w:t>
      </w:r>
      <w:r w:rsidR="0015014C">
        <w:rPr>
          <w:rFonts w:ascii="Arial" w:hAnsi="Arial" w:cs="Arial"/>
          <w:sz w:val="20"/>
          <w:szCs w:val="20"/>
        </w:rPr>
        <w:t xml:space="preserve"> </w:t>
      </w:r>
      <w:r w:rsidR="008B71CF" w:rsidRPr="008D5D5D">
        <w:rPr>
          <w:rFonts w:ascii="Arial" w:hAnsi="Arial" w:cs="Arial"/>
          <w:sz w:val="20"/>
          <w:szCs w:val="20"/>
        </w:rPr>
        <w:t>z obow</w:t>
      </w:r>
      <w:r w:rsidR="00EF165B">
        <w:rPr>
          <w:rFonts w:ascii="Arial" w:hAnsi="Arial" w:cs="Arial"/>
          <w:sz w:val="20"/>
          <w:szCs w:val="20"/>
        </w:rPr>
        <w:t>iązującymi przepisami i normami,</w:t>
      </w:r>
      <w:r w:rsidR="00EF165B" w:rsidRPr="00EF165B">
        <w:rPr>
          <w:rFonts w:ascii="Arial" w:hAnsi="Arial" w:cs="Arial"/>
          <w:sz w:val="20"/>
          <w:szCs w:val="20"/>
        </w:rPr>
        <w:t xml:space="preserve"> tj.</w:t>
      </w:r>
      <w:r w:rsidR="00EF165B" w:rsidRPr="00EF165B">
        <w:rPr>
          <w:rFonts w:ascii="Arial" w:hAnsi="Arial" w:cs="Arial"/>
          <w:kern w:val="1"/>
          <w:sz w:val="20"/>
          <w:szCs w:val="20"/>
          <w:lang w:eastAsia="ar-SA"/>
        </w:rPr>
        <w:t xml:space="preserve"> spełni</w:t>
      </w:r>
      <w:r w:rsidR="0015014C">
        <w:rPr>
          <w:rFonts w:ascii="Arial" w:hAnsi="Arial" w:cs="Arial"/>
          <w:kern w:val="1"/>
          <w:sz w:val="20"/>
          <w:szCs w:val="20"/>
          <w:lang w:eastAsia="ar-SA"/>
        </w:rPr>
        <w:t>a</w:t>
      </w:r>
      <w:r w:rsidR="00EF165B" w:rsidRPr="00EF165B">
        <w:rPr>
          <w:rFonts w:ascii="Arial" w:hAnsi="Arial" w:cs="Arial"/>
          <w:kern w:val="1"/>
          <w:sz w:val="20"/>
          <w:szCs w:val="20"/>
          <w:lang w:eastAsia="ar-SA"/>
        </w:rPr>
        <w:t>ć warunki normy PN-EN 81-20:2008 Dźwigi schodowe oraz podesty ruchome pochyłe dla osób z ograniczoną zdolnością poruszania się.</w:t>
      </w:r>
    </w:p>
    <w:p w14:paraId="6472E3F2" w14:textId="7F5EAE8B" w:rsidR="00EF165B" w:rsidRPr="008D5D5D" w:rsidRDefault="00EF165B" w:rsidP="00034452">
      <w:pPr>
        <w:pStyle w:val="Tekstpodstawowywcity"/>
        <w:spacing w:line="276" w:lineRule="auto"/>
        <w:ind w:left="0" w:right="22"/>
        <w:jc w:val="both"/>
        <w:rPr>
          <w:rFonts w:ascii="Arial" w:hAnsi="Arial" w:cs="Arial"/>
          <w:sz w:val="20"/>
          <w:szCs w:val="22"/>
        </w:rPr>
      </w:pPr>
    </w:p>
    <w:p w14:paraId="7A2E1500" w14:textId="72DC4810" w:rsidR="00EF165B" w:rsidRPr="00992EB1" w:rsidRDefault="00F368FB" w:rsidP="00992EB1">
      <w:pPr>
        <w:pStyle w:val="Tekstpodstawowywcity"/>
        <w:numPr>
          <w:ilvl w:val="0"/>
          <w:numId w:val="17"/>
        </w:numPr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bookmarkStart w:id="0" w:name="_Hlk483813613"/>
      <w:bookmarkStart w:id="1" w:name="_Hlk536790808"/>
      <w:r>
        <w:rPr>
          <w:rFonts w:ascii="Arial" w:hAnsi="Arial" w:cs="Arial"/>
          <w:sz w:val="20"/>
          <w:szCs w:val="22"/>
        </w:rPr>
        <w:t>Główny z</w:t>
      </w:r>
      <w:r w:rsidR="00EF165B" w:rsidRPr="00992EB1">
        <w:rPr>
          <w:rFonts w:ascii="Arial" w:hAnsi="Arial" w:cs="Arial"/>
          <w:sz w:val="20"/>
          <w:szCs w:val="22"/>
        </w:rPr>
        <w:t xml:space="preserve">akres zamówienia </w:t>
      </w:r>
      <w:r>
        <w:rPr>
          <w:rFonts w:ascii="Arial" w:hAnsi="Arial" w:cs="Arial"/>
          <w:sz w:val="20"/>
          <w:szCs w:val="22"/>
        </w:rPr>
        <w:t>dotyczy</w:t>
      </w:r>
      <w:r w:rsidR="00EF165B" w:rsidRPr="00992EB1">
        <w:rPr>
          <w:rFonts w:ascii="Arial" w:hAnsi="Arial" w:cs="Arial"/>
          <w:sz w:val="20"/>
          <w:szCs w:val="22"/>
        </w:rPr>
        <w:t xml:space="preserve"> zakup</w:t>
      </w:r>
      <w:r>
        <w:rPr>
          <w:rFonts w:ascii="Arial" w:hAnsi="Arial" w:cs="Arial"/>
          <w:sz w:val="20"/>
          <w:szCs w:val="22"/>
        </w:rPr>
        <w:t>u</w:t>
      </w:r>
      <w:r w:rsidR="0015014C">
        <w:rPr>
          <w:rFonts w:ascii="Arial" w:hAnsi="Arial" w:cs="Arial"/>
          <w:sz w:val="20"/>
          <w:szCs w:val="22"/>
        </w:rPr>
        <w:t xml:space="preserve"> i</w:t>
      </w:r>
      <w:r w:rsidR="00EF165B" w:rsidRPr="00992EB1">
        <w:rPr>
          <w:rFonts w:ascii="Arial" w:hAnsi="Arial" w:cs="Arial"/>
          <w:sz w:val="20"/>
          <w:szCs w:val="22"/>
        </w:rPr>
        <w:t xml:space="preserve"> dostaw</w:t>
      </w:r>
      <w:r>
        <w:rPr>
          <w:rFonts w:ascii="Arial" w:hAnsi="Arial" w:cs="Arial"/>
          <w:sz w:val="20"/>
          <w:szCs w:val="22"/>
        </w:rPr>
        <w:t>y</w:t>
      </w:r>
      <w:r w:rsidR="0015014C">
        <w:rPr>
          <w:rFonts w:ascii="Arial" w:hAnsi="Arial" w:cs="Arial"/>
          <w:sz w:val="20"/>
          <w:szCs w:val="22"/>
        </w:rPr>
        <w:t xml:space="preserve"> </w:t>
      </w:r>
      <w:proofErr w:type="spellStart"/>
      <w:r w:rsidR="00EF165B" w:rsidRPr="00992EB1">
        <w:rPr>
          <w:rFonts w:ascii="Arial" w:hAnsi="Arial" w:cs="Arial"/>
          <w:sz w:val="20"/>
          <w:szCs w:val="22"/>
        </w:rPr>
        <w:t>schodołazu</w:t>
      </w:r>
      <w:proofErr w:type="spellEnd"/>
      <w:r w:rsidR="00EF165B" w:rsidRPr="00992EB1">
        <w:rPr>
          <w:rFonts w:ascii="Arial" w:hAnsi="Arial" w:cs="Arial"/>
          <w:sz w:val="20"/>
          <w:szCs w:val="22"/>
        </w:rPr>
        <w:t xml:space="preserve"> typu gąsienicowego,                                  o </w:t>
      </w:r>
      <w:r w:rsidR="00FB2D34">
        <w:rPr>
          <w:rFonts w:ascii="Arial" w:hAnsi="Arial" w:cs="Arial"/>
          <w:sz w:val="20"/>
          <w:szCs w:val="22"/>
        </w:rPr>
        <w:t>m</w:t>
      </w:r>
      <w:r w:rsidR="00BC19C2">
        <w:rPr>
          <w:rFonts w:ascii="Arial" w:hAnsi="Arial" w:cs="Arial"/>
          <w:sz w:val="20"/>
          <w:szCs w:val="22"/>
        </w:rPr>
        <w:t xml:space="preserve">aksymalnym obciążeniu nie mniejszym niż </w:t>
      </w:r>
      <w:r w:rsidR="00EF165B" w:rsidRPr="00992EB1">
        <w:rPr>
          <w:rFonts w:ascii="Arial" w:hAnsi="Arial" w:cs="Arial"/>
          <w:sz w:val="20"/>
          <w:szCs w:val="22"/>
        </w:rPr>
        <w:t>1</w:t>
      </w:r>
      <w:r w:rsidR="00FB2D34">
        <w:rPr>
          <w:rFonts w:ascii="Arial" w:hAnsi="Arial" w:cs="Arial"/>
          <w:sz w:val="20"/>
          <w:szCs w:val="22"/>
        </w:rPr>
        <w:t>3</w:t>
      </w:r>
      <w:r w:rsidR="00EF165B" w:rsidRPr="00992EB1">
        <w:rPr>
          <w:rFonts w:ascii="Arial" w:hAnsi="Arial" w:cs="Arial"/>
          <w:sz w:val="20"/>
          <w:szCs w:val="22"/>
        </w:rPr>
        <w:t>0 kg</w:t>
      </w:r>
      <w:r>
        <w:rPr>
          <w:rFonts w:ascii="Arial" w:hAnsi="Arial" w:cs="Arial"/>
          <w:sz w:val="20"/>
          <w:szCs w:val="22"/>
        </w:rPr>
        <w:t>.</w:t>
      </w:r>
      <w:r w:rsidR="00EF165B" w:rsidRPr="00992EB1">
        <w:rPr>
          <w:rFonts w:ascii="Arial" w:hAnsi="Arial" w:cs="Arial"/>
          <w:sz w:val="20"/>
          <w:szCs w:val="22"/>
        </w:rPr>
        <w:t xml:space="preserve"> </w:t>
      </w:r>
      <w:proofErr w:type="spellStart"/>
      <w:r w:rsidR="00EF165B" w:rsidRPr="00992EB1">
        <w:rPr>
          <w:rFonts w:ascii="Arial" w:hAnsi="Arial" w:cs="Arial"/>
          <w:sz w:val="20"/>
          <w:szCs w:val="22"/>
        </w:rPr>
        <w:t>Schodołaz</w:t>
      </w:r>
      <w:proofErr w:type="spellEnd"/>
      <w:r w:rsidR="00EF165B" w:rsidRPr="00992EB1">
        <w:rPr>
          <w:rFonts w:ascii="Arial" w:hAnsi="Arial" w:cs="Arial"/>
          <w:sz w:val="20"/>
          <w:szCs w:val="22"/>
        </w:rPr>
        <w:t xml:space="preserve"> przeznaczony do transportu </w:t>
      </w:r>
      <w:r w:rsidR="00CB0ACE">
        <w:rPr>
          <w:rFonts w:ascii="Arial" w:hAnsi="Arial" w:cs="Arial"/>
          <w:sz w:val="20"/>
          <w:szCs w:val="22"/>
        </w:rPr>
        <w:t xml:space="preserve">                       </w:t>
      </w:r>
      <w:r w:rsidR="00EF165B" w:rsidRPr="00992EB1">
        <w:rPr>
          <w:rFonts w:ascii="Arial" w:hAnsi="Arial" w:cs="Arial"/>
          <w:sz w:val="20"/>
          <w:szCs w:val="22"/>
        </w:rPr>
        <w:t>po schodach osób dorosłych i dzieci, które poruszają się</w:t>
      </w:r>
      <w:r>
        <w:rPr>
          <w:rFonts w:ascii="Arial" w:hAnsi="Arial" w:cs="Arial"/>
          <w:sz w:val="20"/>
          <w:szCs w:val="22"/>
        </w:rPr>
        <w:t xml:space="preserve"> </w:t>
      </w:r>
      <w:r w:rsidR="00EF165B" w:rsidRPr="00992EB1">
        <w:rPr>
          <w:rFonts w:ascii="Arial" w:hAnsi="Arial" w:cs="Arial"/>
          <w:sz w:val="20"/>
          <w:szCs w:val="22"/>
        </w:rPr>
        <w:t>na wózkach inwalidzkich ręcznych z dużymi tylnymi kołami.</w:t>
      </w:r>
      <w:r>
        <w:rPr>
          <w:rFonts w:ascii="Arial" w:hAnsi="Arial" w:cs="Arial"/>
          <w:sz w:val="20"/>
          <w:szCs w:val="22"/>
        </w:rPr>
        <w:t xml:space="preserve"> </w:t>
      </w:r>
      <w:r w:rsidR="00EF165B" w:rsidRPr="00992EB1">
        <w:rPr>
          <w:rFonts w:ascii="Arial" w:hAnsi="Arial" w:cs="Arial"/>
          <w:sz w:val="20"/>
          <w:szCs w:val="22"/>
        </w:rPr>
        <w:t xml:space="preserve">W standardzie </w:t>
      </w:r>
      <w:proofErr w:type="spellStart"/>
      <w:r w:rsidR="00EF165B" w:rsidRPr="00992EB1">
        <w:rPr>
          <w:rFonts w:ascii="Arial" w:hAnsi="Arial" w:cs="Arial"/>
          <w:sz w:val="20"/>
          <w:szCs w:val="22"/>
        </w:rPr>
        <w:t>schodołaz</w:t>
      </w:r>
      <w:proofErr w:type="spellEnd"/>
      <w:r w:rsidR="00EF165B" w:rsidRPr="00992EB1">
        <w:rPr>
          <w:rFonts w:ascii="Arial" w:hAnsi="Arial" w:cs="Arial"/>
          <w:sz w:val="20"/>
          <w:szCs w:val="22"/>
        </w:rPr>
        <w:t xml:space="preserve"> gąsienicowy musi posiadać specjalną konstrukcję i elementy mocujące,</w:t>
      </w:r>
      <w:r w:rsidR="00D5542C">
        <w:rPr>
          <w:rFonts w:ascii="Arial" w:hAnsi="Arial" w:cs="Arial"/>
          <w:sz w:val="20"/>
          <w:szCs w:val="22"/>
        </w:rPr>
        <w:t xml:space="preserve"> </w:t>
      </w:r>
      <w:r w:rsidR="00EF165B" w:rsidRPr="00992EB1">
        <w:rPr>
          <w:rFonts w:ascii="Arial" w:hAnsi="Arial" w:cs="Arial"/>
          <w:sz w:val="20"/>
          <w:szCs w:val="22"/>
        </w:rPr>
        <w:t>które pozwalają</w:t>
      </w:r>
      <w:r w:rsidR="00CB0ACE">
        <w:rPr>
          <w:rFonts w:ascii="Arial" w:hAnsi="Arial" w:cs="Arial"/>
          <w:sz w:val="20"/>
          <w:szCs w:val="22"/>
        </w:rPr>
        <w:t xml:space="preserve"> </w:t>
      </w:r>
      <w:r w:rsidR="00EF165B" w:rsidRPr="00992EB1">
        <w:rPr>
          <w:rFonts w:ascii="Arial" w:hAnsi="Arial" w:cs="Arial"/>
          <w:sz w:val="20"/>
          <w:szCs w:val="22"/>
        </w:rPr>
        <w:t>na zamontowanie</w:t>
      </w:r>
      <w:r>
        <w:rPr>
          <w:rFonts w:ascii="Arial" w:hAnsi="Arial" w:cs="Arial"/>
          <w:sz w:val="20"/>
          <w:szCs w:val="22"/>
        </w:rPr>
        <w:t xml:space="preserve"> </w:t>
      </w:r>
      <w:r w:rsidR="00EF165B" w:rsidRPr="00992EB1">
        <w:rPr>
          <w:rFonts w:ascii="Arial" w:hAnsi="Arial" w:cs="Arial"/>
          <w:sz w:val="20"/>
          <w:szCs w:val="22"/>
        </w:rPr>
        <w:t>na urządzeniu 95% rodzajów wózków inwalidzkich ręcznych. Wyjątek mogą stanowić wózki</w:t>
      </w:r>
      <w:r>
        <w:rPr>
          <w:rFonts w:ascii="Arial" w:hAnsi="Arial" w:cs="Arial"/>
          <w:sz w:val="20"/>
          <w:szCs w:val="22"/>
        </w:rPr>
        <w:t xml:space="preserve"> </w:t>
      </w:r>
      <w:r w:rsidR="00EF165B" w:rsidRPr="00992EB1">
        <w:rPr>
          <w:rFonts w:ascii="Arial" w:hAnsi="Arial" w:cs="Arial"/>
          <w:sz w:val="20"/>
          <w:szCs w:val="22"/>
        </w:rPr>
        <w:t>do aktywnej rehabilitacji, wózki z małymi kołami tylnymi</w:t>
      </w:r>
      <w:r w:rsidR="00CB0ACE">
        <w:rPr>
          <w:rFonts w:ascii="Arial" w:hAnsi="Arial" w:cs="Arial"/>
          <w:sz w:val="20"/>
          <w:szCs w:val="22"/>
        </w:rPr>
        <w:t xml:space="preserve">                 </w:t>
      </w:r>
      <w:r w:rsidR="00EF165B" w:rsidRPr="00992EB1">
        <w:rPr>
          <w:rFonts w:ascii="Arial" w:hAnsi="Arial" w:cs="Arial"/>
          <w:sz w:val="20"/>
          <w:szCs w:val="22"/>
        </w:rPr>
        <w:t xml:space="preserve"> oraz wózki</w:t>
      </w:r>
      <w:r w:rsidR="00FB2D34">
        <w:rPr>
          <w:rFonts w:ascii="Arial" w:hAnsi="Arial" w:cs="Arial"/>
          <w:sz w:val="20"/>
          <w:szCs w:val="22"/>
        </w:rPr>
        <w:t xml:space="preserve"> </w:t>
      </w:r>
      <w:r w:rsidR="00EF165B" w:rsidRPr="00992EB1">
        <w:rPr>
          <w:rFonts w:ascii="Arial" w:hAnsi="Arial" w:cs="Arial"/>
          <w:sz w:val="20"/>
          <w:szCs w:val="22"/>
        </w:rPr>
        <w:t>o szerokości powyżej 50 cm.</w:t>
      </w:r>
    </w:p>
    <w:p w14:paraId="3BEA6B66" w14:textId="77777777" w:rsidR="00992EB1" w:rsidRDefault="00992EB1" w:rsidP="00EF165B">
      <w:pPr>
        <w:suppressLineNumbers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u w:val="single"/>
          <w:lang w:eastAsia="zh-CN" w:bidi="hi-IN"/>
        </w:rPr>
      </w:pPr>
    </w:p>
    <w:p w14:paraId="3AEF4361" w14:textId="77777777" w:rsidR="00BC19C2" w:rsidRDefault="00BC19C2" w:rsidP="00BC19C2">
      <w:pPr>
        <w:pStyle w:val="TableContents"/>
        <w:jc w:val="both"/>
        <w:rPr>
          <w:rFonts w:ascii="Arial" w:hAnsi="Arial" w:cs="Arial"/>
          <w:sz w:val="20"/>
          <w:szCs w:val="20"/>
          <w:u w:val="single"/>
        </w:rPr>
      </w:pPr>
      <w:r w:rsidRPr="00605937">
        <w:rPr>
          <w:rFonts w:ascii="Arial" w:hAnsi="Arial" w:cs="Arial"/>
          <w:sz w:val="20"/>
          <w:szCs w:val="20"/>
          <w:u w:val="single"/>
        </w:rPr>
        <w:t>Parametry</w:t>
      </w:r>
      <w:r>
        <w:rPr>
          <w:rFonts w:ascii="Arial" w:hAnsi="Arial" w:cs="Arial"/>
          <w:sz w:val="20"/>
          <w:szCs w:val="20"/>
          <w:u w:val="single"/>
        </w:rPr>
        <w:t xml:space="preserve"> urządzenia:</w:t>
      </w:r>
    </w:p>
    <w:p w14:paraId="07F8AB52" w14:textId="77777777" w:rsidR="00BC19C2" w:rsidRDefault="00BC19C2" w:rsidP="00BC19C2">
      <w:pPr>
        <w:pStyle w:val="TableContents"/>
        <w:jc w:val="both"/>
        <w:rPr>
          <w:rFonts w:ascii="Arial" w:hAnsi="Arial" w:cs="Arial"/>
          <w:sz w:val="20"/>
          <w:szCs w:val="20"/>
        </w:rPr>
      </w:pPr>
      <w:bookmarkStart w:id="2" w:name="_Hlk52264717"/>
      <w:r>
        <w:rPr>
          <w:rFonts w:ascii="Arial" w:hAnsi="Arial" w:cs="Arial"/>
          <w:sz w:val="20"/>
          <w:szCs w:val="20"/>
        </w:rPr>
        <w:t>- wysokość stopnia, które pokona urządzenie – min. 13,5 cm, max. 18 cm;</w:t>
      </w:r>
    </w:p>
    <w:p w14:paraId="69D11C6A" w14:textId="77777777" w:rsidR="00BC19C2" w:rsidRDefault="00BC19C2" w:rsidP="00BC19C2">
      <w:pPr>
        <w:pStyle w:val="TableContents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szerokość stopnia- min. 27,8 cm, max. 35,3 cm;</w:t>
      </w:r>
    </w:p>
    <w:p w14:paraId="163BEE1F" w14:textId="77777777" w:rsidR="00BC19C2" w:rsidRDefault="00BC19C2" w:rsidP="00BC19C2">
      <w:pPr>
        <w:pStyle w:val="TableContents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możliwość manewrowania na spoczniku o wymiarach</w:t>
      </w:r>
      <w:r w:rsidRPr="00605937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120</w:t>
      </w:r>
      <w:r w:rsidRPr="00605937">
        <w:rPr>
          <w:rFonts w:ascii="Arial" w:hAnsi="Arial" w:cs="Arial"/>
          <w:sz w:val="20"/>
          <w:szCs w:val="20"/>
        </w:rPr>
        <w:t>x1</w:t>
      </w:r>
      <w:r>
        <w:rPr>
          <w:rFonts w:ascii="Arial" w:hAnsi="Arial" w:cs="Arial"/>
          <w:sz w:val="20"/>
          <w:szCs w:val="20"/>
        </w:rPr>
        <w:t>50 cm;</w:t>
      </w:r>
    </w:p>
    <w:p w14:paraId="142AC60C" w14:textId="77777777" w:rsidR="00BC19C2" w:rsidRDefault="00BC19C2" w:rsidP="00BC19C2">
      <w:pPr>
        <w:pStyle w:val="TableContents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2A5077">
        <w:rPr>
          <w:rFonts w:ascii="Arial" w:hAnsi="Arial" w:cs="Arial"/>
          <w:sz w:val="20"/>
          <w:szCs w:val="20"/>
        </w:rPr>
        <w:t>maksymalne nachylenie schodów- min. 35 stopni;</w:t>
      </w:r>
    </w:p>
    <w:p w14:paraId="47FC8955" w14:textId="77777777" w:rsidR="00BC19C2" w:rsidRPr="002A5077" w:rsidRDefault="00BC19C2" w:rsidP="00BC19C2">
      <w:pPr>
        <w:pStyle w:val="TableContents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waga urządzenia do 60 kg;</w:t>
      </w:r>
    </w:p>
    <w:bookmarkEnd w:id="2"/>
    <w:p w14:paraId="3E2D6CF4" w14:textId="77777777" w:rsidR="00BC19C2" w:rsidRDefault="00BC19C2" w:rsidP="00BC19C2">
      <w:pPr>
        <w:pStyle w:val="TableContents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605937">
        <w:rPr>
          <w:rFonts w:ascii="Arial" w:hAnsi="Arial" w:cs="Arial"/>
          <w:sz w:val="20"/>
          <w:szCs w:val="20"/>
        </w:rPr>
        <w:t>ładowarka</w:t>
      </w:r>
      <w:r>
        <w:rPr>
          <w:rFonts w:ascii="Arial" w:hAnsi="Arial" w:cs="Arial"/>
          <w:sz w:val="20"/>
          <w:szCs w:val="20"/>
        </w:rPr>
        <w:t>;</w:t>
      </w:r>
    </w:p>
    <w:p w14:paraId="6FB995C5" w14:textId="77777777" w:rsidR="00BC19C2" w:rsidRDefault="00BC19C2" w:rsidP="00BC19C2">
      <w:pPr>
        <w:pStyle w:val="TableContents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bezobsługowy akumulator;</w:t>
      </w:r>
    </w:p>
    <w:p w14:paraId="3DB38B32" w14:textId="77777777" w:rsidR="00BC19C2" w:rsidRDefault="00BC19C2" w:rsidP="00BC19C2">
      <w:pPr>
        <w:pStyle w:val="TableContents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605937">
        <w:rPr>
          <w:rFonts w:ascii="Arial" w:hAnsi="Arial" w:cs="Arial"/>
          <w:sz w:val="20"/>
          <w:szCs w:val="20"/>
        </w:rPr>
        <w:t>sygnalizacja stanu naładowania</w:t>
      </w:r>
      <w:r>
        <w:rPr>
          <w:rFonts w:ascii="Arial" w:hAnsi="Arial" w:cs="Arial"/>
          <w:sz w:val="20"/>
          <w:szCs w:val="20"/>
        </w:rPr>
        <w:t>;</w:t>
      </w:r>
    </w:p>
    <w:p w14:paraId="2BEFD4E8" w14:textId="77777777" w:rsidR="00BC19C2" w:rsidRPr="007A1260" w:rsidRDefault="00BC19C2" w:rsidP="00BC19C2">
      <w:pPr>
        <w:pStyle w:val="TableContents"/>
        <w:jc w:val="both"/>
        <w:rPr>
          <w:rFonts w:ascii="Arial" w:hAnsi="Arial" w:cs="Arial"/>
          <w:color w:val="FF0000"/>
          <w:sz w:val="20"/>
          <w:szCs w:val="20"/>
        </w:rPr>
      </w:pPr>
      <w:r w:rsidRPr="007A1260">
        <w:rPr>
          <w:rFonts w:ascii="Arial" w:hAnsi="Arial" w:cs="Arial"/>
          <w:color w:val="FF0000"/>
          <w:sz w:val="20"/>
          <w:szCs w:val="20"/>
        </w:rPr>
        <w:t xml:space="preserve">- </w:t>
      </w:r>
      <w:bookmarkStart w:id="3" w:name="_Hlk52264749"/>
      <w:r w:rsidRPr="007A1260">
        <w:rPr>
          <w:rFonts w:ascii="Arial" w:hAnsi="Arial" w:cs="Arial"/>
          <w:sz w:val="20"/>
          <w:szCs w:val="20"/>
        </w:rPr>
        <w:t>minimalny udźwig urządzenia- 130 kg;</w:t>
      </w:r>
      <w:bookmarkEnd w:id="3"/>
    </w:p>
    <w:p w14:paraId="2AC796A8" w14:textId="77777777" w:rsidR="00BC19C2" w:rsidRDefault="00BC19C2" w:rsidP="00BC19C2">
      <w:pPr>
        <w:pStyle w:val="TableContents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605937">
        <w:rPr>
          <w:rFonts w:ascii="Arial" w:hAnsi="Arial" w:cs="Arial"/>
          <w:sz w:val="20"/>
          <w:szCs w:val="20"/>
        </w:rPr>
        <w:t>zatrzymanie urzą</w:t>
      </w:r>
      <w:r>
        <w:rPr>
          <w:rFonts w:ascii="Arial" w:hAnsi="Arial" w:cs="Arial"/>
          <w:sz w:val="20"/>
          <w:szCs w:val="20"/>
        </w:rPr>
        <w:t xml:space="preserve">dzenia w przypadkach zagrożenia </w:t>
      </w:r>
      <w:r w:rsidRPr="00605937">
        <w:rPr>
          <w:rFonts w:ascii="Arial" w:hAnsi="Arial" w:cs="Arial"/>
          <w:sz w:val="20"/>
          <w:szCs w:val="20"/>
        </w:rPr>
        <w:t>za pomocą przycisku STOP</w:t>
      </w:r>
      <w:r>
        <w:rPr>
          <w:rFonts w:ascii="Arial" w:hAnsi="Arial" w:cs="Arial"/>
          <w:sz w:val="20"/>
          <w:szCs w:val="20"/>
        </w:rPr>
        <w:t>;</w:t>
      </w:r>
    </w:p>
    <w:p w14:paraId="45EB84B8" w14:textId="77777777" w:rsidR="00BC19C2" w:rsidRDefault="00BC19C2" w:rsidP="00BC19C2">
      <w:pPr>
        <w:pStyle w:val="TableContents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antypoślizgowy uchwyt;</w:t>
      </w:r>
    </w:p>
    <w:p w14:paraId="774F70F0" w14:textId="77777777" w:rsidR="00BC19C2" w:rsidRDefault="00BC19C2" w:rsidP="00BC19C2">
      <w:pPr>
        <w:pStyle w:val="TableContents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zabezpieczenia: kontrola prędkości, pas bezpieczeństwa, zaczepy zabezpieczające wózek;</w:t>
      </w:r>
    </w:p>
    <w:p w14:paraId="3DACAF2F" w14:textId="11C28B2F" w:rsidR="00BC19C2" w:rsidRDefault="00BC19C2" w:rsidP="00BC19C2">
      <w:pPr>
        <w:pStyle w:val="TableContents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gąsienice wykonane z gumy trudnościeralnej, zapewniające przyczepność i nie pozostawiające śladów </w:t>
      </w:r>
      <w:r w:rsidR="00791B77"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>na powierzchni schodów.</w:t>
      </w:r>
    </w:p>
    <w:p w14:paraId="25E6E1D7" w14:textId="242BAA41" w:rsidR="00FB2D34" w:rsidRDefault="00FB2D34" w:rsidP="00F368FB">
      <w:pPr>
        <w:suppressAutoHyphens/>
        <w:spacing w:after="200"/>
        <w:jc w:val="both"/>
        <w:rPr>
          <w:rFonts w:ascii="Arial" w:hAnsi="Arial" w:cs="Arial"/>
          <w:szCs w:val="22"/>
        </w:rPr>
      </w:pPr>
    </w:p>
    <w:p w14:paraId="4F682DDD" w14:textId="29E7CD28" w:rsidR="00FB2D34" w:rsidRPr="0015014C" w:rsidRDefault="00FB2D34" w:rsidP="00F368FB">
      <w:pPr>
        <w:suppressAutoHyphens/>
        <w:spacing w:after="200"/>
        <w:jc w:val="both"/>
        <w:rPr>
          <w:rFonts w:ascii="Arial" w:hAnsi="Arial" w:cs="Arial"/>
          <w:szCs w:val="22"/>
        </w:rPr>
      </w:pPr>
    </w:p>
    <w:bookmarkEnd w:id="0"/>
    <w:bookmarkEnd w:id="1"/>
    <w:p w14:paraId="21479B4B" w14:textId="77777777" w:rsidR="004D69A2" w:rsidRPr="0094288A" w:rsidRDefault="004D69A2" w:rsidP="005406C0">
      <w:pPr>
        <w:pStyle w:val="Tekstpodstawowywcity"/>
        <w:numPr>
          <w:ilvl w:val="0"/>
          <w:numId w:val="17"/>
        </w:numPr>
        <w:tabs>
          <w:tab w:val="num" w:pos="720"/>
        </w:tabs>
        <w:spacing w:before="120"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94288A">
        <w:rPr>
          <w:rFonts w:ascii="Arial" w:hAnsi="Arial" w:cs="Arial"/>
          <w:sz w:val="20"/>
          <w:szCs w:val="20"/>
        </w:rPr>
        <w:t>Zakres zadania obejmuje również:</w:t>
      </w:r>
    </w:p>
    <w:p w14:paraId="302A3E1F" w14:textId="5CA43D72" w:rsidR="00E86EFC" w:rsidRDefault="00CB4203" w:rsidP="00FB2D34">
      <w:pPr>
        <w:pStyle w:val="Nagwek"/>
        <w:numPr>
          <w:ilvl w:val="0"/>
          <w:numId w:val="32"/>
        </w:numPr>
        <w:spacing w:line="276" w:lineRule="auto"/>
        <w:ind w:right="22"/>
        <w:jc w:val="both"/>
        <w:rPr>
          <w:rFonts w:ascii="Arial" w:hAnsi="Arial" w:cs="Arial"/>
        </w:rPr>
      </w:pPr>
      <w:r w:rsidRPr="0094288A">
        <w:rPr>
          <w:rFonts w:ascii="Arial" w:hAnsi="Arial" w:cs="Arial"/>
        </w:rPr>
        <w:t>dostawę urządze</w:t>
      </w:r>
      <w:r w:rsidR="00E86EFC" w:rsidRPr="0094288A">
        <w:rPr>
          <w:rFonts w:ascii="Arial" w:hAnsi="Arial" w:cs="Arial"/>
        </w:rPr>
        <w:t>nia</w:t>
      </w:r>
      <w:r w:rsidRPr="0094288A">
        <w:rPr>
          <w:rFonts w:ascii="Arial" w:hAnsi="Arial" w:cs="Arial"/>
        </w:rPr>
        <w:t xml:space="preserve"> </w:t>
      </w:r>
      <w:r w:rsidR="00E86EFC" w:rsidRPr="0094288A">
        <w:rPr>
          <w:rFonts w:ascii="Arial" w:hAnsi="Arial" w:cs="Arial"/>
        </w:rPr>
        <w:t>do budynku Centrum Rozwoju Rodziny przy ul. Park Hutniczy 8 w Zabrzu</w:t>
      </w:r>
      <w:r w:rsidRPr="0094288A">
        <w:rPr>
          <w:rFonts w:ascii="Arial" w:hAnsi="Arial" w:cs="Arial"/>
        </w:rPr>
        <w:t>,</w:t>
      </w:r>
    </w:p>
    <w:p w14:paraId="23D62D4F" w14:textId="038B9581" w:rsidR="00F70AEA" w:rsidRPr="0094288A" w:rsidRDefault="00F70AEA" w:rsidP="00FB2D34">
      <w:pPr>
        <w:pStyle w:val="Nagwek"/>
        <w:numPr>
          <w:ilvl w:val="0"/>
          <w:numId w:val="32"/>
        </w:numPr>
        <w:spacing w:line="276" w:lineRule="auto"/>
        <w:ind w:right="2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przeszkolenie </w:t>
      </w:r>
      <w:r w:rsidRPr="005D093F">
        <w:rPr>
          <w:rFonts w:ascii="Arial" w:hAnsi="Arial" w:cs="Arial"/>
        </w:rPr>
        <w:t>pracowników w zakresie obs</w:t>
      </w:r>
      <w:r>
        <w:rPr>
          <w:rFonts w:ascii="Arial" w:hAnsi="Arial" w:cs="Arial"/>
        </w:rPr>
        <w:t>ługi i eksploatacji urządzenia.</w:t>
      </w:r>
    </w:p>
    <w:p w14:paraId="35D48DBD" w14:textId="17274F6F" w:rsidR="008F4F84" w:rsidRDefault="008F4F84" w:rsidP="00FB2D34">
      <w:pPr>
        <w:pStyle w:val="Tekstpodstawowywcity"/>
        <w:spacing w:line="276" w:lineRule="auto"/>
        <w:ind w:left="0" w:right="22"/>
        <w:rPr>
          <w:rFonts w:ascii="Arial" w:hAnsi="Arial" w:cs="Arial"/>
          <w:b/>
          <w:bCs/>
          <w:sz w:val="20"/>
          <w:szCs w:val="22"/>
        </w:rPr>
      </w:pPr>
    </w:p>
    <w:p w14:paraId="5A1F01D5" w14:textId="77777777" w:rsidR="0094288A" w:rsidRDefault="0094288A" w:rsidP="00FB2D34">
      <w:pPr>
        <w:pStyle w:val="Tekstpodstawowywcity"/>
        <w:spacing w:line="276" w:lineRule="auto"/>
        <w:ind w:left="0" w:right="22"/>
        <w:rPr>
          <w:rFonts w:ascii="Arial" w:hAnsi="Arial" w:cs="Arial"/>
          <w:b/>
          <w:bCs/>
          <w:sz w:val="20"/>
          <w:szCs w:val="22"/>
        </w:rPr>
      </w:pPr>
    </w:p>
    <w:p w14:paraId="24AD9562" w14:textId="367B5E11" w:rsidR="004D69A2" w:rsidRDefault="004D69A2" w:rsidP="007141E4">
      <w:pPr>
        <w:pStyle w:val="Tekstpodstawowywcity"/>
        <w:spacing w:line="276" w:lineRule="auto"/>
        <w:ind w:left="709" w:right="22" w:hanging="709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2</w:t>
      </w:r>
    </w:p>
    <w:p w14:paraId="324896F6" w14:textId="47F789C4" w:rsidR="004D69A2" w:rsidRDefault="004D69A2" w:rsidP="007141E4">
      <w:pPr>
        <w:pStyle w:val="Tekstpodstawowywcity"/>
        <w:spacing w:line="276" w:lineRule="auto"/>
        <w:ind w:left="120" w:right="20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Podstawa realizacji</w:t>
      </w:r>
    </w:p>
    <w:p w14:paraId="7E6CFB1E" w14:textId="77777777" w:rsidR="00A27BFA" w:rsidRDefault="00A27BFA" w:rsidP="007141E4">
      <w:pPr>
        <w:pStyle w:val="Tekstpodstawowywcity"/>
        <w:spacing w:line="276" w:lineRule="auto"/>
        <w:ind w:left="120" w:right="202"/>
        <w:jc w:val="center"/>
        <w:rPr>
          <w:rFonts w:ascii="Arial" w:hAnsi="Arial" w:cs="Arial"/>
          <w:b/>
          <w:bCs/>
          <w:sz w:val="20"/>
          <w:szCs w:val="22"/>
        </w:rPr>
      </w:pPr>
    </w:p>
    <w:p w14:paraId="25D42459" w14:textId="77777777" w:rsidR="004D69A2" w:rsidRDefault="004D69A2" w:rsidP="005406C0">
      <w:pPr>
        <w:pStyle w:val="Tekstpodstawowywcity"/>
        <w:numPr>
          <w:ilvl w:val="0"/>
          <w:numId w:val="37"/>
        </w:numPr>
        <w:spacing w:line="276" w:lineRule="auto"/>
        <w:ind w:left="426" w:right="-108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zobowiązuje się zrealizować przedmiot umowy zgodnie z opisem zawartym w niniejszej umowie oraz zgodnie z:</w:t>
      </w:r>
    </w:p>
    <w:p w14:paraId="56834106" w14:textId="77777777" w:rsidR="004D69A2" w:rsidRDefault="004D69A2" w:rsidP="005406C0">
      <w:pPr>
        <w:pStyle w:val="Tekstpodstawowywcity"/>
        <w:numPr>
          <w:ilvl w:val="1"/>
          <w:numId w:val="35"/>
        </w:numPr>
        <w:spacing w:line="276" w:lineRule="auto"/>
        <w:ind w:right="-11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ofertą Wykonawcy</w:t>
      </w:r>
      <w:r w:rsidR="00762F4F">
        <w:rPr>
          <w:rFonts w:ascii="Arial" w:hAnsi="Arial" w:cs="Arial"/>
          <w:sz w:val="20"/>
          <w:szCs w:val="22"/>
        </w:rPr>
        <w:t>;</w:t>
      </w:r>
    </w:p>
    <w:p w14:paraId="04626318" w14:textId="4368DA48" w:rsidR="004D69A2" w:rsidRDefault="004D69A2" w:rsidP="005406C0">
      <w:pPr>
        <w:pStyle w:val="Tekstpodstawowywcity"/>
        <w:numPr>
          <w:ilvl w:val="1"/>
          <w:numId w:val="35"/>
        </w:numPr>
        <w:spacing w:line="276" w:lineRule="auto"/>
        <w:ind w:right="-11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warunkami określonymi w </w:t>
      </w:r>
      <w:r w:rsidR="00452FB6">
        <w:rPr>
          <w:rFonts w:ascii="Arial" w:hAnsi="Arial" w:cs="Arial"/>
          <w:sz w:val="20"/>
          <w:szCs w:val="22"/>
        </w:rPr>
        <w:t>Zapytaniu Ofertowym</w:t>
      </w:r>
      <w:r w:rsidR="00762F4F">
        <w:rPr>
          <w:rFonts w:ascii="Arial" w:hAnsi="Arial" w:cs="Arial"/>
          <w:sz w:val="20"/>
          <w:szCs w:val="22"/>
        </w:rPr>
        <w:t>;</w:t>
      </w:r>
    </w:p>
    <w:p w14:paraId="7C1367AA" w14:textId="240D781C" w:rsidR="004D69A2" w:rsidRDefault="004D69A2" w:rsidP="005406C0">
      <w:pPr>
        <w:pStyle w:val="Tekstpodstawowywcity"/>
        <w:numPr>
          <w:ilvl w:val="1"/>
          <w:numId w:val="35"/>
        </w:numPr>
        <w:tabs>
          <w:tab w:val="left" w:pos="180"/>
        </w:tabs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wymaganiami wynikającymi z obowiązujących przepisów prawa, </w:t>
      </w:r>
      <w:r w:rsidR="00925EC1">
        <w:rPr>
          <w:rFonts w:ascii="Arial" w:hAnsi="Arial" w:cs="Arial"/>
          <w:sz w:val="20"/>
          <w:szCs w:val="22"/>
        </w:rPr>
        <w:t>n</w:t>
      </w:r>
      <w:r>
        <w:rPr>
          <w:rFonts w:ascii="Arial" w:hAnsi="Arial" w:cs="Arial"/>
          <w:sz w:val="20"/>
          <w:szCs w:val="22"/>
        </w:rPr>
        <w:t>orm i aprobat technicznych;</w:t>
      </w:r>
    </w:p>
    <w:p w14:paraId="0F7CEA0F" w14:textId="55381822" w:rsidR="004D69A2" w:rsidRDefault="004D69A2" w:rsidP="005406C0">
      <w:pPr>
        <w:pStyle w:val="Tekstpodstawowywcity"/>
        <w:numPr>
          <w:ilvl w:val="1"/>
          <w:numId w:val="35"/>
        </w:numPr>
        <w:tabs>
          <w:tab w:val="left" w:pos="180"/>
        </w:tabs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zasadami rzetelnej wiedzy technicznej i ustalonymi zwyczajami;</w:t>
      </w:r>
    </w:p>
    <w:p w14:paraId="6402B820" w14:textId="136A534A" w:rsidR="00925EC1" w:rsidRDefault="00925EC1" w:rsidP="005406C0">
      <w:pPr>
        <w:pStyle w:val="Tekstpodstawowywcity"/>
        <w:numPr>
          <w:ilvl w:val="1"/>
          <w:numId w:val="35"/>
        </w:numPr>
        <w:tabs>
          <w:tab w:val="left" w:pos="180"/>
        </w:tabs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opisem zawartym w niniejszej umowie.</w:t>
      </w:r>
    </w:p>
    <w:p w14:paraId="202EF076" w14:textId="508A5338" w:rsidR="00E32C9F" w:rsidRDefault="00E32C9F" w:rsidP="005406C0">
      <w:pPr>
        <w:pStyle w:val="Tekstpodstawowywcity"/>
        <w:numPr>
          <w:ilvl w:val="0"/>
          <w:numId w:val="37"/>
        </w:numPr>
        <w:spacing w:line="276" w:lineRule="auto"/>
        <w:ind w:left="426" w:right="-108" w:hanging="426"/>
        <w:jc w:val="both"/>
        <w:rPr>
          <w:rFonts w:ascii="Arial" w:hAnsi="Arial" w:cs="Arial"/>
          <w:sz w:val="20"/>
          <w:szCs w:val="22"/>
        </w:rPr>
      </w:pPr>
      <w:r w:rsidRPr="00925EC1">
        <w:rPr>
          <w:rFonts w:ascii="Arial" w:hAnsi="Arial" w:cs="Arial"/>
          <w:sz w:val="20"/>
          <w:szCs w:val="22"/>
        </w:rPr>
        <w:t xml:space="preserve">Dostarczone </w:t>
      </w:r>
      <w:r w:rsidR="00F368FB" w:rsidRPr="00925EC1">
        <w:rPr>
          <w:rFonts w:ascii="Arial" w:hAnsi="Arial" w:cs="Arial"/>
          <w:sz w:val="20"/>
        </w:rPr>
        <w:t>urządz</w:t>
      </w:r>
      <w:r w:rsidRPr="00925EC1">
        <w:rPr>
          <w:rFonts w:ascii="Arial" w:hAnsi="Arial" w:cs="Arial"/>
          <w:sz w:val="20"/>
        </w:rPr>
        <w:t>enie musi</w:t>
      </w:r>
      <w:r w:rsidRPr="00925EC1">
        <w:rPr>
          <w:rFonts w:ascii="Arial" w:hAnsi="Arial" w:cs="Arial"/>
          <w:sz w:val="20"/>
          <w:szCs w:val="22"/>
        </w:rPr>
        <w:t xml:space="preserve"> być fabrycznie nowe, nieużywane, kompletne, w pełni sprawne, dopuszczone do użytkowania zgodnie z </w:t>
      </w:r>
      <w:r w:rsidR="00FB2D34" w:rsidRPr="00925EC1">
        <w:rPr>
          <w:rFonts w:ascii="Arial" w:hAnsi="Arial" w:cs="Arial"/>
          <w:sz w:val="20"/>
          <w:szCs w:val="22"/>
        </w:rPr>
        <w:t>jego</w:t>
      </w:r>
      <w:r w:rsidRPr="00925EC1">
        <w:rPr>
          <w:rFonts w:ascii="Arial" w:hAnsi="Arial" w:cs="Arial"/>
          <w:sz w:val="20"/>
          <w:szCs w:val="22"/>
        </w:rPr>
        <w:t xml:space="preserve"> przeznaczeniem.</w:t>
      </w:r>
    </w:p>
    <w:p w14:paraId="2A5DA20A" w14:textId="489C0803" w:rsidR="00DA373A" w:rsidRDefault="004D69A2" w:rsidP="007D7865">
      <w:pPr>
        <w:pStyle w:val="Tekstpodstawowywcity"/>
        <w:numPr>
          <w:ilvl w:val="0"/>
          <w:numId w:val="37"/>
        </w:numPr>
        <w:spacing w:line="276" w:lineRule="auto"/>
        <w:ind w:left="426" w:right="-108" w:hanging="426"/>
        <w:jc w:val="both"/>
        <w:rPr>
          <w:rFonts w:ascii="Arial" w:hAnsi="Arial" w:cs="Arial"/>
          <w:sz w:val="20"/>
          <w:szCs w:val="22"/>
        </w:rPr>
      </w:pPr>
      <w:r w:rsidRPr="007D7865">
        <w:rPr>
          <w:rFonts w:ascii="Arial" w:hAnsi="Arial" w:cs="Arial"/>
          <w:sz w:val="20"/>
          <w:szCs w:val="22"/>
        </w:rPr>
        <w:t>Wykonawca ma obowiązek dostarczyć urządzenia na własny koszt i ryzyko</w:t>
      </w:r>
      <w:r w:rsidR="007D7865" w:rsidRPr="007D7865">
        <w:rPr>
          <w:rFonts w:ascii="Arial" w:hAnsi="Arial" w:cs="Arial"/>
          <w:sz w:val="20"/>
          <w:szCs w:val="22"/>
        </w:rPr>
        <w:t xml:space="preserve"> do budynku Centrum Rozwoju Rodziny przy ul. Park Hutniczy 8 w Zabrzu</w:t>
      </w:r>
      <w:r w:rsidR="00762F4F" w:rsidRPr="007D7865">
        <w:rPr>
          <w:rFonts w:ascii="Arial" w:hAnsi="Arial" w:cs="Arial"/>
          <w:sz w:val="20"/>
          <w:szCs w:val="22"/>
        </w:rPr>
        <w:t>.</w:t>
      </w:r>
      <w:r w:rsidRPr="007D7865">
        <w:rPr>
          <w:rFonts w:ascii="Arial" w:hAnsi="Arial" w:cs="Arial"/>
          <w:sz w:val="20"/>
          <w:szCs w:val="22"/>
        </w:rPr>
        <w:t xml:space="preserve"> </w:t>
      </w:r>
    </w:p>
    <w:p w14:paraId="521E9A9B" w14:textId="4C757604" w:rsidR="00791B77" w:rsidRPr="00127E57" w:rsidRDefault="004D69A2" w:rsidP="00127E57">
      <w:pPr>
        <w:pStyle w:val="Tekstpodstawowywcity"/>
        <w:numPr>
          <w:ilvl w:val="0"/>
          <w:numId w:val="37"/>
        </w:numPr>
        <w:spacing w:line="276" w:lineRule="auto"/>
        <w:ind w:left="426" w:right="-108" w:hanging="426"/>
        <w:jc w:val="both"/>
        <w:rPr>
          <w:rFonts w:ascii="Arial" w:hAnsi="Arial" w:cs="Arial"/>
          <w:sz w:val="20"/>
          <w:szCs w:val="22"/>
        </w:rPr>
      </w:pPr>
      <w:r w:rsidRPr="007D7865">
        <w:rPr>
          <w:rFonts w:ascii="Arial" w:hAnsi="Arial" w:cs="Arial"/>
          <w:sz w:val="20"/>
          <w:szCs w:val="22"/>
        </w:rPr>
        <w:t xml:space="preserve">Wykonawca ma obowiązek przedłożenia </w:t>
      </w:r>
      <w:r w:rsidR="00E86EFC" w:rsidRPr="007D7865">
        <w:rPr>
          <w:rFonts w:ascii="Arial" w:hAnsi="Arial" w:cs="Arial"/>
          <w:sz w:val="20"/>
          <w:szCs w:val="22"/>
        </w:rPr>
        <w:t>Zamawiającemu</w:t>
      </w:r>
      <w:r w:rsidRPr="007D7865">
        <w:rPr>
          <w:rFonts w:ascii="Arial" w:hAnsi="Arial" w:cs="Arial"/>
          <w:sz w:val="20"/>
          <w:szCs w:val="22"/>
        </w:rPr>
        <w:t xml:space="preserve"> wszelkich materiałów umożliwiających odbiór </w:t>
      </w:r>
      <w:r w:rsidR="007D7865">
        <w:rPr>
          <w:rFonts w:ascii="Arial" w:hAnsi="Arial" w:cs="Arial"/>
          <w:sz w:val="20"/>
          <w:szCs w:val="22"/>
        </w:rPr>
        <w:t>końcowy</w:t>
      </w:r>
      <w:r w:rsidRPr="007D7865">
        <w:rPr>
          <w:rFonts w:ascii="Arial" w:hAnsi="Arial" w:cs="Arial"/>
          <w:sz w:val="20"/>
          <w:szCs w:val="22"/>
        </w:rPr>
        <w:t>.</w:t>
      </w:r>
    </w:p>
    <w:p w14:paraId="73F6E0FD" w14:textId="1C2F1E4B" w:rsidR="004D69A2" w:rsidRPr="00B53A29" w:rsidRDefault="004D69A2" w:rsidP="008546FA">
      <w:pPr>
        <w:pStyle w:val="Tekstpodstawowywcity"/>
        <w:spacing w:before="120" w:line="276" w:lineRule="auto"/>
        <w:ind w:left="0" w:right="23" w:firstLine="357"/>
        <w:jc w:val="center"/>
        <w:rPr>
          <w:rFonts w:ascii="Arial" w:hAnsi="Arial" w:cs="Arial"/>
          <w:b/>
          <w:bCs/>
          <w:sz w:val="20"/>
          <w:szCs w:val="22"/>
        </w:rPr>
      </w:pPr>
      <w:r w:rsidRPr="00B53A29">
        <w:rPr>
          <w:rFonts w:ascii="Arial" w:hAnsi="Arial" w:cs="Arial"/>
          <w:b/>
          <w:bCs/>
          <w:sz w:val="20"/>
          <w:szCs w:val="22"/>
        </w:rPr>
        <w:t xml:space="preserve">§ </w:t>
      </w:r>
      <w:r w:rsidR="007D7865">
        <w:rPr>
          <w:rFonts w:ascii="Arial" w:hAnsi="Arial" w:cs="Arial"/>
          <w:b/>
          <w:bCs/>
          <w:sz w:val="20"/>
          <w:szCs w:val="22"/>
        </w:rPr>
        <w:t>3</w:t>
      </w:r>
    </w:p>
    <w:p w14:paraId="61224311" w14:textId="44BEF092" w:rsidR="004D69A2" w:rsidRDefault="004D69A2" w:rsidP="008546FA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B53A29">
        <w:rPr>
          <w:rFonts w:ascii="Arial" w:hAnsi="Arial" w:cs="Arial"/>
          <w:b/>
          <w:bCs/>
          <w:sz w:val="20"/>
          <w:szCs w:val="22"/>
        </w:rPr>
        <w:t>Terminy realizacji</w:t>
      </w:r>
    </w:p>
    <w:p w14:paraId="6C1FFC42" w14:textId="77777777" w:rsidR="00DA373A" w:rsidRPr="00B53A29" w:rsidRDefault="00DA373A" w:rsidP="008546FA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14:paraId="5781B6E4" w14:textId="3A277BC7" w:rsidR="004D69A2" w:rsidRPr="006E1559" w:rsidRDefault="00500263" w:rsidP="005406C0">
      <w:pPr>
        <w:pStyle w:val="Tekstpodstawowywcity"/>
        <w:numPr>
          <w:ilvl w:val="0"/>
          <w:numId w:val="2"/>
        </w:numPr>
        <w:spacing w:line="276" w:lineRule="auto"/>
        <w:ind w:right="-31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</w:t>
      </w:r>
      <w:r w:rsidR="004D69A2" w:rsidRPr="007C0E82">
        <w:rPr>
          <w:rFonts w:ascii="Arial" w:hAnsi="Arial" w:cs="Arial"/>
          <w:sz w:val="20"/>
          <w:szCs w:val="22"/>
        </w:rPr>
        <w:t xml:space="preserve">głoszenie gotowości do odbioru końcowego zadania </w:t>
      </w:r>
      <w:r w:rsidR="004D69A2" w:rsidRPr="00563DB3">
        <w:rPr>
          <w:rFonts w:ascii="Arial" w:hAnsi="Arial" w:cs="Arial"/>
          <w:b/>
          <w:bCs/>
          <w:sz w:val="20"/>
          <w:szCs w:val="22"/>
        </w:rPr>
        <w:t xml:space="preserve">nastąpi </w:t>
      </w:r>
      <w:r w:rsidR="00563DB3" w:rsidRPr="00563DB3">
        <w:rPr>
          <w:rFonts w:ascii="Arial" w:hAnsi="Arial" w:cs="Arial"/>
          <w:b/>
          <w:bCs/>
          <w:sz w:val="20"/>
          <w:szCs w:val="22"/>
        </w:rPr>
        <w:t>w terminie</w:t>
      </w:r>
      <w:r w:rsidR="00563DB3">
        <w:rPr>
          <w:rFonts w:ascii="Arial" w:hAnsi="Arial" w:cs="Arial"/>
          <w:b/>
          <w:bCs/>
          <w:sz w:val="20"/>
          <w:szCs w:val="22"/>
        </w:rPr>
        <w:t xml:space="preserve"> </w:t>
      </w:r>
      <w:r w:rsidR="006776A4" w:rsidRPr="006776A4">
        <w:rPr>
          <w:rFonts w:ascii="Arial" w:hAnsi="Arial" w:cs="Arial"/>
          <w:b/>
          <w:sz w:val="20"/>
          <w:szCs w:val="22"/>
        </w:rPr>
        <w:t xml:space="preserve">do </w:t>
      </w:r>
      <w:r w:rsidR="00B27AFF">
        <w:rPr>
          <w:rFonts w:ascii="Arial" w:hAnsi="Arial" w:cs="Arial"/>
          <w:b/>
          <w:sz w:val="20"/>
          <w:szCs w:val="22"/>
        </w:rPr>
        <w:t>2</w:t>
      </w:r>
      <w:r w:rsidR="00563DB3">
        <w:rPr>
          <w:rFonts w:ascii="Arial" w:hAnsi="Arial" w:cs="Arial"/>
          <w:b/>
          <w:sz w:val="20"/>
          <w:szCs w:val="22"/>
        </w:rPr>
        <w:t xml:space="preserve"> miesięcy od daty podpisania umowy.</w:t>
      </w:r>
    </w:p>
    <w:p w14:paraId="17C4621A" w14:textId="7F933AF0" w:rsidR="006E1559" w:rsidRPr="006E1559" w:rsidRDefault="006E1559" w:rsidP="006E1559">
      <w:pPr>
        <w:pStyle w:val="Tekstpodstawowywcity"/>
        <w:numPr>
          <w:ilvl w:val="0"/>
          <w:numId w:val="2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F14C5E">
        <w:rPr>
          <w:rFonts w:ascii="Arial" w:hAnsi="Arial" w:cs="Arial"/>
          <w:sz w:val="20"/>
          <w:szCs w:val="20"/>
        </w:rPr>
        <w:t xml:space="preserve">O terminie </w:t>
      </w:r>
      <w:r>
        <w:rPr>
          <w:rFonts w:ascii="Arial" w:hAnsi="Arial" w:cs="Arial"/>
          <w:sz w:val="20"/>
          <w:szCs w:val="20"/>
        </w:rPr>
        <w:t>dostawy Wykonawca ma obowiązek zawiadomić pisemnie</w:t>
      </w:r>
      <w:r w:rsidRPr="00F14C5E">
        <w:rPr>
          <w:rFonts w:ascii="Arial" w:hAnsi="Arial" w:cs="Arial"/>
          <w:sz w:val="20"/>
          <w:szCs w:val="20"/>
        </w:rPr>
        <w:t xml:space="preserve">, faxem lub drogą elektroniczną </w:t>
      </w:r>
      <w:r w:rsidRPr="006E1559">
        <w:rPr>
          <w:rFonts w:ascii="Arial" w:hAnsi="Arial" w:cs="Arial"/>
          <w:sz w:val="20"/>
          <w:szCs w:val="22"/>
        </w:rPr>
        <w:t xml:space="preserve">Zamawiającego  z co najmniej 2 dniowym wyprzedzeniem przed ustalonym terminem dostawy. </w:t>
      </w:r>
    </w:p>
    <w:p w14:paraId="26522405" w14:textId="3D9C2243" w:rsidR="004D69A2" w:rsidRDefault="004D69A2" w:rsidP="005406C0">
      <w:pPr>
        <w:pStyle w:val="Tekstpodstawowywcity"/>
        <w:numPr>
          <w:ilvl w:val="0"/>
          <w:numId w:val="2"/>
        </w:numPr>
        <w:spacing w:line="276" w:lineRule="auto"/>
        <w:ind w:right="22"/>
        <w:jc w:val="both"/>
        <w:rPr>
          <w:rFonts w:ascii="Arial" w:hAnsi="Arial" w:cs="Arial"/>
          <w:color w:val="FF0000"/>
          <w:sz w:val="20"/>
          <w:szCs w:val="22"/>
        </w:rPr>
      </w:pPr>
      <w:r w:rsidRPr="006E1559">
        <w:rPr>
          <w:rFonts w:ascii="Arial" w:hAnsi="Arial" w:cs="Arial"/>
          <w:sz w:val="20"/>
          <w:szCs w:val="22"/>
        </w:rPr>
        <w:t>Zamawiający ustali</w:t>
      </w:r>
      <w:r w:rsidRPr="006E1559">
        <w:rPr>
          <w:rFonts w:ascii="Arial" w:hAnsi="Arial" w:cs="Arial"/>
          <w:color w:val="FF0000"/>
          <w:sz w:val="20"/>
          <w:szCs w:val="22"/>
        </w:rPr>
        <w:t xml:space="preserve"> </w:t>
      </w:r>
      <w:r w:rsidRPr="00CB0ACE">
        <w:rPr>
          <w:rFonts w:ascii="Arial" w:hAnsi="Arial" w:cs="Arial"/>
          <w:sz w:val="20"/>
          <w:szCs w:val="22"/>
        </w:rPr>
        <w:t xml:space="preserve">datę rozpoczęcia czynności odbiorowych przez Komisję odbiorową w terminie </w:t>
      </w:r>
      <w:r w:rsidR="008159DD">
        <w:rPr>
          <w:rFonts w:ascii="Arial" w:hAnsi="Arial" w:cs="Arial"/>
          <w:sz w:val="20"/>
          <w:szCs w:val="22"/>
        </w:rPr>
        <w:t xml:space="preserve">                  </w:t>
      </w:r>
      <w:r w:rsidR="00CB0ACE" w:rsidRPr="00CB0ACE">
        <w:rPr>
          <w:rFonts w:ascii="Arial" w:hAnsi="Arial" w:cs="Arial"/>
          <w:sz w:val="20"/>
          <w:szCs w:val="22"/>
        </w:rPr>
        <w:t xml:space="preserve">do </w:t>
      </w:r>
      <w:r w:rsidR="006E1559" w:rsidRPr="00CB0ACE">
        <w:rPr>
          <w:rFonts w:ascii="Arial" w:hAnsi="Arial" w:cs="Arial"/>
          <w:sz w:val="20"/>
          <w:szCs w:val="22"/>
        </w:rPr>
        <w:t>2</w:t>
      </w:r>
      <w:r w:rsidRPr="00CB0ACE">
        <w:rPr>
          <w:rFonts w:ascii="Arial" w:hAnsi="Arial" w:cs="Arial"/>
          <w:sz w:val="20"/>
          <w:szCs w:val="22"/>
        </w:rPr>
        <w:t> dni kalendarzowych od daty otrzymania pisemnego zgłoszenia Wykonawcy gotowości do odbioru.</w:t>
      </w:r>
      <w:r w:rsidRPr="006E1559">
        <w:rPr>
          <w:rFonts w:ascii="Arial" w:hAnsi="Arial" w:cs="Arial"/>
          <w:color w:val="FF0000"/>
          <w:sz w:val="20"/>
          <w:szCs w:val="22"/>
        </w:rPr>
        <w:t xml:space="preserve"> </w:t>
      </w:r>
    </w:p>
    <w:p w14:paraId="66835877" w14:textId="096171CB" w:rsidR="006E1559" w:rsidRPr="006E1559" w:rsidRDefault="006E1559" w:rsidP="006E1559">
      <w:pPr>
        <w:pStyle w:val="Tekstpodstawowywcity"/>
        <w:numPr>
          <w:ilvl w:val="0"/>
          <w:numId w:val="2"/>
        </w:numPr>
        <w:spacing w:line="276" w:lineRule="auto"/>
        <w:ind w:right="22"/>
        <w:jc w:val="both"/>
        <w:rPr>
          <w:rFonts w:ascii="Arial" w:hAnsi="Arial" w:cs="Arial"/>
          <w:color w:val="FF0000"/>
          <w:sz w:val="20"/>
          <w:szCs w:val="22"/>
        </w:rPr>
      </w:pPr>
      <w:r w:rsidRPr="006E1559">
        <w:rPr>
          <w:rFonts w:ascii="Arial" w:hAnsi="Arial" w:cs="Arial"/>
          <w:sz w:val="20"/>
          <w:szCs w:val="20"/>
        </w:rPr>
        <w:t xml:space="preserve">Wykonawca zobowiązuje się do usunięcia wad, naprawy wadliwego elementu lub dostarczenia </w:t>
      </w:r>
      <w:r>
        <w:rPr>
          <w:rFonts w:ascii="Arial" w:hAnsi="Arial" w:cs="Arial"/>
          <w:sz w:val="20"/>
          <w:szCs w:val="20"/>
        </w:rPr>
        <w:t>urządzenia</w:t>
      </w:r>
      <w:r w:rsidRPr="006E1559">
        <w:rPr>
          <w:rFonts w:ascii="Arial" w:hAnsi="Arial" w:cs="Arial"/>
          <w:sz w:val="20"/>
          <w:szCs w:val="20"/>
        </w:rPr>
        <w:t xml:space="preserve"> bez wad, w terminie 14 dni od daty zgłoszenia wady.</w:t>
      </w:r>
    </w:p>
    <w:p w14:paraId="0572762C" w14:textId="76533FCA" w:rsidR="004D69A2" w:rsidRPr="009409AC" w:rsidRDefault="004D69A2" w:rsidP="005406C0">
      <w:pPr>
        <w:pStyle w:val="Tekstpodstawowywcity"/>
        <w:numPr>
          <w:ilvl w:val="0"/>
          <w:numId w:val="2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23648F">
        <w:rPr>
          <w:rFonts w:ascii="Arial" w:hAnsi="Arial" w:cs="Arial"/>
          <w:sz w:val="20"/>
          <w:szCs w:val="22"/>
        </w:rPr>
        <w:t xml:space="preserve">Zamawiający zobowiązany jest do dokonania lub odmowy dokonania odbioru końcowego </w:t>
      </w:r>
      <w:r>
        <w:rPr>
          <w:rFonts w:ascii="Arial" w:hAnsi="Arial" w:cs="Arial"/>
          <w:sz w:val="20"/>
          <w:szCs w:val="22"/>
        </w:rPr>
        <w:t>w </w:t>
      </w:r>
      <w:r w:rsidRPr="0023648F">
        <w:rPr>
          <w:rFonts w:ascii="Arial" w:hAnsi="Arial" w:cs="Arial"/>
          <w:sz w:val="20"/>
          <w:szCs w:val="22"/>
        </w:rPr>
        <w:t xml:space="preserve">terminie </w:t>
      </w:r>
      <w:r w:rsidR="00B27AFF">
        <w:rPr>
          <w:rFonts w:ascii="Arial" w:hAnsi="Arial" w:cs="Arial"/>
          <w:sz w:val="20"/>
          <w:szCs w:val="22"/>
        </w:rPr>
        <w:t xml:space="preserve">    </w:t>
      </w:r>
      <w:r w:rsidRPr="0023648F">
        <w:rPr>
          <w:rFonts w:ascii="Arial" w:hAnsi="Arial" w:cs="Arial"/>
          <w:sz w:val="20"/>
          <w:szCs w:val="22"/>
        </w:rPr>
        <w:t xml:space="preserve">do </w:t>
      </w:r>
      <w:r w:rsidR="006E1559">
        <w:rPr>
          <w:rFonts w:ascii="Arial" w:hAnsi="Arial" w:cs="Arial"/>
          <w:sz w:val="20"/>
          <w:szCs w:val="22"/>
        </w:rPr>
        <w:t>7</w:t>
      </w:r>
      <w:r w:rsidRPr="009409AC">
        <w:rPr>
          <w:rFonts w:ascii="Arial" w:hAnsi="Arial" w:cs="Arial"/>
          <w:sz w:val="20"/>
          <w:szCs w:val="22"/>
        </w:rPr>
        <w:t xml:space="preserve"> dni od dnia rozpoczęcia odbioru.</w:t>
      </w:r>
    </w:p>
    <w:p w14:paraId="40AA3DAD" w14:textId="5E452A4C" w:rsidR="00A27BFA" w:rsidRDefault="00A27BFA" w:rsidP="006E1559">
      <w:pPr>
        <w:pStyle w:val="Tekstpodstawowywcity"/>
        <w:spacing w:line="276" w:lineRule="auto"/>
        <w:ind w:left="0" w:right="204"/>
        <w:rPr>
          <w:rFonts w:ascii="Arial" w:hAnsi="Arial" w:cs="Arial"/>
          <w:b/>
          <w:bCs/>
          <w:sz w:val="20"/>
          <w:szCs w:val="22"/>
        </w:rPr>
      </w:pPr>
    </w:p>
    <w:p w14:paraId="182DC845" w14:textId="648D084A" w:rsidR="004D69A2" w:rsidRDefault="004D69A2" w:rsidP="008546FA">
      <w:pPr>
        <w:pStyle w:val="Tekstpodstawowywcity"/>
        <w:spacing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 xml:space="preserve">§ </w:t>
      </w:r>
      <w:r w:rsidR="006E1559">
        <w:rPr>
          <w:rFonts w:ascii="Arial" w:hAnsi="Arial" w:cs="Arial"/>
          <w:b/>
          <w:bCs/>
          <w:sz w:val="20"/>
          <w:szCs w:val="22"/>
        </w:rPr>
        <w:t>4</w:t>
      </w:r>
    </w:p>
    <w:p w14:paraId="2F68B9F6" w14:textId="75C13625" w:rsidR="004D69A2" w:rsidRDefault="004D69A2" w:rsidP="008546FA">
      <w:pPr>
        <w:pStyle w:val="Tekstpodstawowywcity"/>
        <w:spacing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Wynagrodzenie</w:t>
      </w:r>
    </w:p>
    <w:p w14:paraId="104731D0" w14:textId="77777777" w:rsidR="00AE3272" w:rsidRPr="00782174" w:rsidRDefault="00AE3272" w:rsidP="008546FA">
      <w:pPr>
        <w:pStyle w:val="Tekstpodstawowywcity"/>
        <w:spacing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  <w:vertAlign w:val="superscript"/>
        </w:rPr>
      </w:pPr>
    </w:p>
    <w:p w14:paraId="5FB2E35D" w14:textId="2CDBEC4F" w:rsidR="004D69A2" w:rsidRPr="009409AC" w:rsidRDefault="004D69A2" w:rsidP="005406C0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Wykonawcy przysługuje od Zamawiającego </w:t>
      </w:r>
      <w:r w:rsidRPr="008523EB">
        <w:rPr>
          <w:rFonts w:ascii="Arial" w:hAnsi="Arial" w:cs="Arial"/>
          <w:b/>
          <w:color w:val="000000"/>
          <w:sz w:val="20"/>
          <w:szCs w:val="22"/>
        </w:rPr>
        <w:t xml:space="preserve">wynagrodzenie </w:t>
      </w:r>
      <w:r w:rsidR="005E12E3">
        <w:rPr>
          <w:rFonts w:ascii="Arial" w:hAnsi="Arial" w:cs="Arial"/>
          <w:b/>
          <w:color w:val="000000"/>
          <w:sz w:val="20"/>
          <w:szCs w:val="22"/>
        </w:rPr>
        <w:t>ryczałtowe</w:t>
      </w:r>
      <w:r>
        <w:rPr>
          <w:rFonts w:ascii="Arial" w:hAnsi="Arial" w:cs="Arial"/>
          <w:b/>
          <w:color w:val="000000"/>
          <w:sz w:val="20"/>
          <w:szCs w:val="22"/>
        </w:rPr>
        <w:t xml:space="preserve"> </w:t>
      </w:r>
      <w:r w:rsidR="00EF2171">
        <w:rPr>
          <w:rFonts w:ascii="Arial" w:hAnsi="Arial" w:cs="Arial"/>
          <w:sz w:val="20"/>
          <w:szCs w:val="22"/>
        </w:rPr>
        <w:t xml:space="preserve">za przedmiot umowy </w:t>
      </w:r>
      <w:r w:rsidR="00575B42">
        <w:rPr>
          <w:rFonts w:ascii="Arial" w:hAnsi="Arial" w:cs="Arial"/>
          <w:sz w:val="20"/>
          <w:szCs w:val="22"/>
        </w:rPr>
        <w:t>w wysokości</w:t>
      </w:r>
      <w:r>
        <w:rPr>
          <w:rFonts w:ascii="Arial" w:hAnsi="Arial" w:cs="Arial"/>
          <w:sz w:val="20"/>
          <w:szCs w:val="22"/>
        </w:rPr>
        <w:t>:</w:t>
      </w:r>
    </w:p>
    <w:p w14:paraId="2E449FE4" w14:textId="77777777" w:rsidR="00177D7F" w:rsidRDefault="00177D7F" w:rsidP="00C34A74">
      <w:pPr>
        <w:pStyle w:val="Tekstpodstawowywcity"/>
        <w:tabs>
          <w:tab w:val="num" w:pos="360"/>
          <w:tab w:val="num" w:pos="1440"/>
        </w:tabs>
        <w:spacing w:line="276" w:lineRule="auto"/>
        <w:ind w:left="360" w:right="23" w:firstLine="180"/>
        <w:jc w:val="both"/>
        <w:rPr>
          <w:rFonts w:ascii="Arial" w:hAnsi="Arial" w:cs="Arial"/>
          <w:b/>
          <w:bCs/>
          <w:sz w:val="20"/>
          <w:szCs w:val="22"/>
        </w:rPr>
      </w:pPr>
    </w:p>
    <w:p w14:paraId="6CC94E2F" w14:textId="683F1E26" w:rsidR="001B3536" w:rsidRPr="00E1619E" w:rsidRDefault="001B3536" w:rsidP="00C34A74">
      <w:pPr>
        <w:pStyle w:val="Tekstpodstawowywcity"/>
        <w:tabs>
          <w:tab w:val="num" w:pos="360"/>
          <w:tab w:val="num" w:pos="1440"/>
        </w:tabs>
        <w:spacing w:line="276" w:lineRule="auto"/>
        <w:ind w:left="360" w:right="23" w:firstLine="180"/>
        <w:jc w:val="both"/>
        <w:rPr>
          <w:rFonts w:ascii="Arial" w:hAnsi="Arial" w:cs="Arial"/>
          <w:sz w:val="20"/>
          <w:szCs w:val="22"/>
        </w:rPr>
      </w:pPr>
      <w:bookmarkStart w:id="4" w:name="_Hlk38955393"/>
      <w:r w:rsidRPr="00DA373A">
        <w:rPr>
          <w:rFonts w:ascii="Arial" w:hAnsi="Arial" w:cs="Arial"/>
          <w:b/>
          <w:bCs/>
          <w:sz w:val="20"/>
          <w:szCs w:val="22"/>
        </w:rPr>
        <w:t>brutto:</w:t>
      </w:r>
      <w:r w:rsidR="0067624A" w:rsidRPr="00DA373A">
        <w:rPr>
          <w:rFonts w:ascii="Arial" w:hAnsi="Arial" w:cs="Arial"/>
          <w:b/>
          <w:bCs/>
          <w:sz w:val="20"/>
          <w:szCs w:val="22"/>
        </w:rPr>
        <w:t xml:space="preserve"> </w:t>
      </w:r>
      <w:r w:rsidRPr="00DA373A">
        <w:rPr>
          <w:rFonts w:ascii="Arial" w:hAnsi="Arial" w:cs="Arial"/>
          <w:b/>
          <w:bCs/>
          <w:sz w:val="20"/>
          <w:szCs w:val="22"/>
        </w:rPr>
        <w:t>............</w:t>
      </w:r>
      <w:r w:rsidR="0067624A" w:rsidRPr="00DA373A">
        <w:rPr>
          <w:rFonts w:ascii="Arial" w:hAnsi="Arial" w:cs="Arial"/>
          <w:b/>
          <w:bCs/>
          <w:sz w:val="20"/>
          <w:szCs w:val="22"/>
        </w:rPr>
        <w:t xml:space="preserve">........ </w:t>
      </w:r>
      <w:r w:rsidRPr="00DA373A">
        <w:rPr>
          <w:rFonts w:ascii="Arial" w:hAnsi="Arial" w:cs="Arial"/>
          <w:b/>
          <w:bCs/>
          <w:sz w:val="20"/>
          <w:szCs w:val="22"/>
        </w:rPr>
        <w:t>PLN</w:t>
      </w:r>
      <w:r w:rsidR="006D27A7">
        <w:rPr>
          <w:rFonts w:ascii="Arial" w:hAnsi="Arial" w:cs="Arial"/>
          <w:b/>
          <w:bCs/>
          <w:sz w:val="20"/>
          <w:szCs w:val="22"/>
        </w:rPr>
        <w:t xml:space="preserve">  </w:t>
      </w:r>
      <w:r w:rsidRPr="00E1619E">
        <w:rPr>
          <w:rFonts w:ascii="Arial" w:hAnsi="Arial" w:cs="Arial"/>
          <w:sz w:val="20"/>
          <w:szCs w:val="22"/>
        </w:rPr>
        <w:t xml:space="preserve"> (słownie:  ………………………………………………</w:t>
      </w:r>
      <w:r w:rsidR="0067624A">
        <w:rPr>
          <w:rFonts w:ascii="Arial" w:hAnsi="Arial" w:cs="Arial"/>
          <w:sz w:val="20"/>
          <w:szCs w:val="22"/>
        </w:rPr>
        <w:t>…………</w:t>
      </w:r>
      <w:r w:rsidR="006D27A7">
        <w:rPr>
          <w:rFonts w:ascii="Arial" w:hAnsi="Arial" w:cs="Arial"/>
          <w:sz w:val="20"/>
          <w:szCs w:val="22"/>
        </w:rPr>
        <w:t>..</w:t>
      </w:r>
      <w:r w:rsidR="0067624A">
        <w:rPr>
          <w:rFonts w:ascii="Arial" w:hAnsi="Arial" w:cs="Arial"/>
          <w:sz w:val="20"/>
          <w:szCs w:val="22"/>
        </w:rPr>
        <w:t>……….</w:t>
      </w:r>
      <w:r w:rsidRPr="00E1619E">
        <w:rPr>
          <w:rFonts w:ascii="Arial" w:hAnsi="Arial" w:cs="Arial"/>
          <w:sz w:val="20"/>
          <w:szCs w:val="22"/>
        </w:rPr>
        <w:t>)</w:t>
      </w:r>
    </w:p>
    <w:p w14:paraId="5DCA64A0" w14:textId="77777777" w:rsidR="00AE3272" w:rsidRDefault="00AE3272" w:rsidP="00C34A74">
      <w:pPr>
        <w:pStyle w:val="Tekstpodstawowywcity"/>
        <w:tabs>
          <w:tab w:val="num" w:pos="360"/>
        </w:tabs>
        <w:spacing w:line="276" w:lineRule="auto"/>
        <w:ind w:left="360" w:right="23" w:firstLine="180"/>
        <w:jc w:val="both"/>
        <w:rPr>
          <w:rFonts w:ascii="Arial" w:hAnsi="Arial" w:cs="Arial"/>
          <w:sz w:val="20"/>
          <w:szCs w:val="22"/>
        </w:rPr>
      </w:pPr>
    </w:p>
    <w:p w14:paraId="01C95465" w14:textId="369719ED" w:rsidR="001B3536" w:rsidRPr="00E1619E" w:rsidRDefault="0067624A" w:rsidP="00C34A74">
      <w:pPr>
        <w:pStyle w:val="Tekstpodstawowywcity"/>
        <w:tabs>
          <w:tab w:val="num" w:pos="360"/>
        </w:tabs>
        <w:spacing w:line="276" w:lineRule="auto"/>
        <w:ind w:left="360" w:right="23" w:firstLine="18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tym: kwota  netto wynosi:</w:t>
      </w:r>
      <w:r w:rsidR="001B3536" w:rsidRPr="00E1619E">
        <w:rPr>
          <w:rFonts w:ascii="Arial" w:hAnsi="Arial" w:cs="Arial"/>
          <w:sz w:val="20"/>
          <w:szCs w:val="22"/>
        </w:rPr>
        <w:t xml:space="preserve"> …………………………</w:t>
      </w:r>
      <w:r>
        <w:rPr>
          <w:rFonts w:ascii="Arial" w:hAnsi="Arial" w:cs="Arial"/>
          <w:sz w:val="20"/>
          <w:szCs w:val="22"/>
        </w:rPr>
        <w:t xml:space="preserve"> </w:t>
      </w:r>
      <w:r w:rsidR="001B3536" w:rsidRPr="00E1619E">
        <w:rPr>
          <w:rFonts w:ascii="Arial" w:hAnsi="Arial" w:cs="Arial"/>
          <w:sz w:val="20"/>
          <w:szCs w:val="22"/>
        </w:rPr>
        <w:t xml:space="preserve">PLN,  </w:t>
      </w:r>
    </w:p>
    <w:p w14:paraId="23B748C9" w14:textId="4408B731" w:rsidR="001B3536" w:rsidRDefault="001B3536" w:rsidP="00C34A74">
      <w:pPr>
        <w:pStyle w:val="Tekstpodstawowywcity"/>
        <w:tabs>
          <w:tab w:val="num" w:pos="360"/>
        </w:tabs>
        <w:spacing w:line="276" w:lineRule="auto"/>
        <w:ind w:left="360" w:right="23" w:firstLine="180"/>
        <w:jc w:val="both"/>
        <w:rPr>
          <w:rFonts w:ascii="Arial" w:hAnsi="Arial" w:cs="Arial"/>
          <w:sz w:val="20"/>
          <w:szCs w:val="22"/>
        </w:rPr>
      </w:pPr>
      <w:r w:rsidRPr="00E1619E">
        <w:rPr>
          <w:rFonts w:ascii="Arial" w:hAnsi="Arial" w:cs="Arial"/>
          <w:sz w:val="20"/>
          <w:szCs w:val="22"/>
        </w:rPr>
        <w:t>ob</w:t>
      </w:r>
      <w:r w:rsidR="0094288A">
        <w:rPr>
          <w:rFonts w:ascii="Arial" w:hAnsi="Arial" w:cs="Arial"/>
          <w:sz w:val="20"/>
          <w:szCs w:val="22"/>
        </w:rPr>
        <w:t>owiązujący  VAT wynosi …………………..</w:t>
      </w:r>
      <w:r w:rsidRPr="00E1619E">
        <w:rPr>
          <w:rFonts w:ascii="Arial" w:hAnsi="Arial" w:cs="Arial"/>
          <w:sz w:val="20"/>
          <w:szCs w:val="22"/>
        </w:rPr>
        <w:t>......…</w:t>
      </w:r>
      <w:r w:rsidR="0067624A">
        <w:rPr>
          <w:rFonts w:ascii="Arial" w:hAnsi="Arial" w:cs="Arial"/>
          <w:sz w:val="20"/>
          <w:szCs w:val="22"/>
        </w:rPr>
        <w:t xml:space="preserve"> </w:t>
      </w:r>
      <w:r w:rsidRPr="00E1619E">
        <w:rPr>
          <w:rFonts w:ascii="Arial" w:hAnsi="Arial" w:cs="Arial"/>
          <w:sz w:val="20"/>
          <w:szCs w:val="22"/>
        </w:rPr>
        <w:t xml:space="preserve">PLN, tj. </w:t>
      </w:r>
      <w:r w:rsidR="00CB0ACE">
        <w:rPr>
          <w:rFonts w:ascii="Arial" w:hAnsi="Arial" w:cs="Arial"/>
          <w:sz w:val="20"/>
          <w:szCs w:val="22"/>
        </w:rPr>
        <w:t>8</w:t>
      </w:r>
      <w:r w:rsidRPr="00E1619E">
        <w:rPr>
          <w:rFonts w:ascii="Arial" w:hAnsi="Arial" w:cs="Arial"/>
          <w:sz w:val="20"/>
          <w:szCs w:val="22"/>
        </w:rPr>
        <w:t xml:space="preserve"> %</w:t>
      </w:r>
    </w:p>
    <w:p w14:paraId="7257DCED" w14:textId="04130369" w:rsidR="0094288A" w:rsidRDefault="0094288A" w:rsidP="00C34A74">
      <w:pPr>
        <w:pStyle w:val="Tekstpodstawowywcity"/>
        <w:tabs>
          <w:tab w:val="num" w:pos="360"/>
        </w:tabs>
        <w:spacing w:line="276" w:lineRule="auto"/>
        <w:ind w:left="360" w:right="23" w:firstLine="180"/>
        <w:jc w:val="both"/>
        <w:rPr>
          <w:rFonts w:ascii="Arial" w:hAnsi="Arial" w:cs="Arial"/>
          <w:sz w:val="20"/>
          <w:szCs w:val="22"/>
        </w:rPr>
      </w:pPr>
    </w:p>
    <w:p w14:paraId="68768917" w14:textId="46DD29CB" w:rsidR="00CB0ACE" w:rsidRDefault="00CB0ACE" w:rsidP="00C34A74">
      <w:pPr>
        <w:pStyle w:val="Tekstpodstawowywcity"/>
        <w:tabs>
          <w:tab w:val="num" w:pos="360"/>
        </w:tabs>
        <w:spacing w:line="276" w:lineRule="auto"/>
        <w:ind w:left="360" w:right="23" w:firstLine="180"/>
        <w:jc w:val="both"/>
        <w:rPr>
          <w:rFonts w:ascii="Arial" w:hAnsi="Arial" w:cs="Arial"/>
          <w:sz w:val="20"/>
          <w:szCs w:val="22"/>
        </w:rPr>
      </w:pPr>
    </w:p>
    <w:p w14:paraId="2D993AFF" w14:textId="418B8631" w:rsidR="00791B77" w:rsidRDefault="00791B77" w:rsidP="00C34A74">
      <w:pPr>
        <w:pStyle w:val="Tekstpodstawowywcity"/>
        <w:tabs>
          <w:tab w:val="num" w:pos="360"/>
        </w:tabs>
        <w:spacing w:line="276" w:lineRule="auto"/>
        <w:ind w:left="360" w:right="23" w:firstLine="180"/>
        <w:jc w:val="both"/>
        <w:rPr>
          <w:rFonts w:ascii="Arial" w:hAnsi="Arial" w:cs="Arial"/>
          <w:sz w:val="20"/>
          <w:szCs w:val="22"/>
        </w:rPr>
      </w:pPr>
    </w:p>
    <w:p w14:paraId="20A7EDCE" w14:textId="77777777" w:rsidR="00127E57" w:rsidRDefault="00127E57" w:rsidP="00C34A74">
      <w:pPr>
        <w:pStyle w:val="Tekstpodstawowywcity"/>
        <w:tabs>
          <w:tab w:val="num" w:pos="360"/>
        </w:tabs>
        <w:spacing w:line="276" w:lineRule="auto"/>
        <w:ind w:left="360" w:right="23" w:firstLine="180"/>
        <w:jc w:val="both"/>
        <w:rPr>
          <w:rFonts w:ascii="Arial" w:hAnsi="Arial" w:cs="Arial"/>
          <w:sz w:val="20"/>
          <w:szCs w:val="22"/>
        </w:rPr>
      </w:pPr>
    </w:p>
    <w:p w14:paraId="3807230C" w14:textId="77777777" w:rsidR="0094288A" w:rsidRDefault="0094288A" w:rsidP="00C34A74">
      <w:pPr>
        <w:pStyle w:val="Tekstpodstawowywcity"/>
        <w:tabs>
          <w:tab w:val="num" w:pos="360"/>
        </w:tabs>
        <w:spacing w:line="276" w:lineRule="auto"/>
        <w:ind w:left="360" w:right="23" w:firstLine="180"/>
        <w:jc w:val="both"/>
        <w:rPr>
          <w:rFonts w:ascii="Arial" w:hAnsi="Arial" w:cs="Arial"/>
          <w:sz w:val="20"/>
          <w:szCs w:val="22"/>
        </w:rPr>
      </w:pPr>
    </w:p>
    <w:bookmarkEnd w:id="4"/>
    <w:p w14:paraId="00E0C6D6" w14:textId="07F0D94E" w:rsidR="006D27A7" w:rsidRPr="00E1619E" w:rsidRDefault="006D27A7" w:rsidP="00575B42">
      <w:pPr>
        <w:pStyle w:val="Tekstpodstawowywcity"/>
        <w:tabs>
          <w:tab w:val="num" w:pos="360"/>
        </w:tabs>
        <w:spacing w:line="276" w:lineRule="auto"/>
        <w:ind w:left="0" w:right="23"/>
        <w:jc w:val="both"/>
        <w:rPr>
          <w:rFonts w:ascii="Arial" w:hAnsi="Arial" w:cs="Arial"/>
          <w:sz w:val="20"/>
          <w:szCs w:val="22"/>
        </w:rPr>
      </w:pPr>
    </w:p>
    <w:p w14:paraId="4970134C" w14:textId="5A8490EE" w:rsidR="00946EEC" w:rsidRDefault="004D69A2" w:rsidP="005406C0">
      <w:pPr>
        <w:pStyle w:val="Tekstpodstawowywcity"/>
        <w:numPr>
          <w:ilvl w:val="0"/>
          <w:numId w:val="4"/>
        </w:numPr>
        <w:tabs>
          <w:tab w:val="clear" w:pos="720"/>
          <w:tab w:val="num" w:pos="360"/>
          <w:tab w:val="num" w:pos="567"/>
        </w:tabs>
        <w:spacing w:line="276" w:lineRule="auto"/>
        <w:ind w:left="360" w:right="2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Kwota, o której mowa w ust.1 obejmuje wszelkie koszty i czynności Wykonawcy związane </w:t>
      </w:r>
      <w:r w:rsidRPr="002A73BF">
        <w:rPr>
          <w:rFonts w:ascii="Arial" w:hAnsi="Arial" w:cs="Arial"/>
          <w:sz w:val="20"/>
          <w:szCs w:val="22"/>
        </w:rPr>
        <w:t xml:space="preserve">z realizacją przedmiotu umowy i nie będzie podlegać waloryzacji. </w:t>
      </w:r>
    </w:p>
    <w:p w14:paraId="3D93E273" w14:textId="5B573922" w:rsidR="008F4F84" w:rsidRDefault="008F4F84" w:rsidP="007141E4">
      <w:pPr>
        <w:pStyle w:val="Tekstpodstawowywcity"/>
        <w:spacing w:line="276" w:lineRule="auto"/>
        <w:ind w:left="181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14:paraId="3C37C3F7" w14:textId="77777777" w:rsidR="00500263" w:rsidRDefault="00500263" w:rsidP="007141E4">
      <w:pPr>
        <w:pStyle w:val="Tekstpodstawowywcity"/>
        <w:spacing w:line="276" w:lineRule="auto"/>
        <w:ind w:left="181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14:paraId="2DDA07B5" w14:textId="5E393D52" w:rsidR="004D69A2" w:rsidRDefault="004D69A2" w:rsidP="00791B77">
      <w:pPr>
        <w:pStyle w:val="Tekstpodstawowywcity"/>
        <w:spacing w:line="276" w:lineRule="auto"/>
        <w:ind w:left="181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 xml:space="preserve">§ </w:t>
      </w:r>
      <w:r w:rsidR="006E1559">
        <w:rPr>
          <w:rFonts w:ascii="Arial" w:hAnsi="Arial" w:cs="Arial"/>
          <w:b/>
          <w:bCs/>
          <w:sz w:val="20"/>
          <w:szCs w:val="22"/>
        </w:rPr>
        <w:t>5</w:t>
      </w:r>
    </w:p>
    <w:p w14:paraId="4A0EC8F7" w14:textId="77777777" w:rsidR="0094288A" w:rsidRPr="00084DBB" w:rsidRDefault="0094288A" w:rsidP="0094288A">
      <w:pPr>
        <w:pStyle w:val="Tekstpodstawowywcity"/>
        <w:spacing w:before="120" w:after="120"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Nadzór nad Wykonawstwem</w:t>
      </w:r>
    </w:p>
    <w:p w14:paraId="34407E01" w14:textId="0EE6F15E" w:rsidR="0094288A" w:rsidRPr="00084DBB" w:rsidRDefault="0094288A" w:rsidP="0094288A">
      <w:pPr>
        <w:pStyle w:val="Tekstpodstawowywcity"/>
        <w:numPr>
          <w:ilvl w:val="0"/>
          <w:numId w:val="4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Osobą odpowiedzialną za realizację umowy ze strony Wykonawcy jest ……………</w:t>
      </w:r>
      <w:r w:rsidR="00791B77">
        <w:rPr>
          <w:rFonts w:ascii="Arial" w:hAnsi="Arial" w:cs="Arial"/>
          <w:sz w:val="20"/>
          <w:szCs w:val="20"/>
        </w:rPr>
        <w:t>...............................</w:t>
      </w:r>
      <w:r w:rsidRPr="00084DBB">
        <w:rPr>
          <w:rFonts w:ascii="Arial" w:hAnsi="Arial" w:cs="Arial"/>
          <w:sz w:val="20"/>
          <w:szCs w:val="20"/>
        </w:rPr>
        <w:t>….</w:t>
      </w:r>
    </w:p>
    <w:p w14:paraId="292EB0C6" w14:textId="288C6269" w:rsidR="0094288A" w:rsidRPr="00084DBB" w:rsidRDefault="0094288A" w:rsidP="0094288A">
      <w:pPr>
        <w:pStyle w:val="Tekstpodstawowywcity"/>
        <w:numPr>
          <w:ilvl w:val="0"/>
          <w:numId w:val="4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Ze strony Zamawiającego osobą odpowiedzialną za realizację umowy jest ……………………………</w:t>
      </w:r>
      <w:r w:rsidR="00791B7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</w:t>
      </w:r>
      <w:r w:rsidRPr="00084DBB">
        <w:rPr>
          <w:rFonts w:ascii="Arial" w:hAnsi="Arial" w:cs="Arial"/>
          <w:sz w:val="20"/>
          <w:szCs w:val="20"/>
        </w:rPr>
        <w:t>……..</w:t>
      </w:r>
    </w:p>
    <w:p w14:paraId="7F406F8C" w14:textId="77777777" w:rsidR="0094288A" w:rsidRPr="00084DBB" w:rsidRDefault="0094288A" w:rsidP="0094288A">
      <w:pPr>
        <w:pStyle w:val="Tekstpodstawowywcity"/>
        <w:numPr>
          <w:ilvl w:val="0"/>
          <w:numId w:val="4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obowiązany jest na własny koszt zapewnić wykonanie umowy przez osoby posiadające stosowne kwalifikacje zawodowe, doświadczenie i gwarantujące prawidłową i terminową realizację przedmiotu umowy.</w:t>
      </w:r>
    </w:p>
    <w:p w14:paraId="660442F8" w14:textId="77777777" w:rsidR="0094288A" w:rsidRPr="00084DBB" w:rsidRDefault="0094288A" w:rsidP="0094288A">
      <w:pPr>
        <w:pStyle w:val="Tekstpodstawowywcity"/>
        <w:numPr>
          <w:ilvl w:val="0"/>
          <w:numId w:val="4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zakresie wzajemnego współdziałania przy realizacji przedmiotu umowy strony zobowiązują się działać niezwłocznie, przestrzegając obowiązujących przepisów  prawa i ustalonych zwyczajów.</w:t>
      </w:r>
    </w:p>
    <w:p w14:paraId="08EC8249" w14:textId="7E9CEC6E" w:rsidR="0094288A" w:rsidRDefault="0094288A" w:rsidP="008159DD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2"/>
        </w:rPr>
      </w:pPr>
    </w:p>
    <w:p w14:paraId="2E6CCCC4" w14:textId="7A3DFA8D" w:rsidR="0094288A" w:rsidRPr="0094288A" w:rsidRDefault="0094288A" w:rsidP="0094288A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6</w:t>
      </w:r>
    </w:p>
    <w:p w14:paraId="20666EA4" w14:textId="0C4AF710" w:rsidR="004D69A2" w:rsidRDefault="004D69A2" w:rsidP="007141E4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 xml:space="preserve">Odbiór dostawy </w:t>
      </w:r>
    </w:p>
    <w:p w14:paraId="1B2AFA32" w14:textId="77777777" w:rsidR="00AE3272" w:rsidRDefault="00AE3272" w:rsidP="007141E4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14:paraId="01736778" w14:textId="71DA712C" w:rsidR="005F5CA9" w:rsidRDefault="004D69A2" w:rsidP="0022344E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2"/>
        </w:rPr>
      </w:pPr>
      <w:r w:rsidRPr="009409AC">
        <w:rPr>
          <w:rFonts w:ascii="Arial" w:hAnsi="Arial" w:cs="Arial"/>
          <w:sz w:val="20"/>
          <w:szCs w:val="22"/>
        </w:rPr>
        <w:t>Przedmiotem odbioru będzie dostawa urządze</w:t>
      </w:r>
      <w:r w:rsidR="007B4896">
        <w:rPr>
          <w:rFonts w:ascii="Arial" w:hAnsi="Arial" w:cs="Arial"/>
          <w:sz w:val="20"/>
          <w:szCs w:val="22"/>
        </w:rPr>
        <w:t>nia</w:t>
      </w:r>
      <w:r w:rsidRPr="009409AC">
        <w:rPr>
          <w:rFonts w:ascii="Arial" w:hAnsi="Arial" w:cs="Arial"/>
          <w:sz w:val="20"/>
          <w:szCs w:val="22"/>
        </w:rPr>
        <w:t xml:space="preserve"> potwierdzona przez </w:t>
      </w:r>
      <w:r w:rsidR="00757BFF" w:rsidRPr="00757BFF">
        <w:rPr>
          <w:rFonts w:ascii="Arial" w:hAnsi="Arial" w:cs="Arial"/>
          <w:sz w:val="20"/>
          <w:szCs w:val="22"/>
        </w:rPr>
        <w:t>Zamawiającego</w:t>
      </w:r>
      <w:r w:rsidRPr="00757BFF">
        <w:rPr>
          <w:rFonts w:ascii="Arial" w:hAnsi="Arial" w:cs="Arial"/>
          <w:sz w:val="20"/>
          <w:szCs w:val="22"/>
        </w:rPr>
        <w:t>.</w:t>
      </w:r>
      <w:r w:rsidR="003710BB" w:rsidRPr="009409AC">
        <w:rPr>
          <w:rFonts w:ascii="Arial" w:hAnsi="Arial" w:cs="Arial"/>
          <w:sz w:val="20"/>
          <w:szCs w:val="22"/>
        </w:rPr>
        <w:t xml:space="preserve"> Strony ustalają, że odbiór nastąpi jednorazowo</w:t>
      </w:r>
      <w:r w:rsidR="00757BFF">
        <w:rPr>
          <w:rFonts w:ascii="Arial" w:hAnsi="Arial" w:cs="Arial"/>
          <w:sz w:val="20"/>
          <w:szCs w:val="22"/>
        </w:rPr>
        <w:t xml:space="preserve"> </w:t>
      </w:r>
      <w:r w:rsidR="003710BB" w:rsidRPr="009409AC">
        <w:rPr>
          <w:rFonts w:ascii="Arial" w:hAnsi="Arial" w:cs="Arial"/>
          <w:sz w:val="20"/>
          <w:szCs w:val="22"/>
        </w:rPr>
        <w:t xml:space="preserve">po wykonaniu </w:t>
      </w:r>
      <w:r w:rsidR="005A39E1" w:rsidRPr="009409AC">
        <w:rPr>
          <w:rFonts w:ascii="Arial" w:hAnsi="Arial" w:cs="Arial"/>
          <w:sz w:val="20"/>
          <w:szCs w:val="22"/>
        </w:rPr>
        <w:t>przedmiotu umowy</w:t>
      </w:r>
      <w:r w:rsidR="003710BB" w:rsidRPr="009409AC">
        <w:rPr>
          <w:rFonts w:ascii="Arial" w:hAnsi="Arial" w:cs="Arial"/>
          <w:sz w:val="20"/>
          <w:szCs w:val="22"/>
        </w:rPr>
        <w:t>.</w:t>
      </w:r>
      <w:bookmarkStart w:id="5" w:name="_GoBack"/>
      <w:bookmarkEnd w:id="5"/>
    </w:p>
    <w:p w14:paraId="3224A7E9" w14:textId="237CAF1C" w:rsidR="0094288A" w:rsidRDefault="0094288A" w:rsidP="0094288A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2"/>
        </w:rPr>
      </w:pPr>
      <w:r w:rsidRPr="0094288A">
        <w:rPr>
          <w:rFonts w:ascii="Arial" w:hAnsi="Arial" w:cs="Arial"/>
          <w:sz w:val="20"/>
          <w:szCs w:val="20"/>
        </w:rPr>
        <w:t xml:space="preserve">Odbiór przedmiotu umowy potwierdzony zostanie pisemnym protokołem odbioru podpisanym </w:t>
      </w:r>
      <w:r w:rsidR="001559B0">
        <w:rPr>
          <w:rFonts w:ascii="Arial" w:hAnsi="Arial" w:cs="Arial"/>
          <w:sz w:val="20"/>
          <w:szCs w:val="20"/>
        </w:rPr>
        <w:t xml:space="preserve">                   </w:t>
      </w:r>
      <w:r w:rsidRPr="0094288A">
        <w:rPr>
          <w:rFonts w:ascii="Arial" w:hAnsi="Arial" w:cs="Arial"/>
          <w:sz w:val="20"/>
          <w:szCs w:val="20"/>
        </w:rPr>
        <w:t>przez upoważnionych przedstawicieli Stron.</w:t>
      </w:r>
      <w:r>
        <w:rPr>
          <w:rFonts w:ascii="Arial" w:hAnsi="Arial" w:cs="Arial"/>
          <w:sz w:val="20"/>
          <w:szCs w:val="22"/>
        </w:rPr>
        <w:t xml:space="preserve"> </w:t>
      </w:r>
    </w:p>
    <w:p w14:paraId="02F124E4" w14:textId="13F3DC81" w:rsidR="0094288A" w:rsidRPr="0094288A" w:rsidRDefault="0094288A" w:rsidP="0094288A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2"/>
        </w:rPr>
      </w:pPr>
      <w:r w:rsidRPr="0094288A">
        <w:rPr>
          <w:rFonts w:ascii="Arial" w:hAnsi="Arial" w:cs="Arial"/>
          <w:sz w:val="20"/>
          <w:szCs w:val="20"/>
        </w:rPr>
        <w:t>Integralną część protokołu stanowią karty gwarancyjne/inne, dokumenty</w:t>
      </w:r>
      <w:r w:rsidR="001559B0">
        <w:rPr>
          <w:rFonts w:ascii="Arial" w:hAnsi="Arial" w:cs="Arial"/>
          <w:sz w:val="20"/>
          <w:szCs w:val="20"/>
        </w:rPr>
        <w:t xml:space="preserve">, instrukcja obsługi </w:t>
      </w:r>
      <w:proofErr w:type="spellStart"/>
      <w:r w:rsidR="001559B0">
        <w:rPr>
          <w:rFonts w:ascii="Arial" w:hAnsi="Arial" w:cs="Arial"/>
          <w:sz w:val="20"/>
          <w:szCs w:val="20"/>
        </w:rPr>
        <w:t>schodołazu</w:t>
      </w:r>
      <w:proofErr w:type="spellEnd"/>
      <w:r w:rsidR="001559B0">
        <w:rPr>
          <w:rFonts w:ascii="Arial" w:hAnsi="Arial" w:cs="Arial"/>
          <w:sz w:val="20"/>
          <w:szCs w:val="20"/>
        </w:rPr>
        <w:t xml:space="preserve"> w języku polskim</w:t>
      </w:r>
      <w:r w:rsidRPr="0094288A">
        <w:rPr>
          <w:rFonts w:ascii="Arial" w:hAnsi="Arial" w:cs="Arial"/>
          <w:sz w:val="20"/>
          <w:szCs w:val="20"/>
        </w:rPr>
        <w:t xml:space="preserve"> wydane dla użytkownika przedmiotu dostawy, atesty i certyfikaty potwierdzające, </w:t>
      </w:r>
      <w:r w:rsidR="001559B0">
        <w:rPr>
          <w:rFonts w:ascii="Arial" w:hAnsi="Arial" w:cs="Arial"/>
          <w:sz w:val="20"/>
          <w:szCs w:val="20"/>
        </w:rPr>
        <w:t xml:space="preserve">                </w:t>
      </w:r>
      <w:r w:rsidRPr="0094288A">
        <w:rPr>
          <w:rFonts w:ascii="Arial" w:hAnsi="Arial" w:cs="Arial"/>
          <w:sz w:val="20"/>
          <w:szCs w:val="20"/>
        </w:rPr>
        <w:t xml:space="preserve">że dostarczone </w:t>
      </w:r>
      <w:r>
        <w:rPr>
          <w:rFonts w:ascii="Arial" w:hAnsi="Arial" w:cs="Arial"/>
          <w:sz w:val="20"/>
          <w:szCs w:val="20"/>
        </w:rPr>
        <w:t>urządzenie</w:t>
      </w:r>
      <w:r w:rsidRPr="0094288A">
        <w:rPr>
          <w:rFonts w:ascii="Arial" w:hAnsi="Arial" w:cs="Arial"/>
          <w:sz w:val="20"/>
          <w:szCs w:val="20"/>
        </w:rPr>
        <w:t xml:space="preserve"> dopuszczone jest do użytkowania zgodnie z przeznaczeniem </w:t>
      </w:r>
      <w:r w:rsidR="001559B0">
        <w:rPr>
          <w:rFonts w:ascii="Arial" w:hAnsi="Arial" w:cs="Arial"/>
          <w:sz w:val="20"/>
          <w:szCs w:val="20"/>
        </w:rPr>
        <w:t xml:space="preserve">                                  </w:t>
      </w:r>
      <w:r w:rsidRPr="0094288A">
        <w:rPr>
          <w:rFonts w:ascii="Arial" w:hAnsi="Arial" w:cs="Arial"/>
          <w:sz w:val="20"/>
          <w:szCs w:val="20"/>
        </w:rPr>
        <w:t xml:space="preserve">i obowiązującymi przepisami oraz dołączony dokument gwarancyjny (wg wzoru – </w:t>
      </w:r>
      <w:r w:rsidRPr="007031B8">
        <w:rPr>
          <w:rFonts w:ascii="Arial" w:hAnsi="Arial" w:cs="Arial"/>
          <w:b/>
          <w:sz w:val="20"/>
          <w:szCs w:val="22"/>
        </w:rPr>
        <w:t xml:space="preserve">załącznik nr </w:t>
      </w:r>
      <w:r w:rsidR="005C3CC9" w:rsidRPr="007031B8">
        <w:rPr>
          <w:rFonts w:ascii="Arial" w:hAnsi="Arial" w:cs="Arial"/>
          <w:b/>
          <w:sz w:val="20"/>
          <w:szCs w:val="22"/>
        </w:rPr>
        <w:t>1</w:t>
      </w:r>
      <w:r w:rsidRPr="0094288A">
        <w:rPr>
          <w:rFonts w:ascii="Arial" w:hAnsi="Arial" w:cs="Arial"/>
          <w:sz w:val="20"/>
          <w:szCs w:val="22"/>
        </w:rPr>
        <w:t>).</w:t>
      </w:r>
    </w:p>
    <w:p w14:paraId="210577AC" w14:textId="6B00FEE3" w:rsidR="0094288A" w:rsidRPr="0094288A" w:rsidRDefault="0094288A" w:rsidP="0094288A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2"/>
        </w:rPr>
      </w:pPr>
      <w:r w:rsidRPr="0094288A">
        <w:rPr>
          <w:rFonts w:ascii="Arial" w:hAnsi="Arial" w:cs="Arial"/>
          <w:sz w:val="20"/>
          <w:szCs w:val="22"/>
        </w:rPr>
        <w:t>Ewentualne wady, usterki i nieprawidłowości</w:t>
      </w:r>
      <w:r w:rsidRPr="00084DBB">
        <w:rPr>
          <w:rFonts w:ascii="Arial" w:hAnsi="Arial" w:cs="Arial"/>
          <w:sz w:val="20"/>
          <w:szCs w:val="20"/>
        </w:rPr>
        <w:t xml:space="preserve"> przedmiotu umowy wykryte w toku odbioru usuwane będą niezwłocznie lub w terminie </w:t>
      </w:r>
      <w:r w:rsidRPr="0094288A">
        <w:rPr>
          <w:rFonts w:ascii="Arial" w:hAnsi="Arial" w:cs="Arial"/>
          <w:sz w:val="20"/>
          <w:szCs w:val="22"/>
        </w:rPr>
        <w:t>ustalonym przez Zamawiającego.</w:t>
      </w:r>
    </w:p>
    <w:p w14:paraId="0A523C14" w14:textId="10AFF5BC" w:rsidR="0094288A" w:rsidRPr="00084DBB" w:rsidRDefault="0094288A" w:rsidP="0094288A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94288A">
        <w:rPr>
          <w:rFonts w:ascii="Arial" w:hAnsi="Arial" w:cs="Arial"/>
          <w:sz w:val="20"/>
          <w:szCs w:val="22"/>
        </w:rPr>
        <w:t>Nieusunięcie wady w wyznaczonym</w:t>
      </w:r>
      <w:r w:rsidRPr="00084DBB">
        <w:rPr>
          <w:rFonts w:ascii="Arial" w:hAnsi="Arial" w:cs="Arial"/>
          <w:sz w:val="20"/>
          <w:szCs w:val="20"/>
        </w:rPr>
        <w:t xml:space="preserve"> terminie wstrzymuje podpisanie protokołu.</w:t>
      </w:r>
    </w:p>
    <w:p w14:paraId="60530B67" w14:textId="37B55C5F" w:rsidR="00F051C8" w:rsidRPr="00301AD4" w:rsidRDefault="004D69A2" w:rsidP="005406C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razie stwierdzenia przy odbiorze wad</w:t>
      </w:r>
      <w:r w:rsidR="004B72D8" w:rsidRPr="004B72D8">
        <w:rPr>
          <w:rFonts w:ascii="Arial" w:hAnsi="Arial" w:cs="Arial"/>
          <w:sz w:val="20"/>
          <w:szCs w:val="20"/>
        </w:rPr>
        <w:t xml:space="preserve"> </w:t>
      </w:r>
      <w:r w:rsidR="004B72D8" w:rsidRPr="00084DBB">
        <w:rPr>
          <w:rFonts w:ascii="Arial" w:hAnsi="Arial" w:cs="Arial"/>
          <w:sz w:val="20"/>
          <w:szCs w:val="20"/>
        </w:rPr>
        <w:t xml:space="preserve">nieusuniętych zgodnie z treścią </w:t>
      </w:r>
      <w:r w:rsidR="004B72D8" w:rsidRPr="002C3594">
        <w:rPr>
          <w:rFonts w:ascii="Arial" w:hAnsi="Arial" w:cs="Arial"/>
          <w:sz w:val="20"/>
          <w:szCs w:val="20"/>
        </w:rPr>
        <w:t xml:space="preserve">ust. </w:t>
      </w:r>
      <w:r w:rsidR="002C3594" w:rsidRPr="002C3594">
        <w:rPr>
          <w:rFonts w:ascii="Arial" w:hAnsi="Arial" w:cs="Arial"/>
          <w:sz w:val="20"/>
          <w:szCs w:val="20"/>
        </w:rPr>
        <w:t>4</w:t>
      </w:r>
      <w:r w:rsidR="004B72D8" w:rsidRPr="004B72D8">
        <w:rPr>
          <w:rFonts w:ascii="Arial" w:hAnsi="Arial" w:cs="Arial"/>
          <w:color w:val="FF0000"/>
          <w:sz w:val="20"/>
          <w:szCs w:val="20"/>
        </w:rPr>
        <w:t xml:space="preserve"> </w:t>
      </w:r>
      <w:r w:rsidR="004B72D8" w:rsidRPr="00084DBB">
        <w:rPr>
          <w:rFonts w:ascii="Arial" w:hAnsi="Arial" w:cs="Arial"/>
          <w:sz w:val="20"/>
          <w:szCs w:val="20"/>
        </w:rPr>
        <w:t>Zamawiający będzie uprawniony do</w:t>
      </w:r>
      <w:r>
        <w:rPr>
          <w:rFonts w:ascii="Arial" w:hAnsi="Arial" w:cs="Arial"/>
          <w:sz w:val="20"/>
          <w:szCs w:val="22"/>
        </w:rPr>
        <w:t>:</w:t>
      </w:r>
    </w:p>
    <w:p w14:paraId="70CD2F95" w14:textId="27F30207" w:rsidR="00B27AFF" w:rsidRPr="00757BFF" w:rsidRDefault="004D69A2" w:rsidP="00757BFF">
      <w:pPr>
        <w:pStyle w:val="Tekstpodstawowywcity"/>
        <w:numPr>
          <w:ilvl w:val="0"/>
          <w:numId w:val="9"/>
        </w:numPr>
        <w:tabs>
          <w:tab w:val="clear" w:pos="1800"/>
          <w:tab w:val="num" w:pos="709"/>
        </w:tabs>
        <w:ind w:left="709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odmowy odbioru do czasu usunięcia wad, jeśli wady te nadają się do usunięcia, naliczając kary umowne zgodnie z </w:t>
      </w:r>
      <w:r w:rsidRPr="002C3594">
        <w:rPr>
          <w:rFonts w:ascii="Arial" w:hAnsi="Arial" w:cs="Arial"/>
          <w:sz w:val="20"/>
          <w:szCs w:val="22"/>
        </w:rPr>
        <w:t xml:space="preserve">§ </w:t>
      </w:r>
      <w:r w:rsidR="002C3594" w:rsidRPr="002C3594">
        <w:rPr>
          <w:rFonts w:ascii="Arial" w:hAnsi="Arial" w:cs="Arial"/>
          <w:sz w:val="20"/>
          <w:szCs w:val="22"/>
        </w:rPr>
        <w:t>9</w:t>
      </w:r>
      <w:r w:rsidRPr="002C3594">
        <w:rPr>
          <w:rFonts w:ascii="Arial" w:hAnsi="Arial" w:cs="Arial"/>
          <w:sz w:val="20"/>
          <w:szCs w:val="22"/>
        </w:rPr>
        <w:t xml:space="preserve"> ust. 2</w:t>
      </w:r>
      <w:r w:rsidR="002C3594" w:rsidRPr="002C3594">
        <w:rPr>
          <w:rFonts w:ascii="Arial" w:hAnsi="Arial" w:cs="Arial"/>
          <w:sz w:val="20"/>
          <w:szCs w:val="22"/>
        </w:rPr>
        <w:t>c</w:t>
      </w:r>
      <w:r w:rsidRPr="009409AC">
        <w:rPr>
          <w:rFonts w:ascii="Arial" w:hAnsi="Arial" w:cs="Arial"/>
          <w:sz w:val="20"/>
          <w:szCs w:val="22"/>
        </w:rPr>
        <w:t xml:space="preserve"> umowy,</w:t>
      </w:r>
    </w:p>
    <w:p w14:paraId="50DE4B99" w14:textId="77777777" w:rsidR="004D69A2" w:rsidRDefault="004D69A2" w:rsidP="00651F5B">
      <w:pPr>
        <w:pStyle w:val="Tekstpodstawowywcity"/>
        <w:numPr>
          <w:ilvl w:val="0"/>
          <w:numId w:val="9"/>
        </w:numPr>
        <w:tabs>
          <w:tab w:val="clear" w:pos="1800"/>
          <w:tab w:val="num" w:pos="709"/>
        </w:tabs>
        <w:ind w:left="709" w:right="22" w:hanging="283"/>
        <w:jc w:val="both"/>
        <w:rPr>
          <w:rFonts w:ascii="Arial" w:hAnsi="Arial" w:cs="Arial"/>
          <w:sz w:val="20"/>
          <w:szCs w:val="22"/>
        </w:rPr>
      </w:pPr>
      <w:r w:rsidRPr="009409AC">
        <w:rPr>
          <w:rFonts w:ascii="Arial" w:hAnsi="Arial" w:cs="Arial"/>
          <w:sz w:val="20"/>
          <w:szCs w:val="22"/>
        </w:rPr>
        <w:t>obniżenia odpowiednio wynagrodzeni</w:t>
      </w:r>
      <w:r w:rsidR="004F4F4B" w:rsidRPr="009409AC">
        <w:rPr>
          <w:rFonts w:ascii="Arial" w:hAnsi="Arial" w:cs="Arial"/>
          <w:sz w:val="20"/>
          <w:szCs w:val="22"/>
        </w:rPr>
        <w:t>a</w:t>
      </w:r>
      <w:r w:rsidRPr="009409AC">
        <w:rPr>
          <w:rFonts w:ascii="Arial" w:hAnsi="Arial" w:cs="Arial"/>
          <w:sz w:val="20"/>
          <w:szCs w:val="22"/>
        </w:rPr>
        <w:t>,</w:t>
      </w:r>
      <w:r>
        <w:rPr>
          <w:rFonts w:ascii="Arial" w:hAnsi="Arial" w:cs="Arial"/>
          <w:sz w:val="20"/>
          <w:szCs w:val="22"/>
        </w:rPr>
        <w:t xml:space="preserve"> jeśli wady te nie uniemożliwiają korzystania z przedmiotu umowy,</w:t>
      </w:r>
    </w:p>
    <w:p w14:paraId="7C38773C" w14:textId="34ED2E4F" w:rsidR="004B72D8" w:rsidRPr="00007787" w:rsidRDefault="004D69A2" w:rsidP="00007787">
      <w:pPr>
        <w:pStyle w:val="Tekstpodstawowywcity"/>
        <w:numPr>
          <w:ilvl w:val="0"/>
          <w:numId w:val="9"/>
        </w:numPr>
        <w:tabs>
          <w:tab w:val="clear" w:pos="1800"/>
          <w:tab w:val="num" w:pos="709"/>
        </w:tabs>
        <w:ind w:left="709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odstąpienia od umowy, jeśli wady te nie nadają się do usunięcia i uniemożliwiają korzystanie z przedmiotu umowy.</w:t>
      </w:r>
    </w:p>
    <w:p w14:paraId="59F5533B" w14:textId="1072F1F7" w:rsidR="004D69A2" w:rsidRDefault="004D69A2" w:rsidP="005406C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2"/>
        </w:rPr>
      </w:pPr>
      <w:r w:rsidRPr="0060597F">
        <w:rPr>
          <w:rFonts w:ascii="Arial" w:hAnsi="Arial" w:cs="Arial"/>
          <w:sz w:val="20"/>
          <w:szCs w:val="22"/>
        </w:rPr>
        <w:t>W przypadku gdy wady lub ust</w:t>
      </w:r>
      <w:r w:rsidR="00301AD4">
        <w:rPr>
          <w:rFonts w:ascii="Arial" w:hAnsi="Arial" w:cs="Arial"/>
          <w:sz w:val="20"/>
          <w:szCs w:val="22"/>
        </w:rPr>
        <w:t xml:space="preserve">erki nadają się do usunięcia, a Wykonawca mimo powtórnego </w:t>
      </w:r>
      <w:r w:rsidRPr="0060597F">
        <w:rPr>
          <w:rFonts w:ascii="Arial" w:hAnsi="Arial" w:cs="Arial"/>
          <w:sz w:val="20"/>
          <w:szCs w:val="22"/>
        </w:rPr>
        <w:t>wezwania ich nie usuwa, Zamawiający w terminie 7 dni po terminie wyznaczonym na ich usunięcie</w:t>
      </w:r>
      <w:r w:rsidR="004F4F4B">
        <w:rPr>
          <w:rFonts w:ascii="Arial" w:hAnsi="Arial" w:cs="Arial"/>
          <w:sz w:val="20"/>
          <w:szCs w:val="22"/>
        </w:rPr>
        <w:t>,</w:t>
      </w:r>
      <w:r w:rsidR="00301AD4">
        <w:rPr>
          <w:rFonts w:ascii="Arial" w:hAnsi="Arial" w:cs="Arial"/>
          <w:sz w:val="20"/>
          <w:szCs w:val="22"/>
        </w:rPr>
        <w:t xml:space="preserve"> </w:t>
      </w:r>
      <w:r w:rsidRPr="00301AD4">
        <w:rPr>
          <w:rFonts w:ascii="Arial" w:hAnsi="Arial" w:cs="Arial"/>
          <w:sz w:val="20"/>
          <w:szCs w:val="22"/>
        </w:rPr>
        <w:t>uprawniony będzie do powierzenia usunięcia wady podmiotowi trzeciemu, bez konieczności uzyskania zgody sądu na wykonanie zastępcze, a kosztami z tego tytułu obciąży Wykonawcę.</w:t>
      </w:r>
    </w:p>
    <w:p w14:paraId="09BD8527" w14:textId="406710D7" w:rsidR="004D69A2" w:rsidRPr="00520D3E" w:rsidRDefault="004D69A2" w:rsidP="00520D3E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>Z czynności odbioru końcowego</w:t>
      </w:r>
      <w:r w:rsidR="009409AC">
        <w:rPr>
          <w:rFonts w:ascii="Arial" w:hAnsi="Arial" w:cs="Arial"/>
          <w:color w:val="FF0000"/>
          <w:sz w:val="20"/>
          <w:szCs w:val="20"/>
        </w:rPr>
        <w:t xml:space="preserve"> </w:t>
      </w:r>
      <w:r w:rsidR="005A39E1" w:rsidRPr="00520D3E">
        <w:rPr>
          <w:rFonts w:ascii="Arial" w:hAnsi="Arial" w:cs="Arial"/>
          <w:sz w:val="20"/>
          <w:szCs w:val="20"/>
        </w:rPr>
        <w:t>przedmiotu umowy</w:t>
      </w:r>
      <w:r w:rsidRPr="00520D3E">
        <w:rPr>
          <w:rFonts w:ascii="Arial" w:hAnsi="Arial" w:cs="Arial"/>
          <w:sz w:val="20"/>
          <w:szCs w:val="20"/>
        </w:rPr>
        <w:t xml:space="preserve"> spisany zostanie protokół odbioru końcowego.</w:t>
      </w:r>
    </w:p>
    <w:p w14:paraId="7CE17EDA" w14:textId="35D56515" w:rsidR="004D69A2" w:rsidRDefault="00BF6FAF" w:rsidP="005406C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831A84">
        <w:rPr>
          <w:rFonts w:ascii="Arial" w:hAnsi="Arial" w:cs="Arial"/>
          <w:sz w:val="20"/>
          <w:szCs w:val="20"/>
        </w:rPr>
        <w:t>Odbiór gwarancyjny (ostateczny</w:t>
      </w:r>
      <w:r w:rsidR="004D69A2" w:rsidRPr="00831A84">
        <w:rPr>
          <w:rFonts w:ascii="Arial" w:hAnsi="Arial" w:cs="Arial"/>
          <w:sz w:val="20"/>
          <w:szCs w:val="20"/>
        </w:rPr>
        <w:t>) jest dokonywany przez Zamawiającego na wni</w:t>
      </w:r>
      <w:r w:rsidR="00875AE5" w:rsidRPr="00831A84">
        <w:rPr>
          <w:rFonts w:ascii="Arial" w:hAnsi="Arial" w:cs="Arial"/>
          <w:sz w:val="20"/>
          <w:szCs w:val="20"/>
        </w:rPr>
        <w:t xml:space="preserve">osek i przy udziale użytkownika </w:t>
      </w:r>
      <w:r w:rsidR="004D69A2" w:rsidRPr="00831A84">
        <w:rPr>
          <w:rFonts w:ascii="Arial" w:hAnsi="Arial" w:cs="Arial"/>
          <w:sz w:val="20"/>
          <w:szCs w:val="20"/>
        </w:rPr>
        <w:t xml:space="preserve">oraz Wykonawcy w formie protokołu ostatecznego po usunięciu wszystkich wad ujawnionych w okresie gwarancji. Zwalnia on </w:t>
      </w:r>
      <w:r w:rsidR="00034452" w:rsidRPr="00831A84">
        <w:rPr>
          <w:rFonts w:ascii="Arial" w:hAnsi="Arial" w:cs="Arial"/>
          <w:sz w:val="20"/>
          <w:szCs w:val="20"/>
        </w:rPr>
        <w:t>W</w:t>
      </w:r>
      <w:r w:rsidR="004D69A2" w:rsidRPr="00831A84">
        <w:rPr>
          <w:rFonts w:ascii="Arial" w:hAnsi="Arial" w:cs="Arial"/>
          <w:sz w:val="20"/>
          <w:szCs w:val="20"/>
        </w:rPr>
        <w:t>ykonawcę ze wszystkich zobowiązań wynikających z umowy, dotyczących usuwania wad.</w:t>
      </w:r>
    </w:p>
    <w:p w14:paraId="5693B749" w14:textId="6FEC04EB" w:rsidR="00007787" w:rsidRDefault="00007787" w:rsidP="007044FE">
      <w:pPr>
        <w:pStyle w:val="Tekstpodstawowywcity"/>
        <w:spacing w:line="276" w:lineRule="auto"/>
        <w:ind w:left="284" w:right="-2"/>
        <w:jc w:val="both"/>
        <w:rPr>
          <w:rFonts w:ascii="Arial" w:hAnsi="Arial" w:cs="Arial"/>
          <w:sz w:val="20"/>
          <w:szCs w:val="20"/>
        </w:rPr>
      </w:pPr>
    </w:p>
    <w:p w14:paraId="4C859073" w14:textId="77777777" w:rsidR="008159DD" w:rsidRDefault="008159DD" w:rsidP="007044FE">
      <w:pPr>
        <w:pStyle w:val="Tekstpodstawowywcity"/>
        <w:spacing w:line="276" w:lineRule="auto"/>
        <w:ind w:left="284" w:right="-2"/>
        <w:jc w:val="both"/>
        <w:rPr>
          <w:rFonts w:ascii="Arial" w:hAnsi="Arial" w:cs="Arial"/>
          <w:sz w:val="20"/>
          <w:szCs w:val="20"/>
        </w:rPr>
      </w:pPr>
    </w:p>
    <w:p w14:paraId="3A3803C4" w14:textId="77777777" w:rsidR="007044FE" w:rsidRPr="00831A84" w:rsidRDefault="007044FE" w:rsidP="007044FE">
      <w:pPr>
        <w:pStyle w:val="Tekstpodstawowywcity"/>
        <w:spacing w:line="276" w:lineRule="auto"/>
        <w:ind w:left="284" w:right="-2"/>
        <w:jc w:val="both"/>
        <w:rPr>
          <w:rFonts w:ascii="Arial" w:hAnsi="Arial" w:cs="Arial"/>
          <w:sz w:val="20"/>
          <w:szCs w:val="20"/>
        </w:rPr>
      </w:pPr>
    </w:p>
    <w:p w14:paraId="1E4A557A" w14:textId="412E447C" w:rsidR="00034452" w:rsidRPr="00034452" w:rsidRDefault="00034452" w:rsidP="00034452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kern w:val="1"/>
          <w:sz w:val="20"/>
          <w:szCs w:val="20"/>
          <w:lang w:eastAsia="ar-SA"/>
        </w:rPr>
        <w:t xml:space="preserve">Wykonawca zobowiązany jest </w:t>
      </w:r>
      <w:r w:rsidRPr="00EF165B">
        <w:rPr>
          <w:rFonts w:ascii="Arial" w:hAnsi="Arial" w:cs="Arial"/>
          <w:kern w:val="1"/>
          <w:sz w:val="20"/>
          <w:szCs w:val="20"/>
          <w:lang w:eastAsia="ar-SA"/>
        </w:rPr>
        <w:t xml:space="preserve">przekazać osobie wskazanej przez Zamawiającego instrukcji obsługi 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                  zamontowanego urządzenia </w:t>
      </w:r>
      <w:r w:rsidRPr="00EF165B">
        <w:rPr>
          <w:rFonts w:ascii="Arial" w:hAnsi="Arial" w:cs="Arial"/>
          <w:kern w:val="1"/>
          <w:sz w:val="20"/>
          <w:szCs w:val="20"/>
          <w:lang w:eastAsia="ar-SA"/>
        </w:rPr>
        <w:t>w języku polskim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 oraz</w:t>
      </w:r>
      <w:r w:rsidRPr="00EF165B">
        <w:rPr>
          <w:rFonts w:ascii="Arial" w:hAnsi="Arial" w:cs="Arial"/>
          <w:kern w:val="1"/>
          <w:sz w:val="20"/>
          <w:szCs w:val="20"/>
          <w:lang w:eastAsia="ar-SA"/>
        </w:rPr>
        <w:t xml:space="preserve"> przeszkolić pracowników w zakresie obsługi</w:t>
      </w:r>
      <w:r w:rsidR="00875AE5">
        <w:rPr>
          <w:rFonts w:ascii="Arial" w:hAnsi="Arial" w:cs="Arial"/>
          <w:kern w:val="1"/>
          <w:sz w:val="20"/>
          <w:szCs w:val="20"/>
          <w:lang w:eastAsia="ar-SA"/>
        </w:rPr>
        <w:t xml:space="preserve">                         </w:t>
      </w:r>
      <w:r w:rsidRPr="00EF165B">
        <w:rPr>
          <w:rFonts w:ascii="Arial" w:hAnsi="Arial" w:cs="Arial"/>
          <w:kern w:val="1"/>
          <w:sz w:val="20"/>
          <w:szCs w:val="20"/>
          <w:lang w:eastAsia="ar-SA"/>
        </w:rPr>
        <w:t xml:space="preserve"> i eksploatacji 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przedmiotowego </w:t>
      </w:r>
      <w:r w:rsidRPr="00EF165B">
        <w:rPr>
          <w:rFonts w:ascii="Arial" w:hAnsi="Arial" w:cs="Arial"/>
          <w:kern w:val="1"/>
          <w:sz w:val="20"/>
          <w:szCs w:val="20"/>
          <w:lang w:eastAsia="ar-SA"/>
        </w:rPr>
        <w:t>urządzenia.</w:t>
      </w:r>
    </w:p>
    <w:p w14:paraId="295134F5" w14:textId="7C175693" w:rsidR="00034452" w:rsidRDefault="00BF6FAF" w:rsidP="00034452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875AE5">
        <w:rPr>
          <w:rFonts w:ascii="Arial" w:hAnsi="Arial" w:cs="Arial"/>
          <w:sz w:val="20"/>
          <w:szCs w:val="20"/>
        </w:rPr>
        <w:t xml:space="preserve">Zamawiający </w:t>
      </w:r>
      <w:r w:rsidR="004D69A2" w:rsidRPr="0060597F">
        <w:rPr>
          <w:rFonts w:ascii="Arial" w:hAnsi="Arial" w:cs="Arial"/>
          <w:sz w:val="20"/>
          <w:szCs w:val="20"/>
        </w:rPr>
        <w:t>zobowiązany jest do dokonania lub odmowy dokonania odb</w:t>
      </w:r>
      <w:r w:rsidR="004D69A2">
        <w:rPr>
          <w:rFonts w:ascii="Arial" w:hAnsi="Arial" w:cs="Arial"/>
          <w:sz w:val="20"/>
          <w:szCs w:val="20"/>
        </w:rPr>
        <w:t xml:space="preserve">ioru końcowego, w terminie </w:t>
      </w:r>
      <w:r w:rsidR="00034452">
        <w:rPr>
          <w:rFonts w:ascii="Arial" w:hAnsi="Arial" w:cs="Arial"/>
          <w:sz w:val="20"/>
          <w:szCs w:val="20"/>
        </w:rPr>
        <w:t xml:space="preserve">    </w:t>
      </w:r>
      <w:r w:rsidR="004D69A2">
        <w:rPr>
          <w:rFonts w:ascii="Arial" w:hAnsi="Arial" w:cs="Arial"/>
          <w:sz w:val="20"/>
          <w:szCs w:val="20"/>
        </w:rPr>
        <w:t xml:space="preserve">do </w:t>
      </w:r>
      <w:r w:rsidR="00875AE5">
        <w:rPr>
          <w:rFonts w:ascii="Arial" w:hAnsi="Arial" w:cs="Arial"/>
          <w:sz w:val="20"/>
          <w:szCs w:val="20"/>
        </w:rPr>
        <w:t>7</w:t>
      </w:r>
      <w:r w:rsidR="004D69A2" w:rsidRPr="0060597F">
        <w:rPr>
          <w:rFonts w:ascii="Arial" w:hAnsi="Arial" w:cs="Arial"/>
          <w:sz w:val="20"/>
          <w:szCs w:val="20"/>
        </w:rPr>
        <w:t xml:space="preserve"> dni kalendarzowych od dnia rozpoczęcia tego odbioru</w:t>
      </w:r>
      <w:r w:rsidR="00CA0A97">
        <w:rPr>
          <w:rFonts w:ascii="Arial" w:hAnsi="Arial" w:cs="Arial"/>
          <w:sz w:val="20"/>
          <w:szCs w:val="20"/>
        </w:rPr>
        <w:t>.</w:t>
      </w:r>
    </w:p>
    <w:p w14:paraId="616C85AC" w14:textId="77777777" w:rsidR="00034452" w:rsidRPr="00034452" w:rsidRDefault="00034452" w:rsidP="00034452">
      <w:pPr>
        <w:pStyle w:val="Tekstpodstawowywcity"/>
        <w:spacing w:line="276" w:lineRule="auto"/>
        <w:ind w:left="284" w:right="-2"/>
        <w:jc w:val="both"/>
        <w:rPr>
          <w:rFonts w:ascii="Arial" w:hAnsi="Arial" w:cs="Arial"/>
          <w:sz w:val="20"/>
          <w:szCs w:val="20"/>
        </w:rPr>
      </w:pPr>
    </w:p>
    <w:p w14:paraId="14BB97B1" w14:textId="2242E7D9" w:rsidR="004D69A2" w:rsidRDefault="004D69A2" w:rsidP="007141E4">
      <w:pPr>
        <w:pStyle w:val="Tekstpodstawowywcity"/>
        <w:spacing w:before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 xml:space="preserve">§ </w:t>
      </w:r>
      <w:r w:rsidR="004B72D8">
        <w:rPr>
          <w:rFonts w:ascii="Arial" w:hAnsi="Arial" w:cs="Arial"/>
          <w:b/>
          <w:bCs/>
          <w:sz w:val="20"/>
          <w:szCs w:val="22"/>
        </w:rPr>
        <w:t>7</w:t>
      </w:r>
    </w:p>
    <w:p w14:paraId="7BB70CC2" w14:textId="00A63653" w:rsidR="004D69A2" w:rsidRDefault="004D69A2" w:rsidP="007141E4">
      <w:pPr>
        <w:pStyle w:val="Tekstpodstawowywcity"/>
        <w:spacing w:line="276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Gwarancja</w:t>
      </w:r>
    </w:p>
    <w:p w14:paraId="037ECD65" w14:textId="77777777" w:rsidR="00B912E6" w:rsidRDefault="00B912E6" w:rsidP="007141E4">
      <w:pPr>
        <w:pStyle w:val="Tekstpodstawowywcity"/>
        <w:spacing w:line="276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</w:p>
    <w:p w14:paraId="387155CE" w14:textId="37872108" w:rsidR="004D69A2" w:rsidRDefault="004D69A2" w:rsidP="007B4896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7D5D87">
        <w:rPr>
          <w:rFonts w:ascii="Arial" w:hAnsi="Arial" w:cs="Arial"/>
          <w:sz w:val="20"/>
          <w:szCs w:val="22"/>
        </w:rPr>
        <w:t xml:space="preserve">Na wykonany przedmiot umowy Wykonawca zobowiązany jest udzielić </w:t>
      </w:r>
      <w:r w:rsidRPr="0000636B">
        <w:rPr>
          <w:rFonts w:ascii="Arial" w:hAnsi="Arial" w:cs="Arial"/>
          <w:b/>
          <w:sz w:val="20"/>
          <w:szCs w:val="22"/>
        </w:rPr>
        <w:t>gwarancji na okres</w:t>
      </w:r>
      <w:r w:rsidR="00791B77">
        <w:rPr>
          <w:rFonts w:ascii="Arial" w:hAnsi="Arial" w:cs="Arial"/>
          <w:b/>
          <w:sz w:val="20"/>
          <w:szCs w:val="22"/>
        </w:rPr>
        <w:t>.</w:t>
      </w:r>
      <w:r w:rsidR="00C06515">
        <w:rPr>
          <w:rFonts w:ascii="Arial" w:hAnsi="Arial" w:cs="Arial"/>
          <w:b/>
          <w:sz w:val="20"/>
          <w:szCs w:val="22"/>
        </w:rPr>
        <w:t>………..</w:t>
      </w:r>
      <w:r w:rsidR="003710BB">
        <w:rPr>
          <w:rFonts w:ascii="Arial" w:hAnsi="Arial" w:cs="Arial"/>
          <w:sz w:val="20"/>
          <w:szCs w:val="22"/>
        </w:rPr>
        <w:t xml:space="preserve"> (</w:t>
      </w:r>
      <w:r w:rsidR="007C5CD3">
        <w:rPr>
          <w:rFonts w:ascii="Arial" w:hAnsi="Arial" w:cs="Arial"/>
          <w:sz w:val="20"/>
          <w:szCs w:val="22"/>
        </w:rPr>
        <w:t>zgodnie z ofertą</w:t>
      </w:r>
      <w:r>
        <w:rPr>
          <w:rFonts w:ascii="Arial" w:hAnsi="Arial" w:cs="Arial"/>
          <w:sz w:val="20"/>
          <w:szCs w:val="22"/>
        </w:rPr>
        <w:t>) od </w:t>
      </w:r>
      <w:r w:rsidRPr="007D5D87">
        <w:rPr>
          <w:rFonts w:ascii="Arial" w:hAnsi="Arial" w:cs="Arial"/>
          <w:sz w:val="20"/>
          <w:szCs w:val="22"/>
        </w:rPr>
        <w:t xml:space="preserve">daty końcowego odbioru </w:t>
      </w:r>
      <w:r w:rsidRPr="009409AC">
        <w:rPr>
          <w:rFonts w:ascii="Arial" w:hAnsi="Arial" w:cs="Arial"/>
          <w:sz w:val="20"/>
          <w:szCs w:val="22"/>
        </w:rPr>
        <w:t xml:space="preserve">przedmiotu umowy. </w:t>
      </w:r>
    </w:p>
    <w:p w14:paraId="76034BA9" w14:textId="25A25024" w:rsidR="00F15876" w:rsidRPr="00F15876" w:rsidRDefault="00F15876" w:rsidP="00F15876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F15876">
        <w:rPr>
          <w:rFonts w:ascii="Arial" w:hAnsi="Arial" w:cs="Arial"/>
          <w:sz w:val="20"/>
          <w:szCs w:val="20"/>
        </w:rPr>
        <w:t xml:space="preserve">Termin gwarancji ulega przedłużeniu o czas naprawy. </w:t>
      </w:r>
    </w:p>
    <w:p w14:paraId="7FB84B02" w14:textId="4F2B10D5" w:rsidR="00757BFF" w:rsidRPr="00757BFF" w:rsidRDefault="004D69A2" w:rsidP="00757BFF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line="276" w:lineRule="auto"/>
        <w:ind w:left="425" w:right="22" w:hanging="425"/>
        <w:jc w:val="both"/>
        <w:rPr>
          <w:rFonts w:ascii="Arial" w:hAnsi="Arial" w:cs="Arial"/>
          <w:sz w:val="20"/>
          <w:szCs w:val="20"/>
        </w:rPr>
      </w:pPr>
      <w:r w:rsidRPr="009409AC">
        <w:rPr>
          <w:rFonts w:ascii="Arial" w:hAnsi="Arial" w:cs="Arial"/>
          <w:sz w:val="20"/>
          <w:szCs w:val="20"/>
        </w:rPr>
        <w:t>W ramach gwarancji Wykonawca zobowiązany jest d</w:t>
      </w:r>
      <w:r>
        <w:rPr>
          <w:rFonts w:ascii="Arial" w:hAnsi="Arial" w:cs="Arial"/>
          <w:sz w:val="20"/>
          <w:szCs w:val="20"/>
        </w:rPr>
        <w:t>o usuwania</w:t>
      </w:r>
      <w:r w:rsidR="003710BB">
        <w:rPr>
          <w:rFonts w:ascii="Arial" w:hAnsi="Arial" w:cs="Arial"/>
          <w:sz w:val="20"/>
          <w:szCs w:val="20"/>
        </w:rPr>
        <w:t xml:space="preserve"> wad ujawnionych w przedmiocie umowy w </w:t>
      </w:r>
      <w:r w:rsidRPr="0060597F">
        <w:rPr>
          <w:rFonts w:ascii="Arial" w:hAnsi="Arial" w:cs="Arial"/>
          <w:sz w:val="20"/>
          <w:szCs w:val="20"/>
        </w:rPr>
        <w:t xml:space="preserve">terminie wskazanym przez Zamawiającego w pisemnym zgłoszeniu wady. W razie nie </w:t>
      </w:r>
      <w:r w:rsidR="003710BB">
        <w:rPr>
          <w:rFonts w:ascii="Arial" w:hAnsi="Arial" w:cs="Arial"/>
          <w:sz w:val="20"/>
          <w:szCs w:val="20"/>
        </w:rPr>
        <w:t xml:space="preserve">przystąpienia do usuwania wady w terminie 7 dni </w:t>
      </w:r>
      <w:r w:rsidRPr="0060597F">
        <w:rPr>
          <w:rFonts w:ascii="Arial" w:hAnsi="Arial" w:cs="Arial"/>
          <w:sz w:val="20"/>
          <w:szCs w:val="20"/>
        </w:rPr>
        <w:t>kal</w:t>
      </w:r>
      <w:r w:rsidR="003710BB">
        <w:rPr>
          <w:rFonts w:ascii="Arial" w:hAnsi="Arial" w:cs="Arial"/>
          <w:sz w:val="20"/>
          <w:szCs w:val="20"/>
        </w:rPr>
        <w:t xml:space="preserve">endarzowych od daty zgłoszenia albo </w:t>
      </w:r>
      <w:r w:rsidRPr="0060597F">
        <w:rPr>
          <w:rFonts w:ascii="Arial" w:hAnsi="Arial" w:cs="Arial"/>
          <w:sz w:val="20"/>
          <w:szCs w:val="20"/>
        </w:rPr>
        <w:t xml:space="preserve">nie </w:t>
      </w:r>
      <w:r w:rsidR="003710BB">
        <w:rPr>
          <w:rFonts w:ascii="Arial" w:hAnsi="Arial" w:cs="Arial"/>
          <w:sz w:val="20"/>
          <w:szCs w:val="20"/>
        </w:rPr>
        <w:t xml:space="preserve">usunięcia wady w  wyznaczonym terminie, Zamawiający uprawniony będzie do powierzenia usunięcia </w:t>
      </w:r>
      <w:r w:rsidR="003710BB" w:rsidRPr="007F20F3">
        <w:rPr>
          <w:rFonts w:ascii="Arial" w:hAnsi="Arial" w:cs="Arial"/>
          <w:sz w:val="20"/>
          <w:szCs w:val="20"/>
        </w:rPr>
        <w:t>wady podmiotowi trzeciemu i obciążyć Wykonawcę</w:t>
      </w:r>
      <w:r w:rsidRPr="007F20F3">
        <w:rPr>
          <w:rFonts w:ascii="Arial" w:hAnsi="Arial" w:cs="Arial"/>
          <w:sz w:val="20"/>
          <w:szCs w:val="20"/>
        </w:rPr>
        <w:t xml:space="preserve"> </w:t>
      </w:r>
      <w:r w:rsidR="003710BB" w:rsidRPr="007F20F3">
        <w:rPr>
          <w:rFonts w:ascii="Arial" w:hAnsi="Arial" w:cs="Arial"/>
          <w:sz w:val="20"/>
          <w:szCs w:val="20"/>
        </w:rPr>
        <w:t xml:space="preserve">kosztami z tego </w:t>
      </w:r>
      <w:r w:rsidRPr="007F20F3">
        <w:rPr>
          <w:rFonts w:ascii="Arial" w:hAnsi="Arial" w:cs="Arial"/>
          <w:sz w:val="20"/>
          <w:szCs w:val="20"/>
        </w:rPr>
        <w:t>tytułu, bez konieczności uzyskania zgody sądu na wykonanie zastępcze.</w:t>
      </w:r>
    </w:p>
    <w:p w14:paraId="6F152370" w14:textId="15AD4DE4" w:rsidR="00757BFF" w:rsidRPr="00500263" w:rsidRDefault="004D69A2" w:rsidP="00500263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7D5D87">
        <w:rPr>
          <w:rFonts w:ascii="Arial" w:hAnsi="Arial" w:cs="Arial"/>
          <w:sz w:val="20"/>
          <w:szCs w:val="22"/>
        </w:rPr>
        <w:t>Warunki gwarancji zostaną ujęte w dołączonym do</w:t>
      </w:r>
      <w:r>
        <w:rPr>
          <w:rFonts w:ascii="Arial" w:hAnsi="Arial" w:cs="Arial"/>
          <w:sz w:val="20"/>
          <w:szCs w:val="22"/>
        </w:rPr>
        <w:t xml:space="preserve"> </w:t>
      </w:r>
      <w:r w:rsidRPr="007D5D87">
        <w:rPr>
          <w:rFonts w:ascii="Arial" w:hAnsi="Arial" w:cs="Arial"/>
          <w:sz w:val="20"/>
          <w:szCs w:val="22"/>
        </w:rPr>
        <w:t>protokołu odbioru ko</w:t>
      </w:r>
      <w:r>
        <w:rPr>
          <w:rFonts w:ascii="Arial" w:hAnsi="Arial" w:cs="Arial"/>
          <w:sz w:val="20"/>
          <w:szCs w:val="22"/>
        </w:rPr>
        <w:t xml:space="preserve">ńcowego dokumencie </w:t>
      </w:r>
      <w:r w:rsidRPr="0060597F">
        <w:rPr>
          <w:rFonts w:ascii="Arial" w:hAnsi="Arial" w:cs="Arial"/>
          <w:sz w:val="20"/>
          <w:szCs w:val="22"/>
        </w:rPr>
        <w:t xml:space="preserve">gwarancyjnym, którego wzór stanowi </w:t>
      </w:r>
      <w:r w:rsidRPr="0067624A">
        <w:rPr>
          <w:rFonts w:ascii="Arial" w:hAnsi="Arial" w:cs="Arial"/>
          <w:b/>
          <w:sz w:val="20"/>
          <w:szCs w:val="22"/>
        </w:rPr>
        <w:t>załącznik nr 1</w:t>
      </w:r>
      <w:r w:rsidRPr="0060597F">
        <w:rPr>
          <w:rFonts w:ascii="Arial" w:hAnsi="Arial" w:cs="Arial"/>
          <w:sz w:val="20"/>
          <w:szCs w:val="22"/>
        </w:rPr>
        <w:t xml:space="preserve"> do umowy.</w:t>
      </w:r>
    </w:p>
    <w:p w14:paraId="1794BBB9" w14:textId="465CE663" w:rsidR="004D69A2" w:rsidRDefault="004D69A2" w:rsidP="005406C0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60597F">
        <w:rPr>
          <w:rFonts w:ascii="Arial" w:hAnsi="Arial" w:cs="Arial"/>
          <w:sz w:val="20"/>
          <w:szCs w:val="22"/>
        </w:rPr>
        <w:t>Zamawiający ma prawo dochodzić uprawnień z tytułu rękojmi za wady, niezależnie od uprawnień  wynikających z gwarancji.</w:t>
      </w:r>
    </w:p>
    <w:p w14:paraId="6386C189" w14:textId="1AAD1C20" w:rsidR="00F15876" w:rsidRPr="00F15876" w:rsidRDefault="00F15876" w:rsidP="00F15876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F15876">
        <w:rPr>
          <w:rFonts w:ascii="Arial" w:hAnsi="Arial" w:cs="Arial"/>
          <w:sz w:val="20"/>
          <w:szCs w:val="20"/>
        </w:rPr>
        <w:t>Strony ustalają, że serwis gwarancyjny świadczony będzie przez ……………..………………………...</w:t>
      </w:r>
      <w:r>
        <w:rPr>
          <w:rFonts w:ascii="Arial" w:hAnsi="Arial" w:cs="Arial"/>
          <w:sz w:val="20"/>
          <w:szCs w:val="20"/>
        </w:rPr>
        <w:t>....</w:t>
      </w:r>
    </w:p>
    <w:p w14:paraId="20A2207C" w14:textId="163E3AD1" w:rsidR="00F15876" w:rsidRPr="00A92831" w:rsidRDefault="00F15876" w:rsidP="00A92831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F15876">
        <w:rPr>
          <w:rFonts w:ascii="Arial" w:hAnsi="Arial" w:cs="Arial"/>
          <w:sz w:val="20"/>
          <w:szCs w:val="20"/>
        </w:rPr>
        <w:t>Wszelkie koszty związane z wykonywaniem obowiązków gwarancyjnych ponosi Wykonawca.</w:t>
      </w:r>
    </w:p>
    <w:p w14:paraId="3FF26E31" w14:textId="77777777" w:rsidR="004D69A2" w:rsidRPr="009409AC" w:rsidRDefault="004D69A2" w:rsidP="005406C0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60597F">
        <w:rPr>
          <w:rFonts w:ascii="Arial" w:hAnsi="Arial" w:cs="Arial"/>
          <w:sz w:val="20"/>
          <w:szCs w:val="22"/>
        </w:rPr>
        <w:t xml:space="preserve">Niezależnie od udzielonej gwarancji Wykonawca ponosi odpowiedzialność z </w:t>
      </w:r>
      <w:r w:rsidR="003710BB">
        <w:rPr>
          <w:rFonts w:ascii="Arial" w:hAnsi="Arial" w:cs="Arial"/>
          <w:sz w:val="20"/>
          <w:szCs w:val="22"/>
        </w:rPr>
        <w:t>tytułu rękojmi za wady fizyczne</w:t>
      </w:r>
      <w:r w:rsidRPr="0060597F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(</w:t>
      </w:r>
      <w:r w:rsidR="003710BB">
        <w:rPr>
          <w:rFonts w:ascii="Arial" w:hAnsi="Arial" w:cs="Arial"/>
          <w:sz w:val="20"/>
          <w:szCs w:val="22"/>
        </w:rPr>
        <w:t xml:space="preserve">ograniczające wartość lub </w:t>
      </w:r>
      <w:r>
        <w:rPr>
          <w:rFonts w:ascii="Arial" w:hAnsi="Arial" w:cs="Arial"/>
          <w:sz w:val="20"/>
          <w:szCs w:val="22"/>
        </w:rPr>
        <w:t>użyteczność</w:t>
      </w:r>
      <w:r w:rsidR="003710BB">
        <w:rPr>
          <w:rFonts w:ascii="Arial" w:hAnsi="Arial" w:cs="Arial"/>
          <w:sz w:val="20"/>
          <w:szCs w:val="22"/>
        </w:rPr>
        <w:t xml:space="preserve">) na zasadach określonych w </w:t>
      </w:r>
      <w:r w:rsidRPr="0060597F">
        <w:rPr>
          <w:rFonts w:ascii="Arial" w:hAnsi="Arial" w:cs="Arial"/>
          <w:sz w:val="20"/>
          <w:szCs w:val="22"/>
        </w:rPr>
        <w:t xml:space="preserve">Kodeksie </w:t>
      </w:r>
      <w:r w:rsidR="006F79FF" w:rsidRPr="009409AC">
        <w:rPr>
          <w:rFonts w:ascii="Arial" w:hAnsi="Arial" w:cs="Arial"/>
          <w:sz w:val="20"/>
          <w:szCs w:val="22"/>
        </w:rPr>
        <w:t>C</w:t>
      </w:r>
      <w:r w:rsidRPr="009409AC">
        <w:rPr>
          <w:rFonts w:ascii="Arial" w:hAnsi="Arial" w:cs="Arial"/>
          <w:sz w:val="20"/>
          <w:szCs w:val="22"/>
        </w:rPr>
        <w:t>ywilnym.</w:t>
      </w:r>
    </w:p>
    <w:p w14:paraId="527A1A4D" w14:textId="72FF059A" w:rsidR="00B32C15" w:rsidRDefault="003710BB" w:rsidP="005406C0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9409AC">
        <w:rPr>
          <w:rFonts w:ascii="Arial" w:hAnsi="Arial" w:cs="Arial"/>
          <w:sz w:val="20"/>
          <w:szCs w:val="22"/>
        </w:rPr>
        <w:t>Wykonawca odpowiada za wadę również po</w:t>
      </w:r>
      <w:r w:rsidR="006F79FF" w:rsidRPr="009409AC">
        <w:rPr>
          <w:rFonts w:ascii="Arial" w:hAnsi="Arial" w:cs="Arial"/>
          <w:sz w:val="20"/>
          <w:szCs w:val="22"/>
        </w:rPr>
        <w:t xml:space="preserve"> zakończeniu</w:t>
      </w:r>
      <w:r w:rsidRPr="009409AC">
        <w:rPr>
          <w:rFonts w:ascii="Arial" w:hAnsi="Arial" w:cs="Arial"/>
          <w:sz w:val="20"/>
          <w:szCs w:val="22"/>
        </w:rPr>
        <w:t xml:space="preserve"> okres</w:t>
      </w:r>
      <w:r w:rsidR="006F79FF" w:rsidRPr="009409AC">
        <w:rPr>
          <w:rFonts w:ascii="Arial" w:hAnsi="Arial" w:cs="Arial"/>
          <w:sz w:val="20"/>
          <w:szCs w:val="22"/>
        </w:rPr>
        <w:t>u</w:t>
      </w:r>
      <w:r w:rsidRPr="009409AC">
        <w:rPr>
          <w:rFonts w:ascii="Arial" w:hAnsi="Arial" w:cs="Arial"/>
          <w:sz w:val="20"/>
          <w:szCs w:val="22"/>
        </w:rPr>
        <w:t xml:space="preserve"> rękojmi </w:t>
      </w:r>
      <w:r w:rsidR="004D69A2" w:rsidRPr="009409AC">
        <w:rPr>
          <w:rFonts w:ascii="Arial" w:hAnsi="Arial" w:cs="Arial"/>
          <w:sz w:val="20"/>
          <w:szCs w:val="22"/>
        </w:rPr>
        <w:t xml:space="preserve">lub gwarancji, jeżeli Zamawiający powiadomi Wykonawcę o wadzie </w:t>
      </w:r>
      <w:r w:rsidR="006F79FF" w:rsidRPr="009409AC">
        <w:rPr>
          <w:rFonts w:ascii="Arial" w:hAnsi="Arial" w:cs="Arial"/>
          <w:sz w:val="20"/>
          <w:szCs w:val="22"/>
        </w:rPr>
        <w:t xml:space="preserve">w trakcie </w:t>
      </w:r>
      <w:r w:rsidR="004D69A2" w:rsidRPr="009409AC">
        <w:rPr>
          <w:rFonts w:ascii="Arial" w:hAnsi="Arial" w:cs="Arial"/>
          <w:sz w:val="20"/>
          <w:szCs w:val="22"/>
        </w:rPr>
        <w:t>tych okresów.</w:t>
      </w:r>
    </w:p>
    <w:p w14:paraId="1AF2A25E" w14:textId="5E4A38E3" w:rsidR="00831A84" w:rsidRPr="00A92831" w:rsidRDefault="00831A84" w:rsidP="004F3DFE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4F3DFE">
        <w:rPr>
          <w:rFonts w:ascii="Arial" w:hAnsi="Arial" w:cs="Arial"/>
          <w:sz w:val="20"/>
          <w:szCs w:val="20"/>
        </w:rPr>
        <w:t>Wykonawca zobowiązuje się do usunięcia wad, naprawy wadliwego elementu/ lub dostarczenia wyposażenia podlegający wymianie, w terminie 14 dni od daty zgłoszenia wady przez Zamawiającego lub Użytkownika.</w:t>
      </w:r>
    </w:p>
    <w:p w14:paraId="6075498F" w14:textId="53CC02D0" w:rsidR="00A92831" w:rsidRPr="004F3DFE" w:rsidRDefault="00AD060F" w:rsidP="004F3DFE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084DBB">
        <w:rPr>
          <w:rFonts w:ascii="Arial" w:hAnsi="Arial" w:cs="Arial"/>
          <w:sz w:val="20"/>
          <w:szCs w:val="20"/>
        </w:rPr>
        <w:t>W przypadku nie wywiązania się Wykonawcy z postanowień zawartych w ust. 6 Zamawiający uprawniony będzie do powierzenia usunięcia wady osobie trzeciej na koszt Wykonawcy,</w:t>
      </w:r>
      <w:r w:rsidR="008159DD">
        <w:rPr>
          <w:rFonts w:ascii="Arial" w:hAnsi="Arial" w:cs="Arial"/>
          <w:sz w:val="20"/>
          <w:szCs w:val="20"/>
        </w:rPr>
        <w:t xml:space="preserve">                          </w:t>
      </w:r>
      <w:r w:rsidRPr="00084DBB">
        <w:rPr>
          <w:rFonts w:ascii="Arial" w:hAnsi="Arial" w:cs="Arial"/>
          <w:sz w:val="20"/>
          <w:szCs w:val="20"/>
        </w:rPr>
        <w:t xml:space="preserve"> bez konieczności uzyskania zgody sądu na wykonanie zastępcze.</w:t>
      </w:r>
    </w:p>
    <w:p w14:paraId="5D6EC847" w14:textId="2BB18CBD" w:rsidR="00B27AFF" w:rsidRDefault="00B27AFF" w:rsidP="00791B77">
      <w:pPr>
        <w:pStyle w:val="Tekstpodstawowywcity"/>
        <w:spacing w:before="120"/>
        <w:ind w:left="0" w:right="204"/>
        <w:rPr>
          <w:rFonts w:ascii="Arial" w:hAnsi="Arial" w:cs="Arial"/>
          <w:b/>
          <w:bCs/>
          <w:sz w:val="20"/>
          <w:szCs w:val="22"/>
        </w:rPr>
      </w:pPr>
    </w:p>
    <w:p w14:paraId="6168201A" w14:textId="57CBB9A4" w:rsidR="004D69A2" w:rsidRPr="009409AC" w:rsidRDefault="004D69A2" w:rsidP="007141E4">
      <w:pPr>
        <w:pStyle w:val="Tekstpodstawowywcity"/>
        <w:spacing w:before="120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9409AC">
        <w:rPr>
          <w:rFonts w:ascii="Arial" w:hAnsi="Arial" w:cs="Arial"/>
          <w:b/>
          <w:bCs/>
          <w:sz w:val="20"/>
          <w:szCs w:val="22"/>
        </w:rPr>
        <w:t xml:space="preserve">§ </w:t>
      </w:r>
      <w:r w:rsidR="00D5679B">
        <w:rPr>
          <w:rFonts w:ascii="Arial" w:hAnsi="Arial" w:cs="Arial"/>
          <w:b/>
          <w:bCs/>
          <w:sz w:val="20"/>
          <w:szCs w:val="22"/>
        </w:rPr>
        <w:t>8</w:t>
      </w:r>
    </w:p>
    <w:p w14:paraId="72A45DB5" w14:textId="506E098F" w:rsidR="004D69A2" w:rsidRDefault="004D69A2" w:rsidP="007141E4">
      <w:pPr>
        <w:pStyle w:val="Tekstpodstawowywcity"/>
        <w:spacing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9409AC">
        <w:rPr>
          <w:rFonts w:ascii="Arial" w:hAnsi="Arial" w:cs="Arial"/>
          <w:b/>
          <w:bCs/>
          <w:sz w:val="20"/>
          <w:szCs w:val="22"/>
        </w:rPr>
        <w:t>Zapłata wynagrodzenia</w:t>
      </w:r>
    </w:p>
    <w:p w14:paraId="287194CF" w14:textId="77777777" w:rsidR="00B912E6" w:rsidRPr="009409AC" w:rsidRDefault="00B912E6" w:rsidP="007141E4">
      <w:pPr>
        <w:pStyle w:val="Tekstpodstawowywcity"/>
        <w:spacing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14:paraId="617D5744" w14:textId="7D3FA1C3" w:rsidR="00500263" w:rsidRPr="00D96954" w:rsidRDefault="004D69A2" w:rsidP="00D96954">
      <w:pPr>
        <w:pStyle w:val="Tekstpodstawowywcity"/>
        <w:numPr>
          <w:ilvl w:val="0"/>
          <w:numId w:val="27"/>
        </w:numPr>
        <w:spacing w:line="276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9409AC">
        <w:rPr>
          <w:rFonts w:ascii="Arial" w:hAnsi="Arial" w:cs="Arial"/>
          <w:sz w:val="20"/>
          <w:szCs w:val="20"/>
        </w:rPr>
        <w:t>Zapłata wynagrodzenia Wykonawcy nastąpi jednorazowo,</w:t>
      </w:r>
      <w:r w:rsidR="005A39E1" w:rsidRPr="009409AC">
        <w:rPr>
          <w:rFonts w:ascii="Arial" w:hAnsi="Arial" w:cs="Arial"/>
          <w:sz w:val="20"/>
          <w:szCs w:val="20"/>
        </w:rPr>
        <w:t xml:space="preserve"> za </w:t>
      </w:r>
      <w:r w:rsidRPr="0067624A">
        <w:rPr>
          <w:rFonts w:ascii="Arial" w:hAnsi="Arial" w:cs="Arial"/>
          <w:b/>
          <w:sz w:val="20"/>
          <w:szCs w:val="20"/>
        </w:rPr>
        <w:t>wykonaną i odebraną dostawę</w:t>
      </w:r>
      <w:r w:rsidR="00757BFF">
        <w:rPr>
          <w:rFonts w:ascii="Arial" w:hAnsi="Arial" w:cs="Arial"/>
          <w:b/>
          <w:sz w:val="20"/>
          <w:szCs w:val="20"/>
        </w:rPr>
        <w:t>,</w:t>
      </w:r>
      <w:r w:rsidRPr="0067624A">
        <w:rPr>
          <w:rFonts w:ascii="Arial" w:hAnsi="Arial" w:cs="Arial"/>
          <w:b/>
          <w:sz w:val="20"/>
          <w:szCs w:val="20"/>
        </w:rPr>
        <w:t xml:space="preserve"> </w:t>
      </w:r>
      <w:r w:rsidR="00757BFF">
        <w:rPr>
          <w:rFonts w:ascii="Arial" w:hAnsi="Arial" w:cs="Arial"/>
          <w:b/>
          <w:sz w:val="20"/>
          <w:szCs w:val="20"/>
        </w:rPr>
        <w:t xml:space="preserve">               </w:t>
      </w:r>
      <w:r w:rsidRPr="009409AC">
        <w:rPr>
          <w:rFonts w:ascii="Arial" w:hAnsi="Arial" w:cs="Arial"/>
          <w:sz w:val="20"/>
          <w:szCs w:val="20"/>
        </w:rPr>
        <w:t>w oparciu o obustronnie podpisany protokół odbioru i fakturę końcową.</w:t>
      </w:r>
    </w:p>
    <w:p w14:paraId="2DBF6BA4" w14:textId="120E7AD0" w:rsidR="004D69A2" w:rsidRDefault="000960A8" w:rsidP="005406C0">
      <w:pPr>
        <w:pStyle w:val="Tekstpodstawowywcity"/>
        <w:numPr>
          <w:ilvl w:val="0"/>
          <w:numId w:val="27"/>
        </w:numPr>
        <w:spacing w:line="276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9409AC">
        <w:rPr>
          <w:rFonts w:ascii="Arial" w:hAnsi="Arial" w:cs="Arial"/>
          <w:sz w:val="20"/>
          <w:szCs w:val="20"/>
        </w:rPr>
        <w:t>Fakturę</w:t>
      </w:r>
      <w:r w:rsidR="004D69A2" w:rsidRPr="009409AC">
        <w:rPr>
          <w:rFonts w:ascii="Arial" w:hAnsi="Arial" w:cs="Arial"/>
          <w:sz w:val="20"/>
          <w:szCs w:val="20"/>
        </w:rPr>
        <w:t xml:space="preserve"> VAT należy wystawić na Miasto Zabrze z siedzibą władz w Urzędzie Miejskim  w Zabrzu,</w:t>
      </w:r>
      <w:r w:rsidR="00165D30">
        <w:rPr>
          <w:rFonts w:ascii="Arial" w:hAnsi="Arial" w:cs="Arial"/>
          <w:sz w:val="20"/>
          <w:szCs w:val="20"/>
        </w:rPr>
        <w:t xml:space="preserve">              </w:t>
      </w:r>
      <w:r w:rsidR="004D69A2" w:rsidRPr="009409AC">
        <w:rPr>
          <w:rFonts w:ascii="Arial" w:hAnsi="Arial" w:cs="Arial"/>
          <w:sz w:val="20"/>
          <w:szCs w:val="20"/>
        </w:rPr>
        <w:t xml:space="preserve"> ul. Powstańców Śląskich  5-7, 41-800 Zabrze</w:t>
      </w:r>
      <w:r w:rsidR="007B6A20" w:rsidRPr="009409AC">
        <w:rPr>
          <w:rFonts w:ascii="Arial" w:hAnsi="Arial" w:cs="Arial"/>
          <w:sz w:val="20"/>
          <w:szCs w:val="20"/>
        </w:rPr>
        <w:t xml:space="preserve"> (NIP 648 274 33 51)</w:t>
      </w:r>
      <w:r w:rsidR="004D69A2" w:rsidRPr="009409AC">
        <w:rPr>
          <w:rFonts w:ascii="Arial" w:hAnsi="Arial" w:cs="Arial"/>
          <w:sz w:val="20"/>
          <w:szCs w:val="20"/>
        </w:rPr>
        <w:t>.</w:t>
      </w:r>
    </w:p>
    <w:p w14:paraId="3E88F8C3" w14:textId="77278004" w:rsidR="00165D30" w:rsidRPr="00106266" w:rsidRDefault="00165D30" w:rsidP="00165D30">
      <w:pPr>
        <w:pStyle w:val="Tekstpodstawowywcity"/>
        <w:numPr>
          <w:ilvl w:val="0"/>
          <w:numId w:val="27"/>
        </w:numPr>
        <w:spacing w:line="276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106266">
        <w:rPr>
          <w:rFonts w:ascii="Arial" w:hAnsi="Arial" w:cs="Arial"/>
          <w:sz w:val="20"/>
        </w:rPr>
        <w:t xml:space="preserve">Wykonawca może wystawić i przesłać fakturę tradycyjnie (w wersji papierowej), elektronicznie                        (w formacie PDF lub innym nieedytowalnym) lub elektronicznie w formie faktury ustrukturyzowanej                       w formacie </w:t>
      </w:r>
      <w:proofErr w:type="spellStart"/>
      <w:r w:rsidRPr="00106266">
        <w:rPr>
          <w:rFonts w:ascii="Arial" w:hAnsi="Arial" w:cs="Arial"/>
          <w:sz w:val="20"/>
        </w:rPr>
        <w:t>xml</w:t>
      </w:r>
      <w:proofErr w:type="spellEnd"/>
      <w:r w:rsidRPr="00106266">
        <w:rPr>
          <w:rFonts w:ascii="Arial" w:hAnsi="Arial" w:cs="Arial"/>
          <w:sz w:val="20"/>
        </w:rPr>
        <w:t xml:space="preserve"> (wystawionej poprzez platformę PEF).</w:t>
      </w:r>
    </w:p>
    <w:p w14:paraId="27BC1626" w14:textId="45EDD43E" w:rsidR="00165D30" w:rsidRPr="00106266" w:rsidRDefault="00165D30" w:rsidP="00165D30">
      <w:pPr>
        <w:pStyle w:val="Tekstpodstawowywcity"/>
        <w:numPr>
          <w:ilvl w:val="0"/>
          <w:numId w:val="27"/>
        </w:numPr>
        <w:spacing w:line="276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106266">
        <w:rPr>
          <w:rFonts w:ascii="Arial" w:hAnsi="Arial" w:cs="Arial"/>
          <w:sz w:val="20"/>
        </w:rPr>
        <w:t>W przypadku wystawiania faktur w wersji papierowej Wykonawca wystawi fakturę w 2 egz. i dostarczy ją do siedziby Zamawiającego (do Wydziału Inwestycji i Remontów lub kancelarii  UM).</w:t>
      </w:r>
    </w:p>
    <w:p w14:paraId="6CD1413A" w14:textId="6EA75A76" w:rsidR="00500263" w:rsidRPr="008159DD" w:rsidRDefault="00165D30" w:rsidP="00D96954">
      <w:pPr>
        <w:pStyle w:val="Tekstpodstawowywcity"/>
        <w:numPr>
          <w:ilvl w:val="0"/>
          <w:numId w:val="27"/>
        </w:numPr>
        <w:spacing w:line="276" w:lineRule="auto"/>
        <w:ind w:left="360" w:right="22"/>
        <w:jc w:val="both"/>
        <w:rPr>
          <w:rStyle w:val="Hipercze"/>
          <w:rFonts w:ascii="Arial" w:hAnsi="Arial" w:cs="Arial"/>
          <w:color w:val="auto"/>
          <w:sz w:val="20"/>
          <w:szCs w:val="20"/>
          <w:u w:val="none"/>
        </w:rPr>
      </w:pPr>
      <w:r w:rsidRPr="00106266">
        <w:rPr>
          <w:rFonts w:ascii="Arial" w:hAnsi="Arial" w:cs="Arial"/>
          <w:sz w:val="20"/>
        </w:rPr>
        <w:t xml:space="preserve">W przypadku wystawiania faktur w wersji elektronicznej (w formacie PDF lub innym nieedytowalnym) Wykonawca prześle ją na adres mailowy UM – sekretariat </w:t>
      </w:r>
      <w:hyperlink r:id="rId8" w:history="1">
        <w:r w:rsidRPr="00106266">
          <w:rPr>
            <w:rStyle w:val="Hipercze"/>
            <w:rFonts w:ascii="Arial" w:hAnsi="Arial" w:cs="Arial"/>
            <w:color w:val="auto"/>
            <w:sz w:val="20"/>
          </w:rPr>
          <w:t xml:space="preserve"> WI@um.zabrze.pl</w:t>
        </w:r>
      </w:hyperlink>
    </w:p>
    <w:p w14:paraId="254653A9" w14:textId="416A2B2D" w:rsidR="008159DD" w:rsidRDefault="008159DD" w:rsidP="008159DD">
      <w:pPr>
        <w:pStyle w:val="Tekstpodstawowywcity"/>
        <w:spacing w:line="276" w:lineRule="auto"/>
        <w:ind w:left="360" w:right="22"/>
        <w:jc w:val="both"/>
        <w:rPr>
          <w:rFonts w:ascii="Arial" w:hAnsi="Arial" w:cs="Arial"/>
          <w:sz w:val="20"/>
        </w:rPr>
      </w:pPr>
    </w:p>
    <w:p w14:paraId="21073A30" w14:textId="77777777" w:rsidR="008159DD" w:rsidRPr="00D96954" w:rsidRDefault="008159DD" w:rsidP="008159DD">
      <w:pPr>
        <w:pStyle w:val="Tekstpodstawowywcity"/>
        <w:spacing w:line="276" w:lineRule="auto"/>
        <w:ind w:left="360" w:right="22"/>
        <w:jc w:val="both"/>
        <w:rPr>
          <w:rFonts w:ascii="Arial" w:hAnsi="Arial" w:cs="Arial"/>
          <w:sz w:val="20"/>
          <w:szCs w:val="20"/>
        </w:rPr>
      </w:pPr>
    </w:p>
    <w:p w14:paraId="2A892F73" w14:textId="7755D343" w:rsidR="00165D30" w:rsidRPr="00106266" w:rsidRDefault="00165D30" w:rsidP="00165D30">
      <w:pPr>
        <w:pStyle w:val="Tekstpodstawowywcity"/>
        <w:numPr>
          <w:ilvl w:val="0"/>
          <w:numId w:val="27"/>
        </w:numPr>
        <w:spacing w:line="276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106266">
        <w:rPr>
          <w:rFonts w:ascii="Arial" w:hAnsi="Arial" w:cs="Arial"/>
          <w:sz w:val="20"/>
        </w:rPr>
        <w:t xml:space="preserve">W przypadku wystawiania faktur ustrukturyzowanych Wykonawca obowiązany jest wystawić fakturę </w:t>
      </w:r>
      <w:r w:rsidR="00B27AFF">
        <w:rPr>
          <w:rFonts w:ascii="Arial" w:hAnsi="Arial" w:cs="Arial"/>
          <w:sz w:val="20"/>
        </w:rPr>
        <w:t xml:space="preserve">             </w:t>
      </w:r>
      <w:r w:rsidRPr="00106266">
        <w:rPr>
          <w:rFonts w:ascii="Arial" w:hAnsi="Arial" w:cs="Arial"/>
          <w:sz w:val="20"/>
        </w:rPr>
        <w:t xml:space="preserve">na Platformie Elektronicznego Fakturowania (PEF) ze wskazaniem numeru GLN: 5907772093238, </w:t>
      </w:r>
      <w:r w:rsidR="00B27AFF">
        <w:rPr>
          <w:rFonts w:ascii="Arial" w:hAnsi="Arial" w:cs="Arial"/>
          <w:sz w:val="20"/>
        </w:rPr>
        <w:t xml:space="preserve">              </w:t>
      </w:r>
      <w:r w:rsidRPr="00106266">
        <w:rPr>
          <w:rFonts w:ascii="Arial" w:hAnsi="Arial" w:cs="Arial"/>
          <w:sz w:val="20"/>
        </w:rPr>
        <w:t>pod którym faktura zostanie odebrana przez Zamawiającego.</w:t>
      </w:r>
    </w:p>
    <w:p w14:paraId="6BEE2983" w14:textId="3F81A01C" w:rsidR="00165D30" w:rsidRPr="00106266" w:rsidRDefault="00165D30" w:rsidP="00165D30">
      <w:pPr>
        <w:pStyle w:val="Tekstpodstawowywcity"/>
        <w:numPr>
          <w:ilvl w:val="0"/>
          <w:numId w:val="27"/>
        </w:numPr>
        <w:spacing w:line="276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106266">
        <w:rPr>
          <w:rFonts w:ascii="Arial" w:hAnsi="Arial" w:cs="Arial"/>
          <w:sz w:val="20"/>
        </w:rPr>
        <w:t>Numer PEF Wykonawcy ………………………………</w:t>
      </w:r>
      <w:r w:rsidR="00791B77">
        <w:rPr>
          <w:rFonts w:ascii="Arial" w:hAnsi="Arial" w:cs="Arial"/>
          <w:sz w:val="20"/>
        </w:rPr>
        <w:t>.........................................................................</w:t>
      </w:r>
      <w:r w:rsidRPr="00106266">
        <w:rPr>
          <w:rFonts w:ascii="Arial" w:hAnsi="Arial" w:cs="Arial"/>
          <w:sz w:val="20"/>
        </w:rPr>
        <w:t>…….</w:t>
      </w:r>
    </w:p>
    <w:p w14:paraId="2ABB8585" w14:textId="714B2E75" w:rsidR="00165D30" w:rsidRPr="00106266" w:rsidRDefault="00165D30" w:rsidP="00165D30">
      <w:pPr>
        <w:pStyle w:val="Tekstpodstawowywcity"/>
        <w:numPr>
          <w:ilvl w:val="0"/>
          <w:numId w:val="27"/>
        </w:numPr>
        <w:spacing w:line="276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106266">
        <w:rPr>
          <w:rFonts w:ascii="Arial" w:hAnsi="Arial" w:cs="Arial"/>
          <w:sz w:val="20"/>
        </w:rPr>
        <w:t>Jeżeli Wykonawca na etapie podpisywania umowy nie zadeklarował wystawiania faktur ustrukturyzowanych może je wystawiać po uprzednim poinformowaniu Zamawiającego i podaniu numeru PEF Wykonawcy. Informacja ta musi dotrzeć do Zamawiającego w terminie nie krótszym</w:t>
      </w:r>
      <w:r w:rsidR="00791B77">
        <w:rPr>
          <w:rFonts w:ascii="Arial" w:hAnsi="Arial" w:cs="Arial"/>
          <w:sz w:val="20"/>
        </w:rPr>
        <w:t xml:space="preserve">                  </w:t>
      </w:r>
      <w:r w:rsidRPr="00106266">
        <w:rPr>
          <w:rFonts w:ascii="Arial" w:hAnsi="Arial" w:cs="Arial"/>
          <w:sz w:val="20"/>
        </w:rPr>
        <w:t xml:space="preserve"> niż</w:t>
      </w:r>
      <w:r w:rsidR="00791B77">
        <w:rPr>
          <w:rFonts w:ascii="Arial" w:hAnsi="Arial" w:cs="Arial"/>
          <w:sz w:val="20"/>
        </w:rPr>
        <w:t xml:space="preserve"> </w:t>
      </w:r>
      <w:r w:rsidRPr="00106266">
        <w:rPr>
          <w:rFonts w:ascii="Arial" w:hAnsi="Arial" w:cs="Arial"/>
          <w:sz w:val="20"/>
        </w:rPr>
        <w:t>5 dni przed datą wystawienia faktury na platformie PEF.</w:t>
      </w:r>
    </w:p>
    <w:p w14:paraId="61978437" w14:textId="78B6FD91" w:rsidR="000960A8" w:rsidRPr="00B27EF9" w:rsidRDefault="004D69A2" w:rsidP="000C03E3">
      <w:pPr>
        <w:pStyle w:val="Tekstpodstawowywcity"/>
        <w:numPr>
          <w:ilvl w:val="0"/>
          <w:numId w:val="27"/>
        </w:numPr>
        <w:spacing w:line="276" w:lineRule="auto"/>
        <w:ind w:left="360" w:right="66"/>
        <w:jc w:val="both"/>
        <w:rPr>
          <w:rFonts w:ascii="Arial" w:hAnsi="Arial" w:cs="Arial"/>
          <w:color w:val="000000"/>
          <w:sz w:val="20"/>
          <w:szCs w:val="20"/>
        </w:rPr>
      </w:pPr>
      <w:r w:rsidRPr="006E1B21">
        <w:rPr>
          <w:rFonts w:ascii="Arial" w:hAnsi="Arial" w:cs="Arial"/>
          <w:color w:val="000000"/>
          <w:sz w:val="20"/>
          <w:szCs w:val="20"/>
        </w:rPr>
        <w:t>Zapłata następować będzie przelewem w ciągu 21 dni kalendarzowych od daty otrzymania faktury,</w:t>
      </w:r>
      <w:r w:rsidR="007F20F3">
        <w:rPr>
          <w:rFonts w:ascii="Arial" w:hAnsi="Arial" w:cs="Arial"/>
          <w:color w:val="000000"/>
          <w:sz w:val="20"/>
          <w:szCs w:val="20"/>
        </w:rPr>
        <w:t xml:space="preserve">               </w:t>
      </w:r>
      <w:r w:rsidRPr="006E1B21">
        <w:rPr>
          <w:rFonts w:ascii="Arial" w:hAnsi="Arial" w:cs="Arial"/>
          <w:color w:val="000000"/>
          <w:sz w:val="20"/>
          <w:szCs w:val="20"/>
        </w:rPr>
        <w:t xml:space="preserve"> na rachunek bankowy Wykonawcy podany na fakturze.</w:t>
      </w:r>
    </w:p>
    <w:p w14:paraId="10EB8C71" w14:textId="1E74C0A3" w:rsidR="002D1A8F" w:rsidRDefault="002D1A8F" w:rsidP="007141E4">
      <w:pPr>
        <w:pStyle w:val="Tekstpodstawowywcity"/>
        <w:spacing w:before="120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</w:p>
    <w:p w14:paraId="37777396" w14:textId="0F4ED124" w:rsidR="004D69A2" w:rsidRDefault="004D69A2" w:rsidP="007141E4">
      <w:pPr>
        <w:pStyle w:val="Tekstpodstawowywcity"/>
        <w:spacing w:before="120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 xml:space="preserve">§ </w:t>
      </w:r>
      <w:r w:rsidR="00D5679B">
        <w:rPr>
          <w:rFonts w:ascii="Arial" w:hAnsi="Arial" w:cs="Arial"/>
          <w:b/>
          <w:bCs/>
          <w:sz w:val="20"/>
          <w:szCs w:val="22"/>
        </w:rPr>
        <w:t>9</w:t>
      </w:r>
    </w:p>
    <w:p w14:paraId="7C9A2598" w14:textId="153BA5FA" w:rsidR="004D69A2" w:rsidRDefault="004D69A2" w:rsidP="007141E4">
      <w:pPr>
        <w:pStyle w:val="Tekstpodstawowywcity"/>
        <w:spacing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Kary umowne</w:t>
      </w:r>
    </w:p>
    <w:p w14:paraId="2C5B312D" w14:textId="77777777" w:rsidR="006E1B21" w:rsidRDefault="006E1B21" w:rsidP="007141E4">
      <w:pPr>
        <w:pStyle w:val="Tekstpodstawowywcity"/>
        <w:spacing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</w:p>
    <w:p w14:paraId="40A12BD5" w14:textId="77777777" w:rsidR="004D69A2" w:rsidRDefault="004D69A2" w:rsidP="005406C0">
      <w:pPr>
        <w:pStyle w:val="Tekstpodstawowywcity"/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Strony ustalają odpowiedzialność za niewykonanie lub nienależyte wykonanie prz</w:t>
      </w:r>
      <w:r w:rsidR="0018592B">
        <w:rPr>
          <w:rFonts w:ascii="Arial" w:hAnsi="Arial" w:cs="Arial"/>
          <w:sz w:val="20"/>
          <w:szCs w:val="22"/>
        </w:rPr>
        <w:t xml:space="preserve">edmiotu umowy </w:t>
      </w:r>
      <w:r>
        <w:rPr>
          <w:rFonts w:ascii="Arial" w:hAnsi="Arial" w:cs="Arial"/>
          <w:sz w:val="20"/>
          <w:szCs w:val="22"/>
        </w:rPr>
        <w:t>w formie kar umownych.</w:t>
      </w:r>
    </w:p>
    <w:p w14:paraId="021B6EB6" w14:textId="77777777" w:rsidR="004D69A2" w:rsidRDefault="004D69A2" w:rsidP="005406C0">
      <w:pPr>
        <w:pStyle w:val="Tekstpodstawowywcity"/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zapłaci karę:</w:t>
      </w:r>
    </w:p>
    <w:p w14:paraId="7172F7E8" w14:textId="6B1514CE" w:rsidR="004D69A2" w:rsidRDefault="00C3091F" w:rsidP="00C34A74">
      <w:pPr>
        <w:pStyle w:val="Tekstpodstawowywcity"/>
        <w:tabs>
          <w:tab w:val="left" w:pos="720"/>
        </w:tabs>
        <w:spacing w:line="276" w:lineRule="auto"/>
        <w:ind w:left="720" w:right="22" w:hanging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a) w wysokości 10 % wartości </w:t>
      </w:r>
      <w:r w:rsidR="004D69A2">
        <w:rPr>
          <w:rFonts w:ascii="Arial" w:hAnsi="Arial" w:cs="Arial"/>
          <w:sz w:val="20"/>
          <w:szCs w:val="22"/>
        </w:rPr>
        <w:t xml:space="preserve">przedmiotu umowy określonej w </w:t>
      </w:r>
      <w:r w:rsidR="004D69A2" w:rsidRPr="002C3594">
        <w:rPr>
          <w:rFonts w:ascii="Arial" w:hAnsi="Arial" w:cs="Arial"/>
          <w:sz w:val="20"/>
          <w:szCs w:val="22"/>
        </w:rPr>
        <w:t xml:space="preserve">§ </w:t>
      </w:r>
      <w:r w:rsidR="002C3594" w:rsidRPr="002C3594">
        <w:rPr>
          <w:rFonts w:ascii="Arial" w:hAnsi="Arial" w:cs="Arial"/>
          <w:sz w:val="20"/>
          <w:szCs w:val="22"/>
        </w:rPr>
        <w:t>4</w:t>
      </w:r>
      <w:r w:rsidR="004D69A2" w:rsidRPr="002C3594">
        <w:rPr>
          <w:rFonts w:ascii="Arial" w:hAnsi="Arial" w:cs="Arial"/>
          <w:sz w:val="20"/>
          <w:szCs w:val="22"/>
        </w:rPr>
        <w:t xml:space="preserve"> ust. 1 umowy, </w:t>
      </w:r>
      <w:r w:rsidR="004D69A2">
        <w:rPr>
          <w:rFonts w:ascii="Arial" w:hAnsi="Arial" w:cs="Arial"/>
          <w:sz w:val="20"/>
          <w:szCs w:val="22"/>
        </w:rPr>
        <w:t>w przypadku odstąpienia lub rozwiązania umowy przez Wykonawcę lub Zamawiającego z winy Wykonawcy;</w:t>
      </w:r>
    </w:p>
    <w:p w14:paraId="4D0E59C6" w14:textId="4001F0C1" w:rsidR="008F4F84" w:rsidRPr="00B27AFF" w:rsidRDefault="004D69A2" w:rsidP="00B27AFF">
      <w:pPr>
        <w:pStyle w:val="Tekstpodstawowywcity"/>
        <w:numPr>
          <w:ilvl w:val="1"/>
          <w:numId w:val="21"/>
        </w:numPr>
        <w:tabs>
          <w:tab w:val="clear" w:pos="360"/>
          <w:tab w:val="num" w:pos="709"/>
        </w:tabs>
        <w:spacing w:line="276" w:lineRule="auto"/>
        <w:ind w:left="709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wysokości 0,1 % </w:t>
      </w:r>
      <w:r w:rsidR="00782174">
        <w:rPr>
          <w:rFonts w:ascii="Arial" w:hAnsi="Arial" w:cs="Arial"/>
          <w:sz w:val="20"/>
          <w:szCs w:val="22"/>
        </w:rPr>
        <w:t>wartości</w:t>
      </w:r>
      <w:r w:rsidR="00C3091F" w:rsidRPr="009409AC">
        <w:rPr>
          <w:rFonts w:ascii="Arial" w:hAnsi="Arial" w:cs="Arial"/>
          <w:sz w:val="20"/>
          <w:szCs w:val="22"/>
        </w:rPr>
        <w:t xml:space="preserve"> </w:t>
      </w:r>
      <w:r w:rsidRPr="009409AC">
        <w:rPr>
          <w:rFonts w:ascii="Arial" w:hAnsi="Arial" w:cs="Arial"/>
          <w:sz w:val="20"/>
          <w:szCs w:val="22"/>
        </w:rPr>
        <w:t xml:space="preserve">przedmiotu umowy </w:t>
      </w:r>
      <w:r w:rsidR="00E076FC" w:rsidRPr="009409AC">
        <w:rPr>
          <w:rFonts w:ascii="Arial" w:hAnsi="Arial" w:cs="Arial"/>
          <w:sz w:val="20"/>
          <w:szCs w:val="22"/>
        </w:rPr>
        <w:t xml:space="preserve">w kwocie brutto, określonej w </w:t>
      </w:r>
      <w:r w:rsidR="00E076FC" w:rsidRPr="002C3594">
        <w:rPr>
          <w:rFonts w:ascii="Arial" w:hAnsi="Arial" w:cs="Arial"/>
          <w:sz w:val="20"/>
          <w:szCs w:val="22"/>
        </w:rPr>
        <w:t xml:space="preserve">§ </w:t>
      </w:r>
      <w:r w:rsidR="002C3594" w:rsidRPr="002C3594">
        <w:rPr>
          <w:rFonts w:ascii="Arial" w:hAnsi="Arial" w:cs="Arial"/>
          <w:sz w:val="20"/>
          <w:szCs w:val="22"/>
        </w:rPr>
        <w:t>4</w:t>
      </w:r>
      <w:r w:rsidR="00E076FC" w:rsidRPr="002C3594">
        <w:rPr>
          <w:rFonts w:ascii="Arial" w:hAnsi="Arial" w:cs="Arial"/>
          <w:sz w:val="20"/>
          <w:szCs w:val="22"/>
        </w:rPr>
        <w:t xml:space="preserve"> ust. </w:t>
      </w:r>
      <w:r w:rsidRPr="002C3594">
        <w:rPr>
          <w:rFonts w:ascii="Arial" w:hAnsi="Arial" w:cs="Arial"/>
          <w:sz w:val="20"/>
          <w:szCs w:val="22"/>
        </w:rPr>
        <w:t>1 umowy,</w:t>
      </w:r>
      <w:r w:rsidRPr="009409AC">
        <w:rPr>
          <w:rFonts w:ascii="Arial" w:hAnsi="Arial" w:cs="Arial"/>
          <w:sz w:val="20"/>
          <w:szCs w:val="22"/>
        </w:rPr>
        <w:t xml:space="preserve"> </w:t>
      </w:r>
      <w:r w:rsidR="00CF3906">
        <w:rPr>
          <w:rFonts w:ascii="Arial" w:hAnsi="Arial" w:cs="Arial"/>
          <w:sz w:val="20"/>
          <w:szCs w:val="22"/>
        </w:rPr>
        <w:t xml:space="preserve">                </w:t>
      </w:r>
      <w:r w:rsidRPr="009409AC">
        <w:rPr>
          <w:rFonts w:ascii="Arial" w:hAnsi="Arial" w:cs="Arial"/>
          <w:sz w:val="20"/>
          <w:szCs w:val="22"/>
        </w:rPr>
        <w:t xml:space="preserve">za niedotrzymanie terminu określonego </w:t>
      </w:r>
      <w:r w:rsidRPr="002C3594">
        <w:rPr>
          <w:rFonts w:ascii="Arial" w:hAnsi="Arial" w:cs="Arial"/>
          <w:sz w:val="20"/>
          <w:szCs w:val="22"/>
        </w:rPr>
        <w:t xml:space="preserve">§ </w:t>
      </w:r>
      <w:r w:rsidR="002C3594" w:rsidRPr="002C3594">
        <w:rPr>
          <w:rFonts w:ascii="Arial" w:hAnsi="Arial" w:cs="Arial"/>
          <w:sz w:val="20"/>
          <w:szCs w:val="22"/>
        </w:rPr>
        <w:t>3</w:t>
      </w:r>
      <w:r w:rsidRPr="002C3594">
        <w:rPr>
          <w:rFonts w:ascii="Arial" w:hAnsi="Arial" w:cs="Arial"/>
          <w:sz w:val="20"/>
          <w:szCs w:val="22"/>
        </w:rPr>
        <w:t xml:space="preserve"> ust. </w:t>
      </w:r>
      <w:r w:rsidR="002C3594" w:rsidRPr="002C3594">
        <w:rPr>
          <w:rFonts w:ascii="Arial" w:hAnsi="Arial" w:cs="Arial"/>
          <w:sz w:val="20"/>
          <w:szCs w:val="22"/>
        </w:rPr>
        <w:t>1</w:t>
      </w:r>
      <w:r w:rsidRPr="002C3594">
        <w:rPr>
          <w:rFonts w:ascii="Arial" w:hAnsi="Arial" w:cs="Arial"/>
          <w:sz w:val="20"/>
          <w:szCs w:val="22"/>
        </w:rPr>
        <w:t>,</w:t>
      </w:r>
      <w:r w:rsidRPr="009409AC">
        <w:rPr>
          <w:rFonts w:ascii="Arial" w:hAnsi="Arial" w:cs="Arial"/>
          <w:sz w:val="20"/>
          <w:szCs w:val="22"/>
        </w:rPr>
        <w:t xml:space="preserve"> za każdy dzień opóźnienia</w:t>
      </w:r>
      <w:r w:rsidR="008F4F84">
        <w:rPr>
          <w:rFonts w:ascii="Arial" w:hAnsi="Arial" w:cs="Arial"/>
          <w:sz w:val="20"/>
          <w:szCs w:val="22"/>
        </w:rPr>
        <w:t>;</w:t>
      </w:r>
    </w:p>
    <w:p w14:paraId="1ABE7030" w14:textId="474070C3" w:rsidR="004D69A2" w:rsidRDefault="00782174" w:rsidP="005406C0">
      <w:pPr>
        <w:pStyle w:val="Tekstpodstawowywcity"/>
        <w:numPr>
          <w:ilvl w:val="1"/>
          <w:numId w:val="21"/>
        </w:numPr>
        <w:tabs>
          <w:tab w:val="clear" w:pos="360"/>
          <w:tab w:val="left" w:pos="709"/>
          <w:tab w:val="num" w:pos="1440"/>
        </w:tabs>
        <w:spacing w:line="276" w:lineRule="auto"/>
        <w:ind w:left="709" w:right="22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wysokości 0,15 % wartości</w:t>
      </w:r>
      <w:r w:rsidR="00E62508">
        <w:rPr>
          <w:rFonts w:ascii="Arial" w:hAnsi="Arial" w:cs="Arial"/>
          <w:sz w:val="20"/>
          <w:szCs w:val="22"/>
        </w:rPr>
        <w:t xml:space="preserve"> </w:t>
      </w:r>
      <w:r w:rsidR="00C3091F" w:rsidRPr="009409AC">
        <w:rPr>
          <w:rFonts w:ascii="Arial" w:hAnsi="Arial" w:cs="Arial"/>
          <w:sz w:val="20"/>
          <w:szCs w:val="20"/>
        </w:rPr>
        <w:t>przedmiotu</w:t>
      </w:r>
      <w:r w:rsidR="00C3091F">
        <w:rPr>
          <w:rFonts w:ascii="Arial" w:hAnsi="Arial" w:cs="Arial"/>
          <w:sz w:val="20"/>
          <w:szCs w:val="20"/>
        </w:rPr>
        <w:t xml:space="preserve"> umowy</w:t>
      </w:r>
      <w:r w:rsidR="00C3091F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C3091F">
        <w:rPr>
          <w:rFonts w:ascii="Arial" w:hAnsi="Arial" w:cs="Arial"/>
          <w:sz w:val="20"/>
          <w:szCs w:val="20"/>
        </w:rPr>
        <w:t xml:space="preserve">w kwocie brutto, określonej w </w:t>
      </w:r>
      <w:r w:rsidR="00C3091F" w:rsidRPr="002C3594">
        <w:rPr>
          <w:rFonts w:ascii="Arial" w:hAnsi="Arial" w:cs="Arial"/>
          <w:sz w:val="20"/>
          <w:szCs w:val="20"/>
        </w:rPr>
        <w:t>§ </w:t>
      </w:r>
      <w:r w:rsidR="002C3594" w:rsidRPr="002C3594">
        <w:rPr>
          <w:rFonts w:ascii="Arial" w:hAnsi="Arial" w:cs="Arial"/>
          <w:sz w:val="20"/>
          <w:szCs w:val="20"/>
        </w:rPr>
        <w:t>4</w:t>
      </w:r>
      <w:r w:rsidR="00AE09F6" w:rsidRPr="002C3594">
        <w:rPr>
          <w:rFonts w:ascii="Arial" w:hAnsi="Arial" w:cs="Arial"/>
          <w:sz w:val="20"/>
          <w:szCs w:val="20"/>
        </w:rPr>
        <w:t xml:space="preserve"> ust.</w:t>
      </w:r>
      <w:r w:rsidR="004D69A2" w:rsidRPr="002C3594">
        <w:rPr>
          <w:rFonts w:ascii="Arial" w:hAnsi="Arial" w:cs="Arial"/>
          <w:sz w:val="20"/>
          <w:szCs w:val="20"/>
        </w:rPr>
        <w:t>1 umowy,</w:t>
      </w:r>
      <w:r w:rsidR="004D69A2">
        <w:rPr>
          <w:rFonts w:ascii="Arial" w:hAnsi="Arial" w:cs="Arial"/>
          <w:sz w:val="20"/>
          <w:szCs w:val="20"/>
        </w:rPr>
        <w:t xml:space="preserve"> </w:t>
      </w:r>
      <w:r w:rsidR="00CF3906">
        <w:rPr>
          <w:rFonts w:ascii="Arial" w:hAnsi="Arial" w:cs="Arial"/>
          <w:sz w:val="20"/>
          <w:szCs w:val="20"/>
        </w:rPr>
        <w:t xml:space="preserve">       </w:t>
      </w:r>
      <w:r w:rsidR="004D69A2">
        <w:rPr>
          <w:rFonts w:ascii="Arial" w:hAnsi="Arial" w:cs="Arial"/>
          <w:sz w:val="20"/>
          <w:szCs w:val="20"/>
        </w:rPr>
        <w:t xml:space="preserve">za opóźnienie w usunięciu wad, za każdy dzień opóźnienia liczony od dnia wyznaczonego </w:t>
      </w:r>
      <w:r w:rsidR="00757BFF">
        <w:rPr>
          <w:rFonts w:ascii="Arial" w:hAnsi="Arial" w:cs="Arial"/>
          <w:sz w:val="20"/>
          <w:szCs w:val="20"/>
        </w:rPr>
        <w:t xml:space="preserve">                      </w:t>
      </w:r>
      <w:r w:rsidR="004D69A2">
        <w:rPr>
          <w:rFonts w:ascii="Arial" w:hAnsi="Arial" w:cs="Arial"/>
          <w:sz w:val="20"/>
          <w:szCs w:val="20"/>
        </w:rPr>
        <w:t>na usunięcie wad.</w:t>
      </w:r>
    </w:p>
    <w:p w14:paraId="22BBF39E" w14:textId="493D21A5" w:rsidR="004D69A2" w:rsidRDefault="004D69A2" w:rsidP="0008559C">
      <w:pPr>
        <w:pStyle w:val="Tekstpodstawowywcity"/>
        <w:numPr>
          <w:ilvl w:val="0"/>
          <w:numId w:val="14"/>
        </w:numPr>
        <w:tabs>
          <w:tab w:val="clear" w:pos="708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zapłaci karę</w:t>
      </w:r>
      <w:r w:rsidR="0008559C">
        <w:rPr>
          <w:rFonts w:ascii="Arial" w:hAnsi="Arial" w:cs="Arial"/>
          <w:sz w:val="20"/>
          <w:szCs w:val="22"/>
        </w:rPr>
        <w:t xml:space="preserve"> </w:t>
      </w:r>
      <w:r w:rsidRPr="0008559C">
        <w:rPr>
          <w:rFonts w:ascii="Arial" w:hAnsi="Arial" w:cs="Arial"/>
          <w:sz w:val="20"/>
          <w:szCs w:val="22"/>
        </w:rPr>
        <w:t xml:space="preserve">w wysokości 10 % wartości umowy, określonej w </w:t>
      </w:r>
      <w:r w:rsidRPr="002C3594">
        <w:rPr>
          <w:rFonts w:ascii="Arial" w:hAnsi="Arial" w:cs="Arial"/>
          <w:sz w:val="20"/>
          <w:szCs w:val="22"/>
        </w:rPr>
        <w:t xml:space="preserve">§ </w:t>
      </w:r>
      <w:r w:rsidR="002C3594" w:rsidRPr="002C3594">
        <w:rPr>
          <w:rFonts w:ascii="Arial" w:hAnsi="Arial" w:cs="Arial"/>
          <w:sz w:val="20"/>
          <w:szCs w:val="22"/>
        </w:rPr>
        <w:t>4</w:t>
      </w:r>
      <w:r w:rsidRPr="002C3594">
        <w:rPr>
          <w:rFonts w:ascii="Arial" w:hAnsi="Arial" w:cs="Arial"/>
          <w:sz w:val="20"/>
          <w:szCs w:val="22"/>
        </w:rPr>
        <w:t xml:space="preserve"> ust. 1 umowy,</w:t>
      </w:r>
      <w:r w:rsidRPr="0008559C">
        <w:rPr>
          <w:rFonts w:ascii="Arial" w:hAnsi="Arial" w:cs="Arial"/>
          <w:sz w:val="20"/>
          <w:szCs w:val="22"/>
        </w:rPr>
        <w:t xml:space="preserve"> </w:t>
      </w:r>
      <w:r w:rsidR="000C03E3">
        <w:rPr>
          <w:rFonts w:ascii="Arial" w:hAnsi="Arial" w:cs="Arial"/>
          <w:sz w:val="20"/>
          <w:szCs w:val="22"/>
        </w:rPr>
        <w:t xml:space="preserve">                       </w:t>
      </w:r>
      <w:r w:rsidRPr="0008559C">
        <w:rPr>
          <w:rFonts w:ascii="Arial" w:hAnsi="Arial" w:cs="Arial"/>
          <w:sz w:val="20"/>
          <w:szCs w:val="22"/>
        </w:rPr>
        <w:t>za odstąpienie od umowy, z przyczyn za które nie odpowiada Wykonawca, za wyjątkiem wystąpienia sytuacji określonej</w:t>
      </w:r>
      <w:r w:rsidR="0008559C">
        <w:rPr>
          <w:rFonts w:ascii="Arial" w:hAnsi="Arial" w:cs="Arial"/>
          <w:sz w:val="20"/>
          <w:szCs w:val="22"/>
        </w:rPr>
        <w:t xml:space="preserve"> </w:t>
      </w:r>
      <w:r w:rsidRPr="0008559C">
        <w:rPr>
          <w:rFonts w:ascii="Arial" w:hAnsi="Arial" w:cs="Arial"/>
          <w:sz w:val="20"/>
          <w:szCs w:val="22"/>
        </w:rPr>
        <w:t>w </w:t>
      </w:r>
      <w:r w:rsidR="006645E3" w:rsidRPr="002C3594">
        <w:rPr>
          <w:rFonts w:ascii="Arial" w:hAnsi="Arial" w:cs="Arial"/>
          <w:sz w:val="20"/>
          <w:szCs w:val="22"/>
        </w:rPr>
        <w:t>§ 1</w:t>
      </w:r>
      <w:r w:rsidR="002C3594" w:rsidRPr="002C3594">
        <w:rPr>
          <w:rFonts w:ascii="Arial" w:hAnsi="Arial" w:cs="Arial"/>
          <w:sz w:val="20"/>
          <w:szCs w:val="22"/>
        </w:rPr>
        <w:t>1</w:t>
      </w:r>
      <w:r w:rsidR="006645E3" w:rsidRPr="002C3594">
        <w:rPr>
          <w:rFonts w:ascii="Arial" w:hAnsi="Arial" w:cs="Arial"/>
          <w:sz w:val="20"/>
          <w:szCs w:val="22"/>
        </w:rPr>
        <w:t xml:space="preserve"> ust.1b.</w:t>
      </w:r>
    </w:p>
    <w:p w14:paraId="25B365B1" w14:textId="264B782A" w:rsidR="00BD62CE" w:rsidRPr="002034B7" w:rsidRDefault="004D69A2" w:rsidP="002034B7">
      <w:pPr>
        <w:pStyle w:val="Tekstpodstawowywcity"/>
        <w:numPr>
          <w:ilvl w:val="0"/>
          <w:numId w:val="14"/>
        </w:numPr>
        <w:tabs>
          <w:tab w:val="clear" w:pos="708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08559C">
        <w:rPr>
          <w:rFonts w:ascii="Arial" w:hAnsi="Arial" w:cs="Arial"/>
          <w:sz w:val="20"/>
          <w:szCs w:val="22"/>
        </w:rPr>
        <w:t>Roszczenia o zapłatę należnych kar umownych ni</w:t>
      </w:r>
      <w:r w:rsidR="00C3091F" w:rsidRPr="0008559C">
        <w:rPr>
          <w:rFonts w:ascii="Arial" w:hAnsi="Arial" w:cs="Arial"/>
          <w:sz w:val="20"/>
          <w:szCs w:val="22"/>
        </w:rPr>
        <w:t xml:space="preserve">e będą pozbawiać Zamawiającego prawa </w:t>
      </w:r>
      <w:r w:rsidRPr="0008559C">
        <w:rPr>
          <w:rFonts w:ascii="Arial" w:hAnsi="Arial" w:cs="Arial"/>
          <w:sz w:val="20"/>
          <w:szCs w:val="22"/>
        </w:rPr>
        <w:t>żądania zapłaty odszkodowania uzupełniającego na zasadach ogólnych, jeżeli wysokość poniesionej szkody przekroczy wysokość zastrzeżonej kary umownej.</w:t>
      </w:r>
    </w:p>
    <w:p w14:paraId="0860A9F8" w14:textId="3856C503" w:rsidR="005F5CA9" w:rsidRDefault="004D69A2" w:rsidP="0008559C">
      <w:pPr>
        <w:pStyle w:val="Tekstpodstawowywcity"/>
        <w:numPr>
          <w:ilvl w:val="0"/>
          <w:numId w:val="14"/>
        </w:numPr>
        <w:tabs>
          <w:tab w:val="clear" w:pos="708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08559C">
        <w:rPr>
          <w:rFonts w:ascii="Arial" w:hAnsi="Arial" w:cs="Arial"/>
          <w:sz w:val="20"/>
          <w:szCs w:val="22"/>
        </w:rPr>
        <w:t xml:space="preserve">Skorzystanie przez Zamawiającego z wykonawstwa zastępczego nie wyłącza uprawnienia </w:t>
      </w:r>
      <w:r w:rsidR="007F20F3" w:rsidRPr="0008559C">
        <w:rPr>
          <w:rFonts w:ascii="Arial" w:hAnsi="Arial" w:cs="Arial"/>
          <w:sz w:val="20"/>
          <w:szCs w:val="22"/>
        </w:rPr>
        <w:t xml:space="preserve">                       </w:t>
      </w:r>
      <w:r w:rsidRPr="0008559C">
        <w:rPr>
          <w:rFonts w:ascii="Arial" w:hAnsi="Arial" w:cs="Arial"/>
          <w:sz w:val="20"/>
          <w:szCs w:val="22"/>
        </w:rPr>
        <w:t>do naliczenia kar umownych.</w:t>
      </w:r>
    </w:p>
    <w:p w14:paraId="0DD7B25C" w14:textId="39354153" w:rsidR="00A707B8" w:rsidRPr="0008559C" w:rsidRDefault="004D69A2" w:rsidP="0008559C">
      <w:pPr>
        <w:pStyle w:val="Tekstpodstawowywcity"/>
        <w:numPr>
          <w:ilvl w:val="0"/>
          <w:numId w:val="14"/>
        </w:numPr>
        <w:tabs>
          <w:tab w:val="clear" w:pos="708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08559C">
        <w:rPr>
          <w:rFonts w:ascii="Arial" w:hAnsi="Arial" w:cs="Arial"/>
          <w:sz w:val="20"/>
          <w:szCs w:val="22"/>
        </w:rPr>
        <w:t xml:space="preserve">Kary umowne,  koszty wykonania zastępczego o których mowa w </w:t>
      </w:r>
      <w:r w:rsidRPr="002C3594">
        <w:rPr>
          <w:rFonts w:ascii="Arial" w:hAnsi="Arial" w:cs="Arial"/>
          <w:sz w:val="20"/>
          <w:szCs w:val="22"/>
        </w:rPr>
        <w:t>par.</w:t>
      </w:r>
      <w:r w:rsidR="002C3594">
        <w:rPr>
          <w:rFonts w:ascii="Arial" w:hAnsi="Arial" w:cs="Arial"/>
          <w:sz w:val="20"/>
          <w:szCs w:val="22"/>
        </w:rPr>
        <w:t xml:space="preserve"> </w:t>
      </w:r>
      <w:r w:rsidR="002C3594" w:rsidRPr="002C3594">
        <w:rPr>
          <w:rFonts w:ascii="Arial" w:hAnsi="Arial" w:cs="Arial"/>
          <w:sz w:val="20"/>
          <w:szCs w:val="22"/>
        </w:rPr>
        <w:t>6</w:t>
      </w:r>
      <w:r w:rsidR="002034B7">
        <w:rPr>
          <w:rFonts w:ascii="Arial" w:hAnsi="Arial" w:cs="Arial"/>
          <w:sz w:val="20"/>
          <w:szCs w:val="22"/>
        </w:rPr>
        <w:t xml:space="preserve"> ust. 7</w:t>
      </w:r>
      <w:r w:rsidRPr="0008559C">
        <w:rPr>
          <w:rFonts w:ascii="Arial" w:hAnsi="Arial" w:cs="Arial"/>
          <w:sz w:val="20"/>
          <w:szCs w:val="22"/>
        </w:rPr>
        <w:t xml:space="preserve"> Zamawiający może potrącić z wynagrodzenia należnego Wykonawcy na podstawie przedłożoneg</w:t>
      </w:r>
      <w:r w:rsidR="007F20F3" w:rsidRPr="0008559C">
        <w:rPr>
          <w:rFonts w:ascii="Arial" w:hAnsi="Arial" w:cs="Arial"/>
          <w:sz w:val="20"/>
          <w:szCs w:val="22"/>
        </w:rPr>
        <w:t xml:space="preserve">o </w:t>
      </w:r>
      <w:r w:rsidRPr="0008559C">
        <w:rPr>
          <w:rFonts w:ascii="Arial" w:hAnsi="Arial" w:cs="Arial"/>
          <w:sz w:val="20"/>
          <w:szCs w:val="22"/>
        </w:rPr>
        <w:t xml:space="preserve">mu oświadczenia </w:t>
      </w:r>
      <w:r w:rsidR="00C3091F" w:rsidRPr="0008559C">
        <w:rPr>
          <w:rFonts w:ascii="Arial" w:hAnsi="Arial" w:cs="Arial"/>
          <w:sz w:val="20"/>
          <w:szCs w:val="22"/>
        </w:rPr>
        <w:t>o </w:t>
      </w:r>
      <w:r w:rsidR="00D139ED" w:rsidRPr="0008559C">
        <w:rPr>
          <w:rFonts w:ascii="Arial" w:hAnsi="Arial" w:cs="Arial"/>
          <w:sz w:val="20"/>
          <w:szCs w:val="22"/>
        </w:rPr>
        <w:t>wysokości potraconej sumy</w:t>
      </w:r>
      <w:r w:rsidR="00A707B8" w:rsidRPr="0008559C">
        <w:rPr>
          <w:rFonts w:ascii="Arial" w:hAnsi="Arial" w:cs="Arial"/>
          <w:bCs/>
          <w:sz w:val="20"/>
          <w:szCs w:val="22"/>
        </w:rPr>
        <w:t>.</w:t>
      </w:r>
    </w:p>
    <w:p w14:paraId="5B09D469" w14:textId="0055F650" w:rsidR="008F4F84" w:rsidRDefault="008F4F84" w:rsidP="00D10259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2"/>
        </w:rPr>
      </w:pPr>
    </w:p>
    <w:p w14:paraId="3907AEE9" w14:textId="6342CF21" w:rsidR="004D69A2" w:rsidRDefault="002D1A8F" w:rsidP="007141E4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 xml:space="preserve">§ </w:t>
      </w:r>
      <w:r w:rsidR="00D5679B">
        <w:rPr>
          <w:rFonts w:ascii="Arial" w:hAnsi="Arial" w:cs="Arial"/>
          <w:b/>
          <w:bCs/>
          <w:sz w:val="20"/>
          <w:szCs w:val="22"/>
        </w:rPr>
        <w:t>10</w:t>
      </w:r>
    </w:p>
    <w:p w14:paraId="76CDEFC4" w14:textId="66C9039A" w:rsidR="004D69A2" w:rsidRDefault="004D69A2" w:rsidP="007141E4">
      <w:pPr>
        <w:pStyle w:val="Tekstpodstawowywcity"/>
        <w:spacing w:line="276" w:lineRule="auto"/>
        <w:ind w:left="0" w:right="-75"/>
        <w:jc w:val="center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>Rozstrzyganie sporów</w:t>
      </w:r>
    </w:p>
    <w:p w14:paraId="489C26CD" w14:textId="77777777" w:rsidR="006E1B21" w:rsidRDefault="006E1B21" w:rsidP="007141E4">
      <w:pPr>
        <w:pStyle w:val="Tekstpodstawowywcity"/>
        <w:spacing w:line="276" w:lineRule="auto"/>
        <w:ind w:left="0" w:right="-75"/>
        <w:jc w:val="center"/>
        <w:rPr>
          <w:rFonts w:ascii="Arial" w:hAnsi="Arial" w:cs="Arial"/>
          <w:b/>
          <w:sz w:val="20"/>
          <w:szCs w:val="22"/>
        </w:rPr>
      </w:pPr>
    </w:p>
    <w:p w14:paraId="55742B36" w14:textId="4D016A87" w:rsidR="004D69A2" w:rsidRDefault="004D69A2" w:rsidP="005406C0">
      <w:pPr>
        <w:pStyle w:val="Tekstpodstawowywcity"/>
        <w:numPr>
          <w:ilvl w:val="0"/>
          <w:numId w:val="22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Wszelkie spory mogące wyniknąć przy realizacji umowy rozstrzygane będą przez Sąd właściwy </w:t>
      </w:r>
      <w:r w:rsidR="00DB1538">
        <w:rPr>
          <w:rFonts w:ascii="Arial" w:hAnsi="Arial" w:cs="Arial"/>
          <w:sz w:val="20"/>
          <w:szCs w:val="22"/>
        </w:rPr>
        <w:t xml:space="preserve">                   </w:t>
      </w:r>
      <w:r>
        <w:rPr>
          <w:rFonts w:ascii="Arial" w:hAnsi="Arial" w:cs="Arial"/>
          <w:sz w:val="20"/>
          <w:szCs w:val="22"/>
        </w:rPr>
        <w:t>dla siedziby Zamawiającego.</w:t>
      </w:r>
    </w:p>
    <w:p w14:paraId="2DC12C30" w14:textId="1263BCFB" w:rsidR="006E1B21" w:rsidRDefault="006E1B21" w:rsidP="00D10259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2"/>
        </w:rPr>
      </w:pPr>
    </w:p>
    <w:p w14:paraId="64AA9DF1" w14:textId="471F1378" w:rsidR="004D69A2" w:rsidRDefault="002D1A8F" w:rsidP="007141E4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</w:t>
      </w:r>
      <w:r w:rsidR="00C13474">
        <w:rPr>
          <w:rFonts w:ascii="Arial" w:hAnsi="Arial" w:cs="Arial"/>
          <w:b/>
          <w:bCs/>
          <w:sz w:val="20"/>
          <w:szCs w:val="22"/>
        </w:rPr>
        <w:t>1</w:t>
      </w:r>
    </w:p>
    <w:p w14:paraId="007A12E7" w14:textId="298969FB" w:rsidR="004D69A2" w:rsidRDefault="004D69A2" w:rsidP="007141E4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Odstąpienie od umowy</w:t>
      </w:r>
    </w:p>
    <w:p w14:paraId="17B37E0E" w14:textId="77777777" w:rsidR="006E1B21" w:rsidRDefault="006E1B21" w:rsidP="007141E4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14:paraId="6B41A680" w14:textId="1F568F1F" w:rsidR="005F5CA9" w:rsidRPr="00813CA3" w:rsidRDefault="004D69A2" w:rsidP="00813CA3">
      <w:pPr>
        <w:pStyle w:val="Tekstpodstawowywcity"/>
        <w:numPr>
          <w:ilvl w:val="0"/>
          <w:numId w:val="23"/>
        </w:numPr>
        <w:tabs>
          <w:tab w:val="clear" w:pos="720"/>
          <w:tab w:val="num" w:pos="360"/>
        </w:tabs>
        <w:spacing w:line="276" w:lineRule="auto"/>
        <w:ind w:left="714" w:right="22" w:hanging="714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Zamawiającemu przysługuje prawo odstąpienia od umowy, gdy:</w:t>
      </w:r>
    </w:p>
    <w:p w14:paraId="0C98C33B" w14:textId="1D7D41D6" w:rsidR="00D10259" w:rsidRDefault="00D10259" w:rsidP="00D10259">
      <w:pPr>
        <w:pStyle w:val="Tekstpodstawowywcity"/>
        <w:numPr>
          <w:ilvl w:val="1"/>
          <w:numId w:val="23"/>
        </w:numPr>
        <w:tabs>
          <w:tab w:val="clear" w:pos="1440"/>
          <w:tab w:val="num" w:pos="709"/>
          <w:tab w:val="num" w:pos="1495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przekroczył termin realizacji przedmiotu określony w § 2 ust</w:t>
      </w:r>
      <w:r w:rsidRPr="00084DBB">
        <w:rPr>
          <w:rFonts w:ascii="Arial" w:hAnsi="Arial" w:cs="Arial"/>
          <w:color w:val="000000"/>
          <w:sz w:val="20"/>
          <w:szCs w:val="20"/>
        </w:rPr>
        <w:t xml:space="preserve">. </w:t>
      </w:r>
      <w:r w:rsidRPr="00084DBB">
        <w:rPr>
          <w:rFonts w:ascii="Arial" w:hAnsi="Arial" w:cs="Arial"/>
          <w:sz w:val="20"/>
          <w:szCs w:val="20"/>
        </w:rPr>
        <w:t>3</w:t>
      </w:r>
      <w:r w:rsidRPr="00084DBB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4DBB">
        <w:rPr>
          <w:rFonts w:ascii="Arial" w:hAnsi="Arial" w:cs="Arial"/>
          <w:bCs/>
          <w:sz w:val="20"/>
          <w:szCs w:val="20"/>
        </w:rPr>
        <w:t xml:space="preserve">o 30 dni kalendarzowych lub przerwał realizację umowy na okres dłuższy niż 30 dni kalendarzowych, </w:t>
      </w:r>
      <w:r w:rsidR="00791B77">
        <w:rPr>
          <w:rFonts w:ascii="Arial" w:hAnsi="Arial" w:cs="Arial"/>
          <w:bCs/>
          <w:sz w:val="20"/>
          <w:szCs w:val="20"/>
        </w:rPr>
        <w:t xml:space="preserve">                           </w:t>
      </w:r>
      <w:r w:rsidRPr="00084DBB">
        <w:rPr>
          <w:rFonts w:ascii="Arial" w:hAnsi="Arial" w:cs="Arial"/>
          <w:bCs/>
          <w:sz w:val="20"/>
          <w:szCs w:val="20"/>
        </w:rPr>
        <w:t>z przyczyn leżących po stronie Wykonawcy</w:t>
      </w:r>
      <w:r>
        <w:rPr>
          <w:rFonts w:ascii="Arial" w:hAnsi="Arial" w:cs="Arial"/>
          <w:bCs/>
          <w:sz w:val="20"/>
          <w:szCs w:val="20"/>
        </w:rPr>
        <w:t>,</w:t>
      </w:r>
    </w:p>
    <w:p w14:paraId="69536955" w14:textId="77777777" w:rsidR="008159DD" w:rsidRPr="00D10259" w:rsidRDefault="008159DD" w:rsidP="008159DD">
      <w:pPr>
        <w:pStyle w:val="Tekstpodstawowywcity"/>
        <w:tabs>
          <w:tab w:val="num" w:pos="1495"/>
        </w:tabs>
        <w:spacing w:before="120" w:line="276" w:lineRule="auto"/>
        <w:ind w:left="709" w:right="23"/>
        <w:jc w:val="both"/>
        <w:rPr>
          <w:rFonts w:ascii="Arial" w:hAnsi="Arial" w:cs="Arial"/>
          <w:bCs/>
          <w:sz w:val="20"/>
          <w:szCs w:val="20"/>
        </w:rPr>
      </w:pPr>
    </w:p>
    <w:p w14:paraId="1F7E74B2" w14:textId="64C4DE14" w:rsidR="004D69A2" w:rsidRPr="00813CA3" w:rsidRDefault="00D10259" w:rsidP="00813CA3">
      <w:pPr>
        <w:pStyle w:val="Tekstpodstawowywcity"/>
        <w:numPr>
          <w:ilvl w:val="1"/>
          <w:numId w:val="23"/>
        </w:numPr>
        <w:tabs>
          <w:tab w:val="clear" w:pos="1440"/>
          <w:tab w:val="num" w:pos="720"/>
        </w:tabs>
        <w:spacing w:line="276" w:lineRule="auto"/>
        <w:ind w:left="720" w:right="22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W</w:t>
      </w:r>
      <w:r w:rsidR="004D69A2">
        <w:rPr>
          <w:rFonts w:ascii="Arial" w:hAnsi="Arial" w:cs="Arial"/>
          <w:bCs/>
          <w:sz w:val="20"/>
          <w:szCs w:val="22"/>
        </w:rPr>
        <w:t xml:space="preserve">ystąpi istotna </w:t>
      </w:r>
      <w:r w:rsidR="00813CA3">
        <w:rPr>
          <w:rFonts w:ascii="Arial" w:hAnsi="Arial" w:cs="Arial"/>
          <w:bCs/>
          <w:sz w:val="20"/>
          <w:szCs w:val="22"/>
        </w:rPr>
        <w:t xml:space="preserve">zmiana okoliczności powodująca, </w:t>
      </w:r>
      <w:r w:rsidR="004D69A2">
        <w:rPr>
          <w:rFonts w:ascii="Arial" w:hAnsi="Arial" w:cs="Arial"/>
          <w:bCs/>
          <w:sz w:val="20"/>
          <w:szCs w:val="22"/>
        </w:rPr>
        <w:t xml:space="preserve">że wykonanie umowy nie leży w interesie publicznym, czego nie można było przewidzieć w chwili zawarcia umowy. Odstąpienie od umowy </w:t>
      </w:r>
      <w:r w:rsidR="00364D67">
        <w:rPr>
          <w:rFonts w:ascii="Arial" w:hAnsi="Arial" w:cs="Arial"/>
          <w:bCs/>
          <w:sz w:val="20"/>
          <w:szCs w:val="22"/>
        </w:rPr>
        <w:t>w </w:t>
      </w:r>
      <w:r w:rsidR="004D69A2">
        <w:rPr>
          <w:rFonts w:ascii="Arial" w:hAnsi="Arial" w:cs="Arial"/>
          <w:bCs/>
          <w:sz w:val="20"/>
          <w:szCs w:val="22"/>
        </w:rPr>
        <w:t>tym przypadku może nastąpić w terminie</w:t>
      </w:r>
      <w:r w:rsidR="00066057">
        <w:rPr>
          <w:rFonts w:ascii="Arial" w:hAnsi="Arial" w:cs="Arial"/>
          <w:bCs/>
          <w:sz w:val="20"/>
          <w:szCs w:val="22"/>
        </w:rPr>
        <w:t xml:space="preserve"> 30 </w:t>
      </w:r>
      <w:r w:rsidR="00813CA3">
        <w:rPr>
          <w:rFonts w:ascii="Arial" w:hAnsi="Arial" w:cs="Arial"/>
          <w:bCs/>
          <w:sz w:val="20"/>
          <w:szCs w:val="22"/>
        </w:rPr>
        <w:t xml:space="preserve">dni od powzięcia wiadomości </w:t>
      </w:r>
      <w:r w:rsidR="004D69A2">
        <w:rPr>
          <w:rFonts w:ascii="Arial" w:hAnsi="Arial" w:cs="Arial"/>
          <w:bCs/>
          <w:sz w:val="20"/>
          <w:szCs w:val="22"/>
        </w:rPr>
        <w:t xml:space="preserve">o powyższych </w:t>
      </w:r>
      <w:r w:rsidR="004D69A2" w:rsidRPr="00813CA3">
        <w:rPr>
          <w:rFonts w:ascii="Arial" w:hAnsi="Arial" w:cs="Arial"/>
          <w:bCs/>
          <w:sz w:val="20"/>
          <w:szCs w:val="22"/>
        </w:rPr>
        <w:t xml:space="preserve">okolicznościach. W takim przypadku Wykonawca może żądać jedynie wynagrodzenia należnego mu </w:t>
      </w:r>
      <w:r w:rsidR="00D82CAD" w:rsidRPr="00813CA3">
        <w:rPr>
          <w:rFonts w:ascii="Arial" w:hAnsi="Arial" w:cs="Arial"/>
          <w:bCs/>
          <w:sz w:val="20"/>
          <w:szCs w:val="22"/>
        </w:rPr>
        <w:t>z tytułu wykonania części umowy,</w:t>
      </w:r>
    </w:p>
    <w:p w14:paraId="3A2D15DC" w14:textId="65A0D5BB" w:rsidR="00A27BFA" w:rsidRPr="00164B81" w:rsidRDefault="004D69A2" w:rsidP="00A27BFA">
      <w:pPr>
        <w:pStyle w:val="Tekstpodstawowywcity"/>
        <w:numPr>
          <w:ilvl w:val="1"/>
          <w:numId w:val="23"/>
        </w:numPr>
        <w:tabs>
          <w:tab w:val="clear" w:pos="1440"/>
          <w:tab w:val="num" w:pos="720"/>
        </w:tabs>
        <w:spacing w:line="276" w:lineRule="auto"/>
        <w:ind w:left="720" w:right="22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Wykonawca realizuje przedmiot umowy w sposób niezgodny z umową</w:t>
      </w:r>
      <w:r w:rsidR="00813CA3">
        <w:rPr>
          <w:rFonts w:ascii="Arial" w:hAnsi="Arial" w:cs="Arial"/>
          <w:bCs/>
          <w:sz w:val="20"/>
          <w:szCs w:val="22"/>
        </w:rPr>
        <w:t xml:space="preserve"> </w:t>
      </w:r>
      <w:r>
        <w:rPr>
          <w:rFonts w:ascii="Arial" w:hAnsi="Arial" w:cs="Arial"/>
          <w:bCs/>
          <w:sz w:val="20"/>
          <w:szCs w:val="22"/>
        </w:rPr>
        <w:t>i wskazaniami Zamawiającego</w:t>
      </w:r>
      <w:r w:rsidR="00D82CAD" w:rsidRPr="004B403E">
        <w:rPr>
          <w:rFonts w:ascii="Arial" w:hAnsi="Arial" w:cs="Arial"/>
          <w:bCs/>
          <w:color w:val="5B9BD5"/>
          <w:sz w:val="20"/>
          <w:szCs w:val="22"/>
        </w:rPr>
        <w:t>,</w:t>
      </w:r>
    </w:p>
    <w:p w14:paraId="2251A113" w14:textId="66A04828" w:rsidR="004D69A2" w:rsidRDefault="004D69A2" w:rsidP="005406C0">
      <w:pPr>
        <w:pStyle w:val="Tekstpodstawowywcity"/>
        <w:numPr>
          <w:ilvl w:val="1"/>
          <w:numId w:val="23"/>
        </w:numPr>
        <w:tabs>
          <w:tab w:val="clear" w:pos="1440"/>
          <w:tab w:val="num" w:pos="720"/>
        </w:tabs>
        <w:spacing w:line="276" w:lineRule="auto"/>
        <w:ind w:left="720" w:right="22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Wykonawca popada w stan likwidacji lub stan upadłości</w:t>
      </w:r>
      <w:r w:rsidR="00164B81">
        <w:rPr>
          <w:rFonts w:ascii="Arial" w:hAnsi="Arial" w:cs="Arial"/>
          <w:bCs/>
          <w:sz w:val="20"/>
          <w:szCs w:val="22"/>
        </w:rPr>
        <w:t>,</w:t>
      </w:r>
    </w:p>
    <w:p w14:paraId="0DD25216" w14:textId="5CC91777" w:rsidR="00066057" w:rsidRPr="00500263" w:rsidRDefault="004D69A2" w:rsidP="00500263">
      <w:pPr>
        <w:pStyle w:val="Tekstpodstawowywcity"/>
        <w:numPr>
          <w:ilvl w:val="1"/>
          <w:numId w:val="23"/>
        </w:numPr>
        <w:tabs>
          <w:tab w:val="clear" w:pos="1440"/>
          <w:tab w:val="num" w:pos="720"/>
        </w:tabs>
        <w:spacing w:line="276" w:lineRule="auto"/>
        <w:ind w:left="720" w:right="22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Wykonawca przy realizacji umowy jest zaangażowany w praktyki korupcyjne stwierdzone aktem oskarżenia.</w:t>
      </w:r>
    </w:p>
    <w:p w14:paraId="0EBDC338" w14:textId="61D46548" w:rsidR="006645E3" w:rsidRPr="008F4F84" w:rsidRDefault="004D69A2" w:rsidP="008F4F84">
      <w:pPr>
        <w:pStyle w:val="Tekstpodstawowywcity"/>
        <w:numPr>
          <w:ilvl w:val="0"/>
          <w:numId w:val="24"/>
        </w:numPr>
        <w:tabs>
          <w:tab w:val="clear" w:pos="708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Odstąpienie od umowy, o którym mowa w ust. 1 musi mieć formę pisemną pod rygorem nieważności takiego oświadczenia i musi zawierać uzasadnienie.</w:t>
      </w:r>
    </w:p>
    <w:p w14:paraId="428F5119" w14:textId="6EA8D629" w:rsidR="008B0E40" w:rsidRPr="00B41150" w:rsidRDefault="008B0E40" w:rsidP="002034B7">
      <w:pPr>
        <w:spacing w:line="276" w:lineRule="auto"/>
        <w:jc w:val="both"/>
        <w:rPr>
          <w:rFonts w:ascii="Arial" w:hAnsi="Arial" w:cs="Arial"/>
        </w:rPr>
      </w:pPr>
    </w:p>
    <w:p w14:paraId="3FF03F04" w14:textId="1221B165" w:rsidR="00AA5B5E" w:rsidRDefault="00EA1B1D" w:rsidP="00C34A74">
      <w:pPr>
        <w:pStyle w:val="Tekstpodstawowywcity"/>
        <w:spacing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</w:t>
      </w:r>
      <w:r w:rsidR="002034B7">
        <w:rPr>
          <w:rFonts w:ascii="Arial" w:hAnsi="Arial" w:cs="Arial"/>
          <w:b/>
          <w:bCs/>
          <w:sz w:val="20"/>
          <w:szCs w:val="22"/>
        </w:rPr>
        <w:t>2</w:t>
      </w:r>
    </w:p>
    <w:p w14:paraId="6E991D2F" w14:textId="502454B9" w:rsidR="00446640" w:rsidRDefault="008B0E40" w:rsidP="00F368FB">
      <w:pPr>
        <w:pStyle w:val="Tekstpodstawowywcity"/>
        <w:spacing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Inne postanowienia umowy</w:t>
      </w:r>
    </w:p>
    <w:p w14:paraId="347A9574" w14:textId="6BB71B25" w:rsidR="00EF7F9B" w:rsidRPr="0022344E" w:rsidRDefault="00AA5B5E" w:rsidP="0022344E">
      <w:pPr>
        <w:pStyle w:val="Tekstpodstawowywcity"/>
        <w:numPr>
          <w:ilvl w:val="1"/>
          <w:numId w:val="25"/>
        </w:numPr>
        <w:tabs>
          <w:tab w:val="clear" w:pos="252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zobowiązuje się do przestrzegania zakazu cesji tj. zakazu przenoszenia przez Wykonawcę jakichkolwiek praw lub obowiązków wynikających z tej umowy na osoby trzecie</w:t>
      </w:r>
      <w:r w:rsidR="00BD62CE">
        <w:rPr>
          <w:rFonts w:ascii="Arial" w:hAnsi="Arial" w:cs="Arial"/>
          <w:sz w:val="20"/>
          <w:szCs w:val="22"/>
        </w:rPr>
        <w:t>.</w:t>
      </w:r>
    </w:p>
    <w:p w14:paraId="517AF28C" w14:textId="19716ED8" w:rsidR="00EF7F9B" w:rsidRPr="00EF7F9B" w:rsidRDefault="00EF7F9B" w:rsidP="00EF7F9B">
      <w:pPr>
        <w:pStyle w:val="Tekstpodstawowywcity"/>
        <w:numPr>
          <w:ilvl w:val="1"/>
          <w:numId w:val="25"/>
        </w:numPr>
        <w:tabs>
          <w:tab w:val="clear" w:pos="252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EF7F9B">
        <w:rPr>
          <w:rFonts w:ascii="Arial" w:hAnsi="Arial" w:cs="Arial"/>
          <w:sz w:val="20"/>
          <w:szCs w:val="20"/>
        </w:rPr>
        <w:t xml:space="preserve">Z uwagi na </w:t>
      </w:r>
      <w:r w:rsidR="00512D47">
        <w:rPr>
          <w:rFonts w:ascii="Arial" w:hAnsi="Arial" w:cs="Arial"/>
          <w:sz w:val="20"/>
          <w:szCs w:val="20"/>
        </w:rPr>
        <w:t xml:space="preserve">możliwość </w:t>
      </w:r>
      <w:r w:rsidRPr="00EF7F9B">
        <w:rPr>
          <w:rFonts w:ascii="Arial" w:hAnsi="Arial" w:cs="Arial"/>
          <w:sz w:val="20"/>
          <w:szCs w:val="20"/>
        </w:rPr>
        <w:t>finansowania przedmiotu umowy ze środków pozyskanych z kredytu Europejskiego Banku Inwestycyjnego, Wykonawca obowiązany jest do stosowania Prawa audytu integralności zgodnie</w:t>
      </w:r>
      <w:r w:rsidR="00D4681E">
        <w:rPr>
          <w:rFonts w:ascii="Arial" w:hAnsi="Arial" w:cs="Arial"/>
          <w:sz w:val="20"/>
          <w:szCs w:val="20"/>
        </w:rPr>
        <w:t xml:space="preserve"> </w:t>
      </w:r>
      <w:r w:rsidRPr="00EF7F9B">
        <w:rPr>
          <w:rFonts w:ascii="Arial" w:hAnsi="Arial" w:cs="Arial"/>
          <w:sz w:val="20"/>
          <w:szCs w:val="20"/>
        </w:rPr>
        <w:t>z dyrektywami Unii Europejskiej w zakresie:</w:t>
      </w:r>
    </w:p>
    <w:p w14:paraId="64958188" w14:textId="4762A5A7" w:rsidR="008F4F84" w:rsidRPr="00E56E43" w:rsidRDefault="00EF7F9B" w:rsidP="00E56E43">
      <w:pPr>
        <w:pStyle w:val="NoIndentEIB"/>
        <w:numPr>
          <w:ilvl w:val="0"/>
          <w:numId w:val="41"/>
        </w:numPr>
        <w:rPr>
          <w:rFonts w:eastAsia="Times New Roman"/>
          <w:color w:val="auto"/>
          <w:szCs w:val="22"/>
        </w:rPr>
      </w:pPr>
      <w:r w:rsidRPr="00FF7ABA">
        <w:rPr>
          <w:rFonts w:eastAsia="Times New Roman"/>
          <w:color w:val="auto"/>
        </w:rPr>
        <w:t>wymogu niezwłocznego informowania Europejskiego Banku Inwestycyjnego z siedzibą w Luksemburgu  o każdym realnym zarzucie, skardze lub informacji odnoszącej się do Przestępstw</w:t>
      </w:r>
      <w:r w:rsidRPr="00FF7ABA">
        <w:rPr>
          <w:i/>
          <w:color w:val="auto"/>
        </w:rPr>
        <w:t xml:space="preserve"> </w:t>
      </w:r>
      <w:r w:rsidRPr="00FF7ABA">
        <w:rPr>
          <w:rFonts w:eastAsia="Times New Roman"/>
          <w:color w:val="auto"/>
        </w:rPr>
        <w:t>związanych</w:t>
      </w:r>
      <w:r w:rsidRPr="00FF7ABA">
        <w:rPr>
          <w:rFonts w:eastAsia="Times New Roman"/>
          <w:color w:val="auto"/>
          <w:szCs w:val="22"/>
        </w:rPr>
        <w:t xml:space="preserve"> z zadaniem,</w:t>
      </w:r>
    </w:p>
    <w:p w14:paraId="3BC8F6BA" w14:textId="075BB0E4" w:rsidR="00500263" w:rsidRPr="00500263" w:rsidRDefault="00EF7F9B" w:rsidP="00500263">
      <w:pPr>
        <w:pStyle w:val="NoIndentEIB"/>
        <w:numPr>
          <w:ilvl w:val="0"/>
          <w:numId w:val="41"/>
        </w:numPr>
        <w:rPr>
          <w:rFonts w:eastAsia="Times New Roman"/>
          <w:color w:val="auto"/>
          <w:szCs w:val="22"/>
        </w:rPr>
      </w:pPr>
      <w:r w:rsidRPr="00FF7ABA">
        <w:rPr>
          <w:rFonts w:eastAsia="Times New Roman"/>
          <w:color w:val="auto"/>
          <w:szCs w:val="22"/>
        </w:rPr>
        <w:t>wymogu prowadzenia ksiąg rachunkowych i zapisów wszystkich transakcji finansowych i wydatków w związku z  zadaniem,</w:t>
      </w:r>
    </w:p>
    <w:p w14:paraId="479B3015" w14:textId="69A295F2" w:rsidR="00EF7F9B" w:rsidRPr="00EF7F9B" w:rsidRDefault="00EF7F9B" w:rsidP="00EF7F9B">
      <w:pPr>
        <w:pStyle w:val="NoIndentEIB"/>
        <w:numPr>
          <w:ilvl w:val="0"/>
          <w:numId w:val="41"/>
        </w:numPr>
        <w:rPr>
          <w:rFonts w:eastAsia="Times New Roman"/>
          <w:color w:val="auto"/>
          <w:szCs w:val="22"/>
        </w:rPr>
      </w:pPr>
      <w:r w:rsidRPr="00FF7ABA">
        <w:rPr>
          <w:rFonts w:eastAsia="Times New Roman"/>
          <w:color w:val="auto"/>
          <w:szCs w:val="22"/>
        </w:rPr>
        <w:t xml:space="preserve">prawa Banku do zapoznania się z księgami rachunkowymi i zapisami prowadzonymi </w:t>
      </w:r>
      <w:r w:rsidR="00F368FB">
        <w:rPr>
          <w:rFonts w:eastAsia="Times New Roman"/>
          <w:color w:val="auto"/>
          <w:szCs w:val="22"/>
        </w:rPr>
        <w:t xml:space="preserve">                             </w:t>
      </w:r>
      <w:r w:rsidRPr="00FF7ABA">
        <w:rPr>
          <w:rFonts w:eastAsia="Times New Roman"/>
          <w:color w:val="auto"/>
          <w:szCs w:val="22"/>
        </w:rPr>
        <w:t>przez Wykonawcę w odniesieniu do zadania oraz wykonania kopii dokumentów, w zakresie dozwolonym przez prawo</w:t>
      </w:r>
      <w:r>
        <w:rPr>
          <w:rFonts w:eastAsia="Times New Roman"/>
          <w:color w:val="auto"/>
          <w:szCs w:val="22"/>
        </w:rPr>
        <w:t>.</w:t>
      </w:r>
    </w:p>
    <w:p w14:paraId="6BAFD34E" w14:textId="580B30CE" w:rsidR="00AA5B5E" w:rsidRPr="00AA5B5E" w:rsidRDefault="00AA5B5E" w:rsidP="005406C0">
      <w:pPr>
        <w:pStyle w:val="Tekstpodstawowywcity"/>
        <w:numPr>
          <w:ilvl w:val="1"/>
          <w:numId w:val="25"/>
        </w:numPr>
        <w:tabs>
          <w:tab w:val="clear" w:pos="2520"/>
        </w:tabs>
        <w:spacing w:line="276" w:lineRule="auto"/>
        <w:ind w:left="360" w:right="22"/>
        <w:jc w:val="both"/>
        <w:rPr>
          <w:rFonts w:ascii="Arial" w:hAnsi="Arial" w:cs="Arial"/>
          <w:b/>
          <w:sz w:val="20"/>
          <w:szCs w:val="22"/>
        </w:rPr>
      </w:pPr>
      <w:r w:rsidRPr="004B2A28">
        <w:rPr>
          <w:rFonts w:ascii="Arial" w:hAnsi="Arial" w:cs="Arial"/>
          <w:sz w:val="20"/>
          <w:szCs w:val="22"/>
        </w:rPr>
        <w:t>W sprawach nieuregulowanych niniejszą umową stosuje się przepisy Kodeksu Cywilnego</w:t>
      </w:r>
      <w:r w:rsidR="008B0E40">
        <w:rPr>
          <w:rFonts w:ascii="Arial" w:hAnsi="Arial" w:cs="Arial"/>
          <w:sz w:val="20"/>
          <w:szCs w:val="22"/>
        </w:rPr>
        <w:t>.</w:t>
      </w:r>
    </w:p>
    <w:p w14:paraId="11A670C1" w14:textId="7EAC1ACD" w:rsidR="00500263" w:rsidRPr="008B0E40" w:rsidRDefault="00AA5B5E" w:rsidP="008B0E40">
      <w:pPr>
        <w:pStyle w:val="Tekstpodstawowywcity"/>
        <w:numPr>
          <w:ilvl w:val="1"/>
          <w:numId w:val="25"/>
        </w:numPr>
        <w:tabs>
          <w:tab w:val="clear" w:pos="252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Wszelkie zmiany i uzupełnienia niniejszej umowy wymagają formy pisemnej pod rygorem nieważności.</w:t>
      </w:r>
    </w:p>
    <w:p w14:paraId="65F05C2C" w14:textId="675CABDE" w:rsidR="00AA5B5E" w:rsidRPr="00FA73A2" w:rsidRDefault="00AA5B5E" w:rsidP="005406C0">
      <w:pPr>
        <w:pStyle w:val="Tekstpodstawowywcity"/>
        <w:numPr>
          <w:ilvl w:val="1"/>
          <w:numId w:val="25"/>
        </w:numPr>
        <w:tabs>
          <w:tab w:val="clear" w:pos="252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Umowę sporządzono w 3 jednobrzmiących  egzemplarzach,  2  egz. Zamawiającego i 1 egz. </w:t>
      </w:r>
      <w:r w:rsidR="004B2A28">
        <w:rPr>
          <w:rFonts w:ascii="Arial" w:hAnsi="Arial" w:cs="Arial"/>
          <w:sz w:val="20"/>
          <w:szCs w:val="22"/>
        </w:rPr>
        <w:t xml:space="preserve">                       </w:t>
      </w:r>
      <w:r>
        <w:rPr>
          <w:rFonts w:ascii="Arial" w:hAnsi="Arial" w:cs="Arial"/>
          <w:sz w:val="20"/>
          <w:szCs w:val="22"/>
        </w:rPr>
        <w:t>dla Wykonawcy.</w:t>
      </w:r>
    </w:p>
    <w:p w14:paraId="510CE730" w14:textId="030191BC" w:rsidR="00364D67" w:rsidRDefault="00364D67" w:rsidP="00C34A74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b/>
          <w:bCs/>
          <w:sz w:val="20"/>
        </w:rPr>
      </w:pPr>
    </w:p>
    <w:p w14:paraId="6E407DEF" w14:textId="77777777" w:rsidR="00446640" w:rsidRDefault="00446640" w:rsidP="00C34A74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b/>
          <w:bCs/>
          <w:sz w:val="20"/>
        </w:rPr>
      </w:pPr>
    </w:p>
    <w:p w14:paraId="770E0928" w14:textId="77777777" w:rsidR="004D69A2" w:rsidRPr="00FA73A2" w:rsidRDefault="004D69A2" w:rsidP="00AA5B5E">
      <w:pPr>
        <w:pStyle w:val="Tekstpodstawowywcity"/>
        <w:spacing w:line="480" w:lineRule="auto"/>
        <w:ind w:left="0" w:right="675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Zamawiający 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  <w:t>Wykonawca</w:t>
      </w:r>
    </w:p>
    <w:sectPr w:rsidR="004D69A2" w:rsidRPr="00FA73A2" w:rsidSect="00A7412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40" w:right="924" w:bottom="284" w:left="1418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0A18D" w14:textId="77777777" w:rsidR="004E5257" w:rsidRDefault="004E5257">
      <w:r>
        <w:separator/>
      </w:r>
    </w:p>
  </w:endnote>
  <w:endnote w:type="continuationSeparator" w:id="0">
    <w:p w14:paraId="6801A312" w14:textId="77777777" w:rsidR="004E5257" w:rsidRDefault="004E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9D225" w14:textId="77777777" w:rsidR="006F293B" w:rsidRDefault="00C261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F29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1FA59E" w14:textId="77777777" w:rsidR="006F293B" w:rsidRDefault="006F29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9F882" w14:textId="41BCB985" w:rsidR="006F293B" w:rsidRDefault="00C261EE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6F293B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127E57">
      <w:rPr>
        <w:rStyle w:val="Numerstrony"/>
        <w:rFonts w:ascii="Arial" w:hAnsi="Arial" w:cs="Arial"/>
        <w:noProof/>
      </w:rPr>
      <w:t>6</w:t>
    </w:r>
    <w:r>
      <w:rPr>
        <w:rStyle w:val="Numerstrony"/>
        <w:rFonts w:ascii="Arial" w:hAnsi="Arial" w:cs="Arial"/>
      </w:rPr>
      <w:fldChar w:fldCharType="end"/>
    </w:r>
  </w:p>
  <w:p w14:paraId="279F7DDA" w14:textId="77777777" w:rsidR="006F293B" w:rsidRDefault="006F29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CC31E" w14:textId="77777777" w:rsidR="004E5257" w:rsidRDefault="004E5257">
      <w:r>
        <w:separator/>
      </w:r>
    </w:p>
  </w:footnote>
  <w:footnote w:type="continuationSeparator" w:id="0">
    <w:p w14:paraId="62A3FF3C" w14:textId="77777777" w:rsidR="004E5257" w:rsidRDefault="004E5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81F27" w14:textId="77777777" w:rsidR="006F293B" w:rsidRDefault="00C261E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F29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9FC905" w14:textId="77777777" w:rsidR="006F293B" w:rsidRDefault="006F29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7B79F" w14:textId="4C63459E" w:rsidR="003F322C" w:rsidRDefault="003F322C" w:rsidP="00951B13">
    <w:pPr>
      <w:pStyle w:val="Nagwek"/>
      <w:rPr>
        <w:rFonts w:eastAsia="DejaVuSans"/>
      </w:rPr>
    </w:pPr>
  </w:p>
  <w:p w14:paraId="52A5B580" w14:textId="5B86BC3D" w:rsidR="00951B13" w:rsidRPr="00951B13" w:rsidRDefault="00951B13" w:rsidP="00951B13">
    <w:pPr>
      <w:pStyle w:val="tyt"/>
      <w:keepNext w:val="0"/>
      <w:spacing w:before="0" w:after="0"/>
      <w:ind w:left="284"/>
      <w:rPr>
        <w:rFonts w:ascii="Arial" w:hAnsi="Arial" w:cs="Arial"/>
        <w:b w:val="0"/>
        <w:i/>
        <w:sz w:val="16"/>
        <w:szCs w:val="16"/>
      </w:rPr>
    </w:pPr>
    <w:r>
      <w:rPr>
        <w:noProof/>
        <w:color w:val="000000"/>
      </w:rPr>
      <w:fldChar w:fldCharType="begin"/>
    </w:r>
    <w:r>
      <w:rPr>
        <w:noProof/>
        <w:color w:val="000000"/>
      </w:rPr>
      <w:instrText xml:space="preserve"> INCLUDEPICTURE  "cid:image001.jpg@01D622D2.330265C0" \* MERGEFORMATINET </w:instrText>
    </w:r>
    <w:r>
      <w:rPr>
        <w:noProof/>
        <w:color w:val="000000"/>
      </w:rPr>
      <w:fldChar w:fldCharType="separate"/>
    </w:r>
    <w:r w:rsidR="00FF38CB">
      <w:rPr>
        <w:noProof/>
        <w:color w:val="000000"/>
      </w:rPr>
      <w:fldChar w:fldCharType="begin"/>
    </w:r>
    <w:r w:rsidR="00FF38CB">
      <w:rPr>
        <w:noProof/>
        <w:color w:val="000000"/>
      </w:rPr>
      <w:instrText xml:space="preserve"> INCLUDEPICTURE  "cid:image001.jpg@01D622D2.330265C0" \* MERGEFORMATINET </w:instrText>
    </w:r>
    <w:r w:rsidR="00FF38CB">
      <w:rPr>
        <w:noProof/>
        <w:color w:val="000000"/>
      </w:rPr>
      <w:fldChar w:fldCharType="separate"/>
    </w:r>
    <w:r w:rsidR="0067563A">
      <w:rPr>
        <w:noProof/>
        <w:color w:val="000000"/>
      </w:rPr>
      <w:fldChar w:fldCharType="begin"/>
    </w:r>
    <w:r w:rsidR="0067563A">
      <w:rPr>
        <w:noProof/>
        <w:color w:val="000000"/>
      </w:rPr>
      <w:instrText xml:space="preserve"> INCLUDEPICTURE  "cid:image001.jpg@01D622D2.330265C0" \* MERGEFORMATINET </w:instrText>
    </w:r>
    <w:r w:rsidR="0067563A">
      <w:rPr>
        <w:noProof/>
        <w:color w:val="000000"/>
      </w:rPr>
      <w:fldChar w:fldCharType="separate"/>
    </w:r>
    <w:r w:rsidR="00CA7810">
      <w:rPr>
        <w:noProof/>
        <w:color w:val="000000"/>
      </w:rPr>
      <w:fldChar w:fldCharType="begin"/>
    </w:r>
    <w:r w:rsidR="00CA7810">
      <w:rPr>
        <w:noProof/>
        <w:color w:val="000000"/>
      </w:rPr>
      <w:instrText xml:space="preserve"> INCLUDEPICTURE  "cid:image001.jpg@01D622D2.330265C0" \* MERGEFORMATINET </w:instrText>
    </w:r>
    <w:r w:rsidR="00CA7810">
      <w:rPr>
        <w:noProof/>
        <w:color w:val="000000"/>
      </w:rPr>
      <w:fldChar w:fldCharType="separate"/>
    </w:r>
    <w:r w:rsidR="00147914">
      <w:rPr>
        <w:noProof/>
        <w:color w:val="000000"/>
      </w:rPr>
      <w:fldChar w:fldCharType="begin"/>
    </w:r>
    <w:r w:rsidR="00147914">
      <w:rPr>
        <w:noProof/>
        <w:color w:val="000000"/>
      </w:rPr>
      <w:instrText xml:space="preserve"> INCLUDEPICTURE  "cid:image001.jpg@01D622D2.330265C0" \* MERGEFORMATINET </w:instrText>
    </w:r>
    <w:r w:rsidR="00147914">
      <w:rPr>
        <w:noProof/>
        <w:color w:val="000000"/>
      </w:rPr>
      <w:fldChar w:fldCharType="separate"/>
    </w:r>
    <w:r w:rsidR="00B26726">
      <w:rPr>
        <w:noProof/>
        <w:color w:val="000000"/>
      </w:rPr>
      <w:fldChar w:fldCharType="begin"/>
    </w:r>
    <w:r w:rsidR="00B26726">
      <w:rPr>
        <w:noProof/>
        <w:color w:val="000000"/>
      </w:rPr>
      <w:instrText xml:space="preserve"> INCLUDEPICTURE  "cid:image001.jpg@01D622D2.330265C0" \* MERGEFORMATINET </w:instrText>
    </w:r>
    <w:r w:rsidR="00B26726">
      <w:rPr>
        <w:noProof/>
        <w:color w:val="000000"/>
      </w:rPr>
      <w:fldChar w:fldCharType="separate"/>
    </w:r>
    <w:r w:rsidR="00EB3DA6">
      <w:rPr>
        <w:noProof/>
        <w:color w:val="000000"/>
      </w:rPr>
      <w:fldChar w:fldCharType="begin"/>
    </w:r>
    <w:r w:rsidR="00EB3DA6">
      <w:rPr>
        <w:noProof/>
        <w:color w:val="000000"/>
      </w:rPr>
      <w:instrText xml:space="preserve"> INCLUDEPICTURE  "cid:image001.jpg@01D622D2.330265C0" \* MERGEFORMATINET </w:instrText>
    </w:r>
    <w:r w:rsidR="00EB3DA6">
      <w:rPr>
        <w:noProof/>
        <w:color w:val="000000"/>
      </w:rPr>
      <w:fldChar w:fldCharType="separate"/>
    </w:r>
    <w:r w:rsidR="004E5257">
      <w:rPr>
        <w:noProof/>
        <w:color w:val="000000"/>
      </w:rPr>
      <w:fldChar w:fldCharType="begin"/>
    </w:r>
    <w:r w:rsidR="004E5257">
      <w:rPr>
        <w:noProof/>
        <w:color w:val="000000"/>
      </w:rPr>
      <w:instrText xml:space="preserve"> </w:instrText>
    </w:r>
    <w:r w:rsidR="004E5257">
      <w:rPr>
        <w:noProof/>
        <w:color w:val="000000"/>
      </w:rPr>
      <w:instrText>INCLUDEPICTURE  "cid:image001.jpg@01D622D2.330265C0" \* MERGEFORMATINET</w:instrText>
    </w:r>
    <w:r w:rsidR="004E5257">
      <w:rPr>
        <w:noProof/>
        <w:color w:val="000000"/>
      </w:rPr>
      <w:instrText xml:space="preserve"> </w:instrText>
    </w:r>
    <w:r w:rsidR="004E5257">
      <w:rPr>
        <w:noProof/>
        <w:color w:val="000000"/>
      </w:rPr>
      <w:fldChar w:fldCharType="separate"/>
    </w:r>
    <w:r w:rsidR="008D1CDE">
      <w:rPr>
        <w:noProof/>
        <w:color w:val="000000"/>
      </w:rPr>
      <w:pict w14:anchorId="18FB20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pt;height:71.25pt;visibility:visible">
          <v:imagedata r:id="rId1" r:href="rId2"/>
        </v:shape>
      </w:pict>
    </w:r>
    <w:r w:rsidR="004E5257">
      <w:rPr>
        <w:noProof/>
        <w:color w:val="000000"/>
      </w:rPr>
      <w:fldChar w:fldCharType="end"/>
    </w:r>
    <w:r w:rsidR="00EB3DA6">
      <w:rPr>
        <w:noProof/>
        <w:color w:val="000000"/>
      </w:rPr>
      <w:fldChar w:fldCharType="end"/>
    </w:r>
    <w:r w:rsidR="00B26726">
      <w:rPr>
        <w:noProof/>
        <w:color w:val="000000"/>
      </w:rPr>
      <w:fldChar w:fldCharType="end"/>
    </w:r>
    <w:r w:rsidR="00147914">
      <w:rPr>
        <w:noProof/>
        <w:color w:val="000000"/>
      </w:rPr>
      <w:fldChar w:fldCharType="end"/>
    </w:r>
    <w:r w:rsidR="00CA7810">
      <w:rPr>
        <w:noProof/>
        <w:color w:val="000000"/>
      </w:rPr>
      <w:fldChar w:fldCharType="end"/>
    </w:r>
    <w:r w:rsidR="0067563A">
      <w:rPr>
        <w:noProof/>
        <w:color w:val="000000"/>
      </w:rPr>
      <w:fldChar w:fldCharType="end"/>
    </w:r>
    <w:r w:rsidR="00FF38CB">
      <w:rPr>
        <w:noProof/>
        <w:color w:val="000000"/>
      </w:rPr>
      <w:fldChar w:fldCharType="end"/>
    </w:r>
    <w:r>
      <w:rPr>
        <w:noProof/>
        <w:color w:val="000000"/>
      </w:rPr>
      <w:fldChar w:fldCharType="end"/>
    </w:r>
    <w:r w:rsidRPr="004A49F8">
      <w:rPr>
        <w:rFonts w:ascii="Arial" w:hAnsi="Arial" w:cs="Arial"/>
        <w:b w:val="0"/>
        <w:i/>
        <w:sz w:val="16"/>
        <w:szCs w:val="16"/>
      </w:rPr>
      <w:t xml:space="preserve"> </w:t>
    </w:r>
    <w:r w:rsidR="0015014C">
      <w:rPr>
        <w:rFonts w:ascii="Arial" w:hAnsi="Arial" w:cs="Arial"/>
        <w:b w:val="0"/>
        <w:i/>
        <w:sz w:val="16"/>
        <w:szCs w:val="16"/>
      </w:rPr>
      <w:t xml:space="preserve">Dostawa </w:t>
    </w:r>
    <w:proofErr w:type="spellStart"/>
    <w:r>
      <w:rPr>
        <w:rFonts w:ascii="Arial" w:hAnsi="Arial" w:cs="Arial"/>
        <w:b w:val="0"/>
        <w:i/>
        <w:sz w:val="16"/>
        <w:szCs w:val="16"/>
      </w:rPr>
      <w:t>schodołazu</w:t>
    </w:r>
    <w:proofErr w:type="spellEnd"/>
    <w:r w:rsidRPr="00CA2A2A">
      <w:rPr>
        <w:rFonts w:ascii="Arial" w:hAnsi="Arial" w:cs="Arial"/>
        <w:b w:val="0"/>
        <w:i/>
        <w:sz w:val="16"/>
        <w:szCs w:val="16"/>
      </w:rPr>
      <w:t xml:space="preserve"> dla Centrum Rozwoju Rodziny przy ul. Park Hutniczy 8 w Zabrzu</w:t>
    </w:r>
    <w:r>
      <w:rPr>
        <w:rFonts w:ascii="Arial" w:hAnsi="Arial" w:cs="Arial"/>
        <w:b w:val="0"/>
        <w:i/>
        <w:sz w:val="16"/>
        <w:szCs w:val="1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B56C844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bullet"/>
      <w:lvlText w:val="-"/>
      <w:lvlJc w:val="left"/>
      <w:pPr>
        <w:tabs>
          <w:tab w:val="num" w:pos="1021"/>
        </w:tabs>
        <w:ind w:left="0" w:firstLine="0"/>
      </w:pPr>
      <w:rPr>
        <w:rFonts w:ascii="Tahoma" w:hAnsi="Tahoma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51"/>
        </w:tabs>
        <w:ind w:left="0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 w15:restartNumberingAfterBreak="0">
    <w:nsid w:val="00000015"/>
    <w:multiLevelType w:val="singleLevel"/>
    <w:tmpl w:val="00000015"/>
    <w:name w:val="WW8Num22"/>
    <w:lvl w:ilvl="0">
      <w:start w:val="6"/>
      <w:numFmt w:val="decimal"/>
      <w:lvlText w:val="%1."/>
      <w:lvlJc w:val="left"/>
      <w:pPr>
        <w:tabs>
          <w:tab w:val="num" w:pos="765"/>
        </w:tabs>
        <w:ind w:left="0" w:firstLine="0"/>
      </w:pPr>
    </w:lvl>
  </w:abstractNum>
  <w:abstractNum w:abstractNumId="4" w15:restartNumberingAfterBreak="0">
    <w:nsid w:val="00000016"/>
    <w:multiLevelType w:val="singleLevel"/>
    <w:tmpl w:val="0000001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14571EA"/>
    <w:multiLevelType w:val="hybridMultilevel"/>
    <w:tmpl w:val="D774F994"/>
    <w:lvl w:ilvl="0" w:tplc="9D0A1228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40026C"/>
    <w:multiLevelType w:val="hybridMultilevel"/>
    <w:tmpl w:val="15108A9A"/>
    <w:lvl w:ilvl="0" w:tplc="21F64A0C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B42B1F"/>
    <w:multiLevelType w:val="hybridMultilevel"/>
    <w:tmpl w:val="BBE02B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07422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A982524C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08"/>
        </w:tabs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28"/>
        </w:tabs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68"/>
        </w:tabs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08"/>
        </w:tabs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28"/>
        </w:tabs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48"/>
        </w:tabs>
        <w:ind w:left="5748" w:hanging="180"/>
      </w:pPr>
    </w:lvl>
  </w:abstractNum>
  <w:abstractNum w:abstractNumId="10" w15:restartNumberingAfterBreak="0">
    <w:nsid w:val="0CBA7FD2"/>
    <w:multiLevelType w:val="hybridMultilevel"/>
    <w:tmpl w:val="D1AAF08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0266B6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5C9ADF94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9C731A"/>
    <w:multiLevelType w:val="hybridMultilevel"/>
    <w:tmpl w:val="AF8E55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10D6625"/>
    <w:multiLevelType w:val="hybridMultilevel"/>
    <w:tmpl w:val="EC089CFA"/>
    <w:lvl w:ilvl="0" w:tplc="4C5236F8">
      <w:start w:val="3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552770"/>
    <w:multiLevelType w:val="hybridMultilevel"/>
    <w:tmpl w:val="3970CA20"/>
    <w:lvl w:ilvl="0" w:tplc="25C4390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2836F8"/>
    <w:multiLevelType w:val="hybridMultilevel"/>
    <w:tmpl w:val="1F58EB3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44452D"/>
    <w:multiLevelType w:val="multilevel"/>
    <w:tmpl w:val="308A7D54"/>
    <w:name w:val="WW8Num26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0" w:firstLine="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6" w15:restartNumberingAfterBreak="0">
    <w:nsid w:val="19225C86"/>
    <w:multiLevelType w:val="hybridMultilevel"/>
    <w:tmpl w:val="0CBA77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7379E2"/>
    <w:multiLevelType w:val="hybridMultilevel"/>
    <w:tmpl w:val="267CBA28"/>
    <w:lvl w:ilvl="0" w:tplc="890CF70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C55257"/>
    <w:multiLevelType w:val="hybridMultilevel"/>
    <w:tmpl w:val="34168BCE"/>
    <w:lvl w:ilvl="0" w:tplc="22EC35D6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5741820"/>
    <w:multiLevelType w:val="hybridMultilevel"/>
    <w:tmpl w:val="292CD7BA"/>
    <w:lvl w:ilvl="0" w:tplc="0415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DECE118A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 w15:restartNumberingAfterBreak="0">
    <w:nsid w:val="2FEF24A8"/>
    <w:multiLevelType w:val="hybridMultilevel"/>
    <w:tmpl w:val="E3FE21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03A6B4C"/>
    <w:multiLevelType w:val="hybridMultilevel"/>
    <w:tmpl w:val="015C9478"/>
    <w:lvl w:ilvl="0" w:tplc="455657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04504D1"/>
    <w:multiLevelType w:val="hybridMultilevel"/>
    <w:tmpl w:val="C4D6D49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2A9445F"/>
    <w:multiLevelType w:val="hybridMultilevel"/>
    <w:tmpl w:val="4B8CCF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931FFA"/>
    <w:multiLevelType w:val="hybridMultilevel"/>
    <w:tmpl w:val="CC125620"/>
    <w:lvl w:ilvl="0" w:tplc="159C8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5A081D"/>
    <w:multiLevelType w:val="hybridMultilevel"/>
    <w:tmpl w:val="DC58D6F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60C1B7A"/>
    <w:multiLevelType w:val="multilevel"/>
    <w:tmpl w:val="E3802090"/>
    <w:styleLink w:val="ListsEIB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cs="Times New Roman" w:hint="default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</w:lvl>
    <w:lvl w:ilvl="2">
      <w:start w:val="1"/>
      <w:numFmt w:val="decimal"/>
      <w:lvlText w:val="(%3)"/>
      <w:lvlJc w:val="left"/>
      <w:pPr>
        <w:ind w:left="2557" w:hanging="567"/>
      </w:pPr>
    </w:lvl>
    <w:lvl w:ilvl="3">
      <w:start w:val="1"/>
      <w:numFmt w:val="none"/>
      <w:lvlText w:val=""/>
      <w:lvlJc w:val="left"/>
      <w:pPr>
        <w:ind w:left="2557" w:hanging="1477"/>
      </w:pPr>
    </w:lvl>
    <w:lvl w:ilvl="4">
      <w:start w:val="1"/>
      <w:numFmt w:val="none"/>
      <w:lvlText w:val=""/>
      <w:lvlJc w:val="left"/>
      <w:pPr>
        <w:ind w:left="2557" w:hanging="1117"/>
      </w:pPr>
    </w:lvl>
    <w:lvl w:ilvl="5">
      <w:start w:val="1"/>
      <w:numFmt w:val="none"/>
      <w:lvlText w:val=""/>
      <w:lvlJc w:val="left"/>
      <w:pPr>
        <w:ind w:left="2557" w:hanging="757"/>
      </w:pPr>
    </w:lvl>
    <w:lvl w:ilvl="6">
      <w:start w:val="1"/>
      <w:numFmt w:val="none"/>
      <w:lvlText w:val=""/>
      <w:lvlJc w:val="left"/>
      <w:pPr>
        <w:ind w:left="2557" w:hanging="397"/>
      </w:pPr>
    </w:lvl>
    <w:lvl w:ilvl="7">
      <w:start w:val="1"/>
      <w:numFmt w:val="none"/>
      <w:lvlText w:val=""/>
      <w:lvlJc w:val="left"/>
      <w:pPr>
        <w:ind w:left="2557" w:hanging="37"/>
      </w:pPr>
    </w:lvl>
    <w:lvl w:ilvl="8">
      <w:start w:val="1"/>
      <w:numFmt w:val="none"/>
      <w:lvlText w:val=""/>
      <w:lvlJc w:val="left"/>
      <w:pPr>
        <w:ind w:left="2557" w:firstLine="323"/>
      </w:pPr>
    </w:lvl>
  </w:abstractNum>
  <w:abstractNum w:abstractNumId="27" w15:restartNumberingAfterBreak="0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9104F4C"/>
    <w:multiLevelType w:val="hybridMultilevel"/>
    <w:tmpl w:val="C8BE9C54"/>
    <w:lvl w:ilvl="0" w:tplc="8FD2FB28">
      <w:start w:val="1"/>
      <w:numFmt w:val="lowerLetter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9" w15:restartNumberingAfterBreak="0">
    <w:nsid w:val="39FF33F6"/>
    <w:multiLevelType w:val="hybridMultilevel"/>
    <w:tmpl w:val="4FCEE972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18583B"/>
    <w:multiLevelType w:val="hybridMultilevel"/>
    <w:tmpl w:val="4484EF64"/>
    <w:lvl w:ilvl="0" w:tplc="0415000B">
      <w:start w:val="1"/>
      <w:numFmt w:val="bullet"/>
      <w:lvlText w:val=""/>
      <w:lvlJc w:val="left"/>
      <w:pPr>
        <w:ind w:left="14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1" w15:restartNumberingAfterBreak="0">
    <w:nsid w:val="42673E80"/>
    <w:multiLevelType w:val="hybridMultilevel"/>
    <w:tmpl w:val="F3B06178"/>
    <w:lvl w:ilvl="0" w:tplc="E076CA9A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537BD4"/>
    <w:multiLevelType w:val="hybridMultilevel"/>
    <w:tmpl w:val="37C4CA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CF079F"/>
    <w:multiLevelType w:val="hybridMultilevel"/>
    <w:tmpl w:val="F0F68EE8"/>
    <w:lvl w:ilvl="0" w:tplc="36F0F248">
      <w:start w:val="2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CF110CC"/>
    <w:multiLevelType w:val="hybridMultilevel"/>
    <w:tmpl w:val="6C708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35B2188"/>
    <w:multiLevelType w:val="hybridMultilevel"/>
    <w:tmpl w:val="637602A2"/>
    <w:lvl w:ilvl="0" w:tplc="751E8D5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BF45769"/>
    <w:multiLevelType w:val="hybridMultilevel"/>
    <w:tmpl w:val="0044ADAE"/>
    <w:lvl w:ilvl="0" w:tplc="8DA8E6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7" w15:restartNumberingAfterBreak="0">
    <w:nsid w:val="601D0467"/>
    <w:multiLevelType w:val="hybridMultilevel"/>
    <w:tmpl w:val="AB4E53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905D8E"/>
    <w:multiLevelType w:val="hybridMultilevel"/>
    <w:tmpl w:val="351282D8"/>
    <w:lvl w:ilvl="0" w:tplc="0C128CB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4C63A6B"/>
    <w:multiLevelType w:val="hybridMultilevel"/>
    <w:tmpl w:val="DB84D9B6"/>
    <w:lvl w:ilvl="0" w:tplc="04150019">
      <w:start w:val="1"/>
      <w:numFmt w:val="lowerLetter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68957674"/>
    <w:multiLevelType w:val="hybridMultilevel"/>
    <w:tmpl w:val="0B5ADA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8E0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9A6460A"/>
    <w:multiLevelType w:val="hybridMultilevel"/>
    <w:tmpl w:val="644C2CA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3" w15:restartNumberingAfterBreak="0">
    <w:nsid w:val="6AD2571F"/>
    <w:multiLevelType w:val="hybridMultilevel"/>
    <w:tmpl w:val="4B0EACF8"/>
    <w:lvl w:ilvl="0" w:tplc="25C4390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417E03"/>
    <w:multiLevelType w:val="hybridMultilevel"/>
    <w:tmpl w:val="3C0025D6"/>
    <w:name w:val="WW8Num2622"/>
    <w:lvl w:ilvl="0" w:tplc="17F2FB78">
      <w:start w:val="1"/>
      <w:numFmt w:val="bullet"/>
      <w:lvlText w:val=""/>
      <w:lvlJc w:val="left"/>
      <w:pPr>
        <w:tabs>
          <w:tab w:val="num" w:pos="1918"/>
        </w:tabs>
        <w:ind w:left="1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8"/>
        </w:tabs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8"/>
        </w:tabs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8"/>
        </w:tabs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8"/>
        </w:tabs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8"/>
        </w:tabs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8"/>
        </w:tabs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8"/>
        </w:tabs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8"/>
        </w:tabs>
        <w:ind w:left="6958" w:hanging="360"/>
      </w:pPr>
      <w:rPr>
        <w:rFonts w:ascii="Wingdings" w:hAnsi="Wingdings" w:hint="default"/>
      </w:rPr>
    </w:lvl>
  </w:abstractNum>
  <w:abstractNum w:abstractNumId="45" w15:restartNumberingAfterBreak="0">
    <w:nsid w:val="75E93654"/>
    <w:multiLevelType w:val="hybridMultilevel"/>
    <w:tmpl w:val="5C1E65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6ED3B57"/>
    <w:multiLevelType w:val="multilevel"/>
    <w:tmpl w:val="AD58A2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47" w15:restartNumberingAfterBreak="0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9EC1AAC"/>
    <w:multiLevelType w:val="hybridMultilevel"/>
    <w:tmpl w:val="B5DE8FE0"/>
    <w:lvl w:ilvl="0" w:tplc="F3F6AB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48"/>
  </w:num>
  <w:num w:numId="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1"/>
  </w:num>
  <w:num w:numId="8">
    <w:abstractNumId w:val="0"/>
  </w:num>
  <w:num w:numId="9">
    <w:abstractNumId w:val="40"/>
  </w:num>
  <w:num w:numId="10">
    <w:abstractNumId w:val="33"/>
  </w:num>
  <w:num w:numId="11">
    <w:abstractNumId w:val="9"/>
  </w:num>
  <w:num w:numId="12">
    <w:abstractNumId w:val="38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30"/>
  </w:num>
  <w:num w:numId="17">
    <w:abstractNumId w:val="32"/>
  </w:num>
  <w:num w:numId="18">
    <w:abstractNumId w:val="25"/>
  </w:num>
  <w:num w:numId="19">
    <w:abstractNumId w:val="26"/>
  </w:num>
  <w:num w:numId="20">
    <w:abstractNumId w:val="10"/>
  </w:num>
  <w:num w:numId="21">
    <w:abstractNumId w:val="8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43"/>
  </w:num>
  <w:num w:numId="28">
    <w:abstractNumId w:val="31"/>
  </w:num>
  <w:num w:numId="29">
    <w:abstractNumId w:val="5"/>
  </w:num>
  <w:num w:numId="30">
    <w:abstractNumId w:val="23"/>
  </w:num>
  <w:num w:numId="31">
    <w:abstractNumId w:val="16"/>
  </w:num>
  <w:num w:numId="32">
    <w:abstractNumId w:val="35"/>
  </w:num>
  <w:num w:numId="33">
    <w:abstractNumId w:val="14"/>
  </w:num>
  <w:num w:numId="34">
    <w:abstractNumId w:val="37"/>
  </w:num>
  <w:num w:numId="35">
    <w:abstractNumId w:val="20"/>
  </w:num>
  <w:num w:numId="36">
    <w:abstractNumId w:val="39"/>
  </w:num>
  <w:num w:numId="37">
    <w:abstractNumId w:val="13"/>
  </w:num>
  <w:num w:numId="38">
    <w:abstractNumId w:val="18"/>
  </w:num>
  <w:num w:numId="3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</w:num>
  <w:num w:numId="42">
    <w:abstractNumId w:val="28"/>
  </w:num>
  <w:num w:numId="43">
    <w:abstractNumId w:val="46"/>
  </w:num>
  <w:num w:numId="4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4905"/>
    <w:rsid w:val="00000A6D"/>
    <w:rsid w:val="00001931"/>
    <w:rsid w:val="00002BD1"/>
    <w:rsid w:val="00002D81"/>
    <w:rsid w:val="000047EF"/>
    <w:rsid w:val="00005994"/>
    <w:rsid w:val="0000636B"/>
    <w:rsid w:val="000076E7"/>
    <w:rsid w:val="00007787"/>
    <w:rsid w:val="000111AD"/>
    <w:rsid w:val="00011544"/>
    <w:rsid w:val="000126F7"/>
    <w:rsid w:val="00013268"/>
    <w:rsid w:val="00013BC0"/>
    <w:rsid w:val="00014057"/>
    <w:rsid w:val="0001685F"/>
    <w:rsid w:val="00016CA4"/>
    <w:rsid w:val="00017CE4"/>
    <w:rsid w:val="0002027C"/>
    <w:rsid w:val="00020AB0"/>
    <w:rsid w:val="000258B0"/>
    <w:rsid w:val="00026315"/>
    <w:rsid w:val="000263A5"/>
    <w:rsid w:val="000263A8"/>
    <w:rsid w:val="000269EC"/>
    <w:rsid w:val="000341F8"/>
    <w:rsid w:val="00034452"/>
    <w:rsid w:val="00034A42"/>
    <w:rsid w:val="00037442"/>
    <w:rsid w:val="00037C78"/>
    <w:rsid w:val="000409B8"/>
    <w:rsid w:val="00044027"/>
    <w:rsid w:val="00044561"/>
    <w:rsid w:val="00046B5C"/>
    <w:rsid w:val="00046CE2"/>
    <w:rsid w:val="00046E68"/>
    <w:rsid w:val="00047C17"/>
    <w:rsid w:val="00047DA4"/>
    <w:rsid w:val="00047EBA"/>
    <w:rsid w:val="00050B21"/>
    <w:rsid w:val="00053C58"/>
    <w:rsid w:val="00056745"/>
    <w:rsid w:val="00056BB5"/>
    <w:rsid w:val="000601A9"/>
    <w:rsid w:val="0006159D"/>
    <w:rsid w:val="0006183E"/>
    <w:rsid w:val="000639BD"/>
    <w:rsid w:val="00063A38"/>
    <w:rsid w:val="00063F27"/>
    <w:rsid w:val="00064905"/>
    <w:rsid w:val="000649DC"/>
    <w:rsid w:val="00066057"/>
    <w:rsid w:val="00070847"/>
    <w:rsid w:val="000716AC"/>
    <w:rsid w:val="00074273"/>
    <w:rsid w:val="00074308"/>
    <w:rsid w:val="00074D6D"/>
    <w:rsid w:val="00076CA7"/>
    <w:rsid w:val="000800B3"/>
    <w:rsid w:val="0008057F"/>
    <w:rsid w:val="00082F7E"/>
    <w:rsid w:val="0008559C"/>
    <w:rsid w:val="00085E60"/>
    <w:rsid w:val="00087BB8"/>
    <w:rsid w:val="000920B1"/>
    <w:rsid w:val="00093149"/>
    <w:rsid w:val="0009438F"/>
    <w:rsid w:val="0009467E"/>
    <w:rsid w:val="000960A8"/>
    <w:rsid w:val="00096E30"/>
    <w:rsid w:val="000A0D60"/>
    <w:rsid w:val="000A1154"/>
    <w:rsid w:val="000A238A"/>
    <w:rsid w:val="000A2D54"/>
    <w:rsid w:val="000A2F8F"/>
    <w:rsid w:val="000A335A"/>
    <w:rsid w:val="000A580E"/>
    <w:rsid w:val="000A6C78"/>
    <w:rsid w:val="000A6E93"/>
    <w:rsid w:val="000B1EC8"/>
    <w:rsid w:val="000B23EB"/>
    <w:rsid w:val="000B3026"/>
    <w:rsid w:val="000B3636"/>
    <w:rsid w:val="000B36BB"/>
    <w:rsid w:val="000B4085"/>
    <w:rsid w:val="000B5B98"/>
    <w:rsid w:val="000B66E6"/>
    <w:rsid w:val="000B68C3"/>
    <w:rsid w:val="000B7530"/>
    <w:rsid w:val="000C03C6"/>
    <w:rsid w:val="000C03E3"/>
    <w:rsid w:val="000C0EF7"/>
    <w:rsid w:val="000C18C0"/>
    <w:rsid w:val="000C195A"/>
    <w:rsid w:val="000C3FC7"/>
    <w:rsid w:val="000C4073"/>
    <w:rsid w:val="000C43CD"/>
    <w:rsid w:val="000C4B5C"/>
    <w:rsid w:val="000C551E"/>
    <w:rsid w:val="000C7FE5"/>
    <w:rsid w:val="000D1357"/>
    <w:rsid w:val="000D13A5"/>
    <w:rsid w:val="000D1AED"/>
    <w:rsid w:val="000D1E42"/>
    <w:rsid w:val="000D262B"/>
    <w:rsid w:val="000D446A"/>
    <w:rsid w:val="000D4E58"/>
    <w:rsid w:val="000D50DD"/>
    <w:rsid w:val="000D60CB"/>
    <w:rsid w:val="000D7259"/>
    <w:rsid w:val="000E0B87"/>
    <w:rsid w:val="000E1278"/>
    <w:rsid w:val="000E18B8"/>
    <w:rsid w:val="000E2887"/>
    <w:rsid w:val="000E3559"/>
    <w:rsid w:val="000E49D2"/>
    <w:rsid w:val="000E5A4E"/>
    <w:rsid w:val="000E6166"/>
    <w:rsid w:val="000E6504"/>
    <w:rsid w:val="000E69E4"/>
    <w:rsid w:val="000F0306"/>
    <w:rsid w:val="000F103F"/>
    <w:rsid w:val="000F1777"/>
    <w:rsid w:val="000F1A43"/>
    <w:rsid w:val="000F4620"/>
    <w:rsid w:val="000F65BE"/>
    <w:rsid w:val="000F7EF0"/>
    <w:rsid w:val="0010022D"/>
    <w:rsid w:val="00101E46"/>
    <w:rsid w:val="00103041"/>
    <w:rsid w:val="00105675"/>
    <w:rsid w:val="00105ED1"/>
    <w:rsid w:val="00106266"/>
    <w:rsid w:val="0010701A"/>
    <w:rsid w:val="00107044"/>
    <w:rsid w:val="00107355"/>
    <w:rsid w:val="00107F9C"/>
    <w:rsid w:val="0011058D"/>
    <w:rsid w:val="0011200E"/>
    <w:rsid w:val="00113A2F"/>
    <w:rsid w:val="00114AB9"/>
    <w:rsid w:val="00115F8F"/>
    <w:rsid w:val="00116C60"/>
    <w:rsid w:val="00116F31"/>
    <w:rsid w:val="00120E80"/>
    <w:rsid w:val="00124C41"/>
    <w:rsid w:val="00124EF9"/>
    <w:rsid w:val="00126E51"/>
    <w:rsid w:val="00126F15"/>
    <w:rsid w:val="0012737D"/>
    <w:rsid w:val="0012756A"/>
    <w:rsid w:val="00127604"/>
    <w:rsid w:val="00127A6D"/>
    <w:rsid w:val="00127E57"/>
    <w:rsid w:val="00130C66"/>
    <w:rsid w:val="00131FB3"/>
    <w:rsid w:val="001333F8"/>
    <w:rsid w:val="001336DF"/>
    <w:rsid w:val="0013414B"/>
    <w:rsid w:val="0013462F"/>
    <w:rsid w:val="00135559"/>
    <w:rsid w:val="00136F4C"/>
    <w:rsid w:val="0014021C"/>
    <w:rsid w:val="00140838"/>
    <w:rsid w:val="00140868"/>
    <w:rsid w:val="0014275D"/>
    <w:rsid w:val="00143B5A"/>
    <w:rsid w:val="00144681"/>
    <w:rsid w:val="00144D49"/>
    <w:rsid w:val="00147914"/>
    <w:rsid w:val="0015014C"/>
    <w:rsid w:val="00150A12"/>
    <w:rsid w:val="00150AB4"/>
    <w:rsid w:val="001511D5"/>
    <w:rsid w:val="0015145C"/>
    <w:rsid w:val="00151D29"/>
    <w:rsid w:val="001522AF"/>
    <w:rsid w:val="00153194"/>
    <w:rsid w:val="00153980"/>
    <w:rsid w:val="0015512A"/>
    <w:rsid w:val="001559B0"/>
    <w:rsid w:val="00156ADC"/>
    <w:rsid w:val="00157078"/>
    <w:rsid w:val="00160C98"/>
    <w:rsid w:val="00161553"/>
    <w:rsid w:val="00161754"/>
    <w:rsid w:val="00162129"/>
    <w:rsid w:val="0016394F"/>
    <w:rsid w:val="0016425B"/>
    <w:rsid w:val="00164B81"/>
    <w:rsid w:val="00165230"/>
    <w:rsid w:val="001659AF"/>
    <w:rsid w:val="00165D30"/>
    <w:rsid w:val="001664D8"/>
    <w:rsid w:val="0016743A"/>
    <w:rsid w:val="001700D9"/>
    <w:rsid w:val="0017034A"/>
    <w:rsid w:val="00170823"/>
    <w:rsid w:val="00171D63"/>
    <w:rsid w:val="00174A3C"/>
    <w:rsid w:val="00177510"/>
    <w:rsid w:val="0017763F"/>
    <w:rsid w:val="00177D7F"/>
    <w:rsid w:val="001813F1"/>
    <w:rsid w:val="00181F0C"/>
    <w:rsid w:val="00182EE9"/>
    <w:rsid w:val="001831E9"/>
    <w:rsid w:val="00184D8E"/>
    <w:rsid w:val="0018592B"/>
    <w:rsid w:val="001866A9"/>
    <w:rsid w:val="0019064A"/>
    <w:rsid w:val="00191006"/>
    <w:rsid w:val="001919F2"/>
    <w:rsid w:val="00191EE5"/>
    <w:rsid w:val="00191FDF"/>
    <w:rsid w:val="00192995"/>
    <w:rsid w:val="00195635"/>
    <w:rsid w:val="00195A7E"/>
    <w:rsid w:val="001965AB"/>
    <w:rsid w:val="0019731E"/>
    <w:rsid w:val="001A2DA6"/>
    <w:rsid w:val="001A44C9"/>
    <w:rsid w:val="001A6193"/>
    <w:rsid w:val="001A63B8"/>
    <w:rsid w:val="001A7E73"/>
    <w:rsid w:val="001B0C9C"/>
    <w:rsid w:val="001B0FE9"/>
    <w:rsid w:val="001B1411"/>
    <w:rsid w:val="001B2D28"/>
    <w:rsid w:val="001B3536"/>
    <w:rsid w:val="001B37ED"/>
    <w:rsid w:val="001B5055"/>
    <w:rsid w:val="001B6307"/>
    <w:rsid w:val="001B6D77"/>
    <w:rsid w:val="001B7DC3"/>
    <w:rsid w:val="001C033C"/>
    <w:rsid w:val="001C2CCE"/>
    <w:rsid w:val="001C331C"/>
    <w:rsid w:val="001C3416"/>
    <w:rsid w:val="001C74C7"/>
    <w:rsid w:val="001C7560"/>
    <w:rsid w:val="001D00BD"/>
    <w:rsid w:val="001D09B7"/>
    <w:rsid w:val="001D106D"/>
    <w:rsid w:val="001D10D7"/>
    <w:rsid w:val="001D1E93"/>
    <w:rsid w:val="001D35EC"/>
    <w:rsid w:val="001D35FA"/>
    <w:rsid w:val="001D3CA8"/>
    <w:rsid w:val="001D5133"/>
    <w:rsid w:val="001D5452"/>
    <w:rsid w:val="001D56CE"/>
    <w:rsid w:val="001D71AE"/>
    <w:rsid w:val="001E053B"/>
    <w:rsid w:val="001E221F"/>
    <w:rsid w:val="001E2343"/>
    <w:rsid w:val="001E26B6"/>
    <w:rsid w:val="001E30CC"/>
    <w:rsid w:val="001E340A"/>
    <w:rsid w:val="001E38E0"/>
    <w:rsid w:val="001E39A3"/>
    <w:rsid w:val="001E3E9A"/>
    <w:rsid w:val="001E406A"/>
    <w:rsid w:val="001E42A2"/>
    <w:rsid w:val="001E4620"/>
    <w:rsid w:val="001E72AB"/>
    <w:rsid w:val="001F13D1"/>
    <w:rsid w:val="001F4DE3"/>
    <w:rsid w:val="001F6284"/>
    <w:rsid w:val="001F65FE"/>
    <w:rsid w:val="001F6AD2"/>
    <w:rsid w:val="001F78C3"/>
    <w:rsid w:val="00200493"/>
    <w:rsid w:val="0020332C"/>
    <w:rsid w:val="002033A5"/>
    <w:rsid w:val="002034B7"/>
    <w:rsid w:val="002036EB"/>
    <w:rsid w:val="00204ED3"/>
    <w:rsid w:val="002054BE"/>
    <w:rsid w:val="00205DA1"/>
    <w:rsid w:val="0020646E"/>
    <w:rsid w:val="00206D77"/>
    <w:rsid w:val="00212A6F"/>
    <w:rsid w:val="00214131"/>
    <w:rsid w:val="0022344E"/>
    <w:rsid w:val="00223C41"/>
    <w:rsid w:val="002251C3"/>
    <w:rsid w:val="00225E4D"/>
    <w:rsid w:val="002324B1"/>
    <w:rsid w:val="002337AC"/>
    <w:rsid w:val="002347F6"/>
    <w:rsid w:val="00234D45"/>
    <w:rsid w:val="00236C76"/>
    <w:rsid w:val="0023751D"/>
    <w:rsid w:val="002416D6"/>
    <w:rsid w:val="00241C24"/>
    <w:rsid w:val="00242825"/>
    <w:rsid w:val="00242B58"/>
    <w:rsid w:val="002438CE"/>
    <w:rsid w:val="00246524"/>
    <w:rsid w:val="00246707"/>
    <w:rsid w:val="00246958"/>
    <w:rsid w:val="002512A1"/>
    <w:rsid w:val="00251E56"/>
    <w:rsid w:val="00251E82"/>
    <w:rsid w:val="00251FFB"/>
    <w:rsid w:val="00252D53"/>
    <w:rsid w:val="00253120"/>
    <w:rsid w:val="00253B8C"/>
    <w:rsid w:val="00254BAB"/>
    <w:rsid w:val="00254F47"/>
    <w:rsid w:val="0025649F"/>
    <w:rsid w:val="002565E6"/>
    <w:rsid w:val="002611D2"/>
    <w:rsid w:val="00261CEC"/>
    <w:rsid w:val="00262DED"/>
    <w:rsid w:val="002646A4"/>
    <w:rsid w:val="00265B8C"/>
    <w:rsid w:val="00266847"/>
    <w:rsid w:val="00267F7A"/>
    <w:rsid w:val="00273B7F"/>
    <w:rsid w:val="00273BB3"/>
    <w:rsid w:val="00274F14"/>
    <w:rsid w:val="00274FC2"/>
    <w:rsid w:val="0027623B"/>
    <w:rsid w:val="002763B4"/>
    <w:rsid w:val="00277DA3"/>
    <w:rsid w:val="00280844"/>
    <w:rsid w:val="002808D8"/>
    <w:rsid w:val="00282F8B"/>
    <w:rsid w:val="00283134"/>
    <w:rsid w:val="00284A1C"/>
    <w:rsid w:val="00285658"/>
    <w:rsid w:val="00287153"/>
    <w:rsid w:val="00287447"/>
    <w:rsid w:val="00287C95"/>
    <w:rsid w:val="002920AD"/>
    <w:rsid w:val="00292C1F"/>
    <w:rsid w:val="00294297"/>
    <w:rsid w:val="00295E7F"/>
    <w:rsid w:val="00295F28"/>
    <w:rsid w:val="002967C8"/>
    <w:rsid w:val="00296809"/>
    <w:rsid w:val="00296A94"/>
    <w:rsid w:val="002974AA"/>
    <w:rsid w:val="00297B33"/>
    <w:rsid w:val="002A0021"/>
    <w:rsid w:val="002A0263"/>
    <w:rsid w:val="002A0432"/>
    <w:rsid w:val="002A0E17"/>
    <w:rsid w:val="002A24C5"/>
    <w:rsid w:val="002A27AC"/>
    <w:rsid w:val="002A35F3"/>
    <w:rsid w:val="002A3B03"/>
    <w:rsid w:val="002A3BB3"/>
    <w:rsid w:val="002A3C4A"/>
    <w:rsid w:val="002A507C"/>
    <w:rsid w:val="002A52CB"/>
    <w:rsid w:val="002A55A2"/>
    <w:rsid w:val="002A57AE"/>
    <w:rsid w:val="002A6B7F"/>
    <w:rsid w:val="002A7B12"/>
    <w:rsid w:val="002B033A"/>
    <w:rsid w:val="002B2381"/>
    <w:rsid w:val="002B48B7"/>
    <w:rsid w:val="002B4BC9"/>
    <w:rsid w:val="002B5A80"/>
    <w:rsid w:val="002C0063"/>
    <w:rsid w:val="002C3594"/>
    <w:rsid w:val="002C5EC2"/>
    <w:rsid w:val="002C7717"/>
    <w:rsid w:val="002D1A8F"/>
    <w:rsid w:val="002D2339"/>
    <w:rsid w:val="002D35E6"/>
    <w:rsid w:val="002D4399"/>
    <w:rsid w:val="002D5670"/>
    <w:rsid w:val="002D5EF2"/>
    <w:rsid w:val="002D7662"/>
    <w:rsid w:val="002E0EBC"/>
    <w:rsid w:val="002E13CD"/>
    <w:rsid w:val="002E3EFD"/>
    <w:rsid w:val="002E4330"/>
    <w:rsid w:val="002E5071"/>
    <w:rsid w:val="002E5E61"/>
    <w:rsid w:val="002F0417"/>
    <w:rsid w:val="002F1B97"/>
    <w:rsid w:val="002F2420"/>
    <w:rsid w:val="002F3ED6"/>
    <w:rsid w:val="002F3F29"/>
    <w:rsid w:val="002F49E1"/>
    <w:rsid w:val="002F5E2F"/>
    <w:rsid w:val="002F73D8"/>
    <w:rsid w:val="00300E4A"/>
    <w:rsid w:val="00300F23"/>
    <w:rsid w:val="00301AD4"/>
    <w:rsid w:val="00305BEE"/>
    <w:rsid w:val="003063B6"/>
    <w:rsid w:val="00307028"/>
    <w:rsid w:val="0031030C"/>
    <w:rsid w:val="003108ED"/>
    <w:rsid w:val="00310C05"/>
    <w:rsid w:val="003118CD"/>
    <w:rsid w:val="00311C71"/>
    <w:rsid w:val="00312AB5"/>
    <w:rsid w:val="0031333E"/>
    <w:rsid w:val="00316790"/>
    <w:rsid w:val="003173AB"/>
    <w:rsid w:val="003176A7"/>
    <w:rsid w:val="00321A8A"/>
    <w:rsid w:val="00323072"/>
    <w:rsid w:val="00323105"/>
    <w:rsid w:val="00323992"/>
    <w:rsid w:val="00324594"/>
    <w:rsid w:val="003253D1"/>
    <w:rsid w:val="00326372"/>
    <w:rsid w:val="003264AC"/>
    <w:rsid w:val="00326592"/>
    <w:rsid w:val="003272AC"/>
    <w:rsid w:val="0033021B"/>
    <w:rsid w:val="00331388"/>
    <w:rsid w:val="003316A5"/>
    <w:rsid w:val="003321B2"/>
    <w:rsid w:val="00332701"/>
    <w:rsid w:val="00332BAC"/>
    <w:rsid w:val="003349E6"/>
    <w:rsid w:val="00335507"/>
    <w:rsid w:val="0033612F"/>
    <w:rsid w:val="0033729F"/>
    <w:rsid w:val="00337B91"/>
    <w:rsid w:val="0034031F"/>
    <w:rsid w:val="003414EC"/>
    <w:rsid w:val="00341B39"/>
    <w:rsid w:val="00341CAA"/>
    <w:rsid w:val="00342815"/>
    <w:rsid w:val="003437DD"/>
    <w:rsid w:val="00344CA5"/>
    <w:rsid w:val="00345B79"/>
    <w:rsid w:val="00345D36"/>
    <w:rsid w:val="003467D5"/>
    <w:rsid w:val="003517AC"/>
    <w:rsid w:val="0035394A"/>
    <w:rsid w:val="00353AEA"/>
    <w:rsid w:val="0035632F"/>
    <w:rsid w:val="003574E5"/>
    <w:rsid w:val="0036004D"/>
    <w:rsid w:val="00360155"/>
    <w:rsid w:val="00360779"/>
    <w:rsid w:val="00362222"/>
    <w:rsid w:val="0036435C"/>
    <w:rsid w:val="00364D67"/>
    <w:rsid w:val="00365E11"/>
    <w:rsid w:val="003675D1"/>
    <w:rsid w:val="00367BA4"/>
    <w:rsid w:val="00370B39"/>
    <w:rsid w:val="00370D20"/>
    <w:rsid w:val="003710BB"/>
    <w:rsid w:val="00372BE9"/>
    <w:rsid w:val="003747B9"/>
    <w:rsid w:val="00374C1D"/>
    <w:rsid w:val="00380B00"/>
    <w:rsid w:val="00381946"/>
    <w:rsid w:val="00381BC9"/>
    <w:rsid w:val="00382BBE"/>
    <w:rsid w:val="00385902"/>
    <w:rsid w:val="003876AB"/>
    <w:rsid w:val="00387DD1"/>
    <w:rsid w:val="00387F5B"/>
    <w:rsid w:val="00390345"/>
    <w:rsid w:val="00390DA7"/>
    <w:rsid w:val="003916D4"/>
    <w:rsid w:val="0039188A"/>
    <w:rsid w:val="00391CF2"/>
    <w:rsid w:val="003924AB"/>
    <w:rsid w:val="003928A0"/>
    <w:rsid w:val="00393FFD"/>
    <w:rsid w:val="003971F2"/>
    <w:rsid w:val="003978EA"/>
    <w:rsid w:val="00397D54"/>
    <w:rsid w:val="003A1552"/>
    <w:rsid w:val="003A1E5B"/>
    <w:rsid w:val="003A2974"/>
    <w:rsid w:val="003A2FA4"/>
    <w:rsid w:val="003A33BE"/>
    <w:rsid w:val="003A386C"/>
    <w:rsid w:val="003A4592"/>
    <w:rsid w:val="003A4EAC"/>
    <w:rsid w:val="003A5EA6"/>
    <w:rsid w:val="003A69E7"/>
    <w:rsid w:val="003A78CD"/>
    <w:rsid w:val="003B0507"/>
    <w:rsid w:val="003B1284"/>
    <w:rsid w:val="003B164C"/>
    <w:rsid w:val="003B258C"/>
    <w:rsid w:val="003B31F6"/>
    <w:rsid w:val="003B357D"/>
    <w:rsid w:val="003B3D21"/>
    <w:rsid w:val="003B4749"/>
    <w:rsid w:val="003B4EF2"/>
    <w:rsid w:val="003B5EDB"/>
    <w:rsid w:val="003B6BC1"/>
    <w:rsid w:val="003C47B7"/>
    <w:rsid w:val="003C4A66"/>
    <w:rsid w:val="003C6674"/>
    <w:rsid w:val="003C7664"/>
    <w:rsid w:val="003D203D"/>
    <w:rsid w:val="003D31C9"/>
    <w:rsid w:val="003D365E"/>
    <w:rsid w:val="003D3C53"/>
    <w:rsid w:val="003D4062"/>
    <w:rsid w:val="003D4886"/>
    <w:rsid w:val="003D48F9"/>
    <w:rsid w:val="003E31B0"/>
    <w:rsid w:val="003E58E7"/>
    <w:rsid w:val="003E7AA5"/>
    <w:rsid w:val="003F05B7"/>
    <w:rsid w:val="003F16C4"/>
    <w:rsid w:val="003F23FE"/>
    <w:rsid w:val="003F2D6D"/>
    <w:rsid w:val="003F322C"/>
    <w:rsid w:val="003F43B0"/>
    <w:rsid w:val="003F4843"/>
    <w:rsid w:val="003F502F"/>
    <w:rsid w:val="003F5E95"/>
    <w:rsid w:val="003F61C9"/>
    <w:rsid w:val="003F640C"/>
    <w:rsid w:val="003F7329"/>
    <w:rsid w:val="003F7B7A"/>
    <w:rsid w:val="004013BA"/>
    <w:rsid w:val="00402DD5"/>
    <w:rsid w:val="00405453"/>
    <w:rsid w:val="00405FA9"/>
    <w:rsid w:val="004071D3"/>
    <w:rsid w:val="0041145D"/>
    <w:rsid w:val="004116AE"/>
    <w:rsid w:val="00412F7F"/>
    <w:rsid w:val="004145D9"/>
    <w:rsid w:val="00416C31"/>
    <w:rsid w:val="0042120B"/>
    <w:rsid w:val="004217C3"/>
    <w:rsid w:val="004221CC"/>
    <w:rsid w:val="00422919"/>
    <w:rsid w:val="00425182"/>
    <w:rsid w:val="0042520C"/>
    <w:rsid w:val="00427B4B"/>
    <w:rsid w:val="004302B3"/>
    <w:rsid w:val="004311CC"/>
    <w:rsid w:val="004313B8"/>
    <w:rsid w:val="00432E2C"/>
    <w:rsid w:val="00433FBA"/>
    <w:rsid w:val="00434056"/>
    <w:rsid w:val="00435CFF"/>
    <w:rsid w:val="00435E9D"/>
    <w:rsid w:val="004361C1"/>
    <w:rsid w:val="00436B5A"/>
    <w:rsid w:val="00436DD6"/>
    <w:rsid w:val="00437EBD"/>
    <w:rsid w:val="00441A91"/>
    <w:rsid w:val="00441E07"/>
    <w:rsid w:val="00444840"/>
    <w:rsid w:val="00445BF7"/>
    <w:rsid w:val="00446640"/>
    <w:rsid w:val="00447374"/>
    <w:rsid w:val="00447933"/>
    <w:rsid w:val="004479EC"/>
    <w:rsid w:val="004512F1"/>
    <w:rsid w:val="004518FF"/>
    <w:rsid w:val="00452FB6"/>
    <w:rsid w:val="00453B45"/>
    <w:rsid w:val="00456DD2"/>
    <w:rsid w:val="00457479"/>
    <w:rsid w:val="0046002E"/>
    <w:rsid w:val="00460DAB"/>
    <w:rsid w:val="0046221C"/>
    <w:rsid w:val="00462355"/>
    <w:rsid w:val="0046408C"/>
    <w:rsid w:val="0046623C"/>
    <w:rsid w:val="00470327"/>
    <w:rsid w:val="0047093A"/>
    <w:rsid w:val="004739BB"/>
    <w:rsid w:val="00474DF1"/>
    <w:rsid w:val="00475023"/>
    <w:rsid w:val="00475407"/>
    <w:rsid w:val="00476561"/>
    <w:rsid w:val="00476BA4"/>
    <w:rsid w:val="004774F4"/>
    <w:rsid w:val="00480EA2"/>
    <w:rsid w:val="00481034"/>
    <w:rsid w:val="00481600"/>
    <w:rsid w:val="00481957"/>
    <w:rsid w:val="00483FF5"/>
    <w:rsid w:val="004845F4"/>
    <w:rsid w:val="00485E49"/>
    <w:rsid w:val="004872A8"/>
    <w:rsid w:val="00487A39"/>
    <w:rsid w:val="00490810"/>
    <w:rsid w:val="00491069"/>
    <w:rsid w:val="00491477"/>
    <w:rsid w:val="00491B70"/>
    <w:rsid w:val="00492799"/>
    <w:rsid w:val="00492C8D"/>
    <w:rsid w:val="00492D8E"/>
    <w:rsid w:val="004940A6"/>
    <w:rsid w:val="00494555"/>
    <w:rsid w:val="00495013"/>
    <w:rsid w:val="0049501D"/>
    <w:rsid w:val="004A0048"/>
    <w:rsid w:val="004A0932"/>
    <w:rsid w:val="004A128D"/>
    <w:rsid w:val="004A19A0"/>
    <w:rsid w:val="004A243E"/>
    <w:rsid w:val="004A2F09"/>
    <w:rsid w:val="004A4978"/>
    <w:rsid w:val="004A5EAA"/>
    <w:rsid w:val="004A67DB"/>
    <w:rsid w:val="004B1926"/>
    <w:rsid w:val="004B2A28"/>
    <w:rsid w:val="004B32BB"/>
    <w:rsid w:val="004B403E"/>
    <w:rsid w:val="004B4C71"/>
    <w:rsid w:val="004B72D8"/>
    <w:rsid w:val="004B73B9"/>
    <w:rsid w:val="004B7452"/>
    <w:rsid w:val="004C0078"/>
    <w:rsid w:val="004C0A5D"/>
    <w:rsid w:val="004C0B06"/>
    <w:rsid w:val="004C131D"/>
    <w:rsid w:val="004C275F"/>
    <w:rsid w:val="004C2837"/>
    <w:rsid w:val="004C2D6A"/>
    <w:rsid w:val="004C4117"/>
    <w:rsid w:val="004C56DE"/>
    <w:rsid w:val="004C57F4"/>
    <w:rsid w:val="004C62CD"/>
    <w:rsid w:val="004C6767"/>
    <w:rsid w:val="004C677A"/>
    <w:rsid w:val="004C77CF"/>
    <w:rsid w:val="004D0EC9"/>
    <w:rsid w:val="004D251D"/>
    <w:rsid w:val="004D3622"/>
    <w:rsid w:val="004D36E7"/>
    <w:rsid w:val="004D6867"/>
    <w:rsid w:val="004D69A2"/>
    <w:rsid w:val="004D7C07"/>
    <w:rsid w:val="004D7CC7"/>
    <w:rsid w:val="004E0153"/>
    <w:rsid w:val="004E015D"/>
    <w:rsid w:val="004E1F2A"/>
    <w:rsid w:val="004E212A"/>
    <w:rsid w:val="004E22B7"/>
    <w:rsid w:val="004E359C"/>
    <w:rsid w:val="004E4DCD"/>
    <w:rsid w:val="004E5257"/>
    <w:rsid w:val="004E5303"/>
    <w:rsid w:val="004E604B"/>
    <w:rsid w:val="004E6D31"/>
    <w:rsid w:val="004E6E70"/>
    <w:rsid w:val="004F17DB"/>
    <w:rsid w:val="004F235D"/>
    <w:rsid w:val="004F3891"/>
    <w:rsid w:val="004F3DFE"/>
    <w:rsid w:val="004F4F4B"/>
    <w:rsid w:val="004F6738"/>
    <w:rsid w:val="004F67F9"/>
    <w:rsid w:val="00500263"/>
    <w:rsid w:val="00502030"/>
    <w:rsid w:val="00502581"/>
    <w:rsid w:val="005040D0"/>
    <w:rsid w:val="00504A53"/>
    <w:rsid w:val="00505168"/>
    <w:rsid w:val="00505BE7"/>
    <w:rsid w:val="00506814"/>
    <w:rsid w:val="00506929"/>
    <w:rsid w:val="00506CDC"/>
    <w:rsid w:val="00507137"/>
    <w:rsid w:val="00507315"/>
    <w:rsid w:val="00511393"/>
    <w:rsid w:val="00512D47"/>
    <w:rsid w:val="00513444"/>
    <w:rsid w:val="0051360D"/>
    <w:rsid w:val="0051496C"/>
    <w:rsid w:val="005152A6"/>
    <w:rsid w:val="00516460"/>
    <w:rsid w:val="0051760F"/>
    <w:rsid w:val="0052012F"/>
    <w:rsid w:val="00520AB7"/>
    <w:rsid w:val="00520B97"/>
    <w:rsid w:val="00520D3E"/>
    <w:rsid w:val="00521465"/>
    <w:rsid w:val="00521543"/>
    <w:rsid w:val="00521693"/>
    <w:rsid w:val="005216F3"/>
    <w:rsid w:val="00521A00"/>
    <w:rsid w:val="00521F27"/>
    <w:rsid w:val="00521FED"/>
    <w:rsid w:val="005221E6"/>
    <w:rsid w:val="00522A31"/>
    <w:rsid w:val="00522B4F"/>
    <w:rsid w:val="00522D53"/>
    <w:rsid w:val="00523418"/>
    <w:rsid w:val="0052475B"/>
    <w:rsid w:val="00526787"/>
    <w:rsid w:val="00530DCA"/>
    <w:rsid w:val="005349A7"/>
    <w:rsid w:val="0053582A"/>
    <w:rsid w:val="005406C0"/>
    <w:rsid w:val="0054130E"/>
    <w:rsid w:val="00542BD1"/>
    <w:rsid w:val="005437FF"/>
    <w:rsid w:val="005447C2"/>
    <w:rsid w:val="00544DA6"/>
    <w:rsid w:val="005465D8"/>
    <w:rsid w:val="00547BB0"/>
    <w:rsid w:val="00550112"/>
    <w:rsid w:val="005502FE"/>
    <w:rsid w:val="00550F6F"/>
    <w:rsid w:val="005523C5"/>
    <w:rsid w:val="00553B52"/>
    <w:rsid w:val="00555D54"/>
    <w:rsid w:val="00556669"/>
    <w:rsid w:val="00557F5F"/>
    <w:rsid w:val="00557F69"/>
    <w:rsid w:val="005604EC"/>
    <w:rsid w:val="005607BE"/>
    <w:rsid w:val="00561406"/>
    <w:rsid w:val="005617E4"/>
    <w:rsid w:val="00561914"/>
    <w:rsid w:val="00561ABE"/>
    <w:rsid w:val="005629DB"/>
    <w:rsid w:val="00563CCF"/>
    <w:rsid w:val="00563DB3"/>
    <w:rsid w:val="00564E43"/>
    <w:rsid w:val="00565965"/>
    <w:rsid w:val="005660AC"/>
    <w:rsid w:val="00567956"/>
    <w:rsid w:val="00567D9A"/>
    <w:rsid w:val="00567DB0"/>
    <w:rsid w:val="005706FF"/>
    <w:rsid w:val="00570AF6"/>
    <w:rsid w:val="00570B2C"/>
    <w:rsid w:val="005711B3"/>
    <w:rsid w:val="0057216C"/>
    <w:rsid w:val="00572F90"/>
    <w:rsid w:val="00573A79"/>
    <w:rsid w:val="00575B42"/>
    <w:rsid w:val="00575C30"/>
    <w:rsid w:val="00577F13"/>
    <w:rsid w:val="005815C6"/>
    <w:rsid w:val="00581614"/>
    <w:rsid w:val="00582105"/>
    <w:rsid w:val="00582652"/>
    <w:rsid w:val="00585E4F"/>
    <w:rsid w:val="00587AC6"/>
    <w:rsid w:val="00587CC3"/>
    <w:rsid w:val="00590158"/>
    <w:rsid w:val="00590C3A"/>
    <w:rsid w:val="00591425"/>
    <w:rsid w:val="005915F0"/>
    <w:rsid w:val="00591DF7"/>
    <w:rsid w:val="005929A5"/>
    <w:rsid w:val="00592B64"/>
    <w:rsid w:val="0059375D"/>
    <w:rsid w:val="0059379F"/>
    <w:rsid w:val="00594B61"/>
    <w:rsid w:val="005957EA"/>
    <w:rsid w:val="005971B5"/>
    <w:rsid w:val="005A107C"/>
    <w:rsid w:val="005A197B"/>
    <w:rsid w:val="005A29EC"/>
    <w:rsid w:val="005A2EB9"/>
    <w:rsid w:val="005A39E1"/>
    <w:rsid w:val="005A3F60"/>
    <w:rsid w:val="005A4160"/>
    <w:rsid w:val="005A4506"/>
    <w:rsid w:val="005A5546"/>
    <w:rsid w:val="005A56F3"/>
    <w:rsid w:val="005A6DF5"/>
    <w:rsid w:val="005A6FCA"/>
    <w:rsid w:val="005A746D"/>
    <w:rsid w:val="005A760A"/>
    <w:rsid w:val="005B0072"/>
    <w:rsid w:val="005B070C"/>
    <w:rsid w:val="005B0E19"/>
    <w:rsid w:val="005B1BB1"/>
    <w:rsid w:val="005B36DD"/>
    <w:rsid w:val="005B41B5"/>
    <w:rsid w:val="005B5283"/>
    <w:rsid w:val="005C0BE8"/>
    <w:rsid w:val="005C3CC9"/>
    <w:rsid w:val="005C47D0"/>
    <w:rsid w:val="005C48EA"/>
    <w:rsid w:val="005C4AAD"/>
    <w:rsid w:val="005C4F36"/>
    <w:rsid w:val="005C67E7"/>
    <w:rsid w:val="005C6BB8"/>
    <w:rsid w:val="005C7309"/>
    <w:rsid w:val="005D1840"/>
    <w:rsid w:val="005D2877"/>
    <w:rsid w:val="005D2FC5"/>
    <w:rsid w:val="005D5D56"/>
    <w:rsid w:val="005D5DC3"/>
    <w:rsid w:val="005D6E79"/>
    <w:rsid w:val="005D7576"/>
    <w:rsid w:val="005D7811"/>
    <w:rsid w:val="005E0DC8"/>
    <w:rsid w:val="005E12E3"/>
    <w:rsid w:val="005E1575"/>
    <w:rsid w:val="005E24C0"/>
    <w:rsid w:val="005E44FD"/>
    <w:rsid w:val="005E4D9F"/>
    <w:rsid w:val="005E591D"/>
    <w:rsid w:val="005E77F2"/>
    <w:rsid w:val="005F15B3"/>
    <w:rsid w:val="005F215A"/>
    <w:rsid w:val="005F5CA9"/>
    <w:rsid w:val="005F64E7"/>
    <w:rsid w:val="00602DE5"/>
    <w:rsid w:val="00604425"/>
    <w:rsid w:val="0060509A"/>
    <w:rsid w:val="0060576C"/>
    <w:rsid w:val="00605E63"/>
    <w:rsid w:val="0060729A"/>
    <w:rsid w:val="00607484"/>
    <w:rsid w:val="00607E57"/>
    <w:rsid w:val="00611094"/>
    <w:rsid w:val="0061167E"/>
    <w:rsid w:val="006124ED"/>
    <w:rsid w:val="0061348A"/>
    <w:rsid w:val="006178A1"/>
    <w:rsid w:val="00617F24"/>
    <w:rsid w:val="0062040E"/>
    <w:rsid w:val="0062107F"/>
    <w:rsid w:val="006219FF"/>
    <w:rsid w:val="006231AC"/>
    <w:rsid w:val="006242FB"/>
    <w:rsid w:val="00624BD6"/>
    <w:rsid w:val="00626221"/>
    <w:rsid w:val="00627400"/>
    <w:rsid w:val="006322E5"/>
    <w:rsid w:val="00633BE1"/>
    <w:rsid w:val="006348CA"/>
    <w:rsid w:val="00635121"/>
    <w:rsid w:val="006352DD"/>
    <w:rsid w:val="00636191"/>
    <w:rsid w:val="00636E19"/>
    <w:rsid w:val="006375F1"/>
    <w:rsid w:val="006407C8"/>
    <w:rsid w:val="00641F42"/>
    <w:rsid w:val="00642009"/>
    <w:rsid w:val="00642249"/>
    <w:rsid w:val="00645BAF"/>
    <w:rsid w:val="00646460"/>
    <w:rsid w:val="00650EFE"/>
    <w:rsid w:val="00650F26"/>
    <w:rsid w:val="00651B80"/>
    <w:rsid w:val="00651F5B"/>
    <w:rsid w:val="006521B9"/>
    <w:rsid w:val="00652292"/>
    <w:rsid w:val="00652AA8"/>
    <w:rsid w:val="006532C7"/>
    <w:rsid w:val="00653BB1"/>
    <w:rsid w:val="0065489A"/>
    <w:rsid w:val="00655B2F"/>
    <w:rsid w:val="00655BFE"/>
    <w:rsid w:val="00657A56"/>
    <w:rsid w:val="00657ED9"/>
    <w:rsid w:val="00661C3D"/>
    <w:rsid w:val="006645E3"/>
    <w:rsid w:val="006649FA"/>
    <w:rsid w:val="0066730E"/>
    <w:rsid w:val="0067123E"/>
    <w:rsid w:val="0067176A"/>
    <w:rsid w:val="00672B2E"/>
    <w:rsid w:val="00674420"/>
    <w:rsid w:val="00675415"/>
    <w:rsid w:val="0067563A"/>
    <w:rsid w:val="00675749"/>
    <w:rsid w:val="0067617C"/>
    <w:rsid w:val="0067624A"/>
    <w:rsid w:val="006776A4"/>
    <w:rsid w:val="00677D0C"/>
    <w:rsid w:val="00677ED8"/>
    <w:rsid w:val="00680277"/>
    <w:rsid w:val="00680C49"/>
    <w:rsid w:val="00681706"/>
    <w:rsid w:val="00681E4E"/>
    <w:rsid w:val="0068264B"/>
    <w:rsid w:val="00682D99"/>
    <w:rsid w:val="00683B64"/>
    <w:rsid w:val="00687F1C"/>
    <w:rsid w:val="006916D0"/>
    <w:rsid w:val="00692F6F"/>
    <w:rsid w:val="00695446"/>
    <w:rsid w:val="00695EFE"/>
    <w:rsid w:val="00696011"/>
    <w:rsid w:val="006970BE"/>
    <w:rsid w:val="006A24EC"/>
    <w:rsid w:val="006A3F99"/>
    <w:rsid w:val="006A44D6"/>
    <w:rsid w:val="006A58E6"/>
    <w:rsid w:val="006A6ACE"/>
    <w:rsid w:val="006A7F6C"/>
    <w:rsid w:val="006B0479"/>
    <w:rsid w:val="006B34D1"/>
    <w:rsid w:val="006B3710"/>
    <w:rsid w:val="006B377C"/>
    <w:rsid w:val="006B5876"/>
    <w:rsid w:val="006B611E"/>
    <w:rsid w:val="006B68A1"/>
    <w:rsid w:val="006C0A42"/>
    <w:rsid w:val="006C46DD"/>
    <w:rsid w:val="006C4D1E"/>
    <w:rsid w:val="006C6B37"/>
    <w:rsid w:val="006D0804"/>
    <w:rsid w:val="006D0FEF"/>
    <w:rsid w:val="006D1524"/>
    <w:rsid w:val="006D27A7"/>
    <w:rsid w:val="006D27BF"/>
    <w:rsid w:val="006D4581"/>
    <w:rsid w:val="006D4718"/>
    <w:rsid w:val="006D4F95"/>
    <w:rsid w:val="006D5C3A"/>
    <w:rsid w:val="006D6231"/>
    <w:rsid w:val="006D7418"/>
    <w:rsid w:val="006E0177"/>
    <w:rsid w:val="006E03A1"/>
    <w:rsid w:val="006E04B6"/>
    <w:rsid w:val="006E092C"/>
    <w:rsid w:val="006E0C9B"/>
    <w:rsid w:val="006E0D4C"/>
    <w:rsid w:val="006E1559"/>
    <w:rsid w:val="006E1A20"/>
    <w:rsid w:val="006E1B21"/>
    <w:rsid w:val="006E26C4"/>
    <w:rsid w:val="006E2CEB"/>
    <w:rsid w:val="006E2E98"/>
    <w:rsid w:val="006E34C7"/>
    <w:rsid w:val="006E3C2E"/>
    <w:rsid w:val="006E4578"/>
    <w:rsid w:val="006E490D"/>
    <w:rsid w:val="006E4C17"/>
    <w:rsid w:val="006E5044"/>
    <w:rsid w:val="006E598C"/>
    <w:rsid w:val="006E6285"/>
    <w:rsid w:val="006E6369"/>
    <w:rsid w:val="006E6AC1"/>
    <w:rsid w:val="006E7AFB"/>
    <w:rsid w:val="006F167F"/>
    <w:rsid w:val="006F17E6"/>
    <w:rsid w:val="006F2664"/>
    <w:rsid w:val="006F293B"/>
    <w:rsid w:val="006F2D35"/>
    <w:rsid w:val="006F2EE7"/>
    <w:rsid w:val="006F6077"/>
    <w:rsid w:val="006F77EE"/>
    <w:rsid w:val="006F79FF"/>
    <w:rsid w:val="007001ED"/>
    <w:rsid w:val="007004F4"/>
    <w:rsid w:val="00700A0A"/>
    <w:rsid w:val="00701075"/>
    <w:rsid w:val="007013F3"/>
    <w:rsid w:val="00701A89"/>
    <w:rsid w:val="007028A2"/>
    <w:rsid w:val="007031B8"/>
    <w:rsid w:val="007033E4"/>
    <w:rsid w:val="007044FE"/>
    <w:rsid w:val="007061B2"/>
    <w:rsid w:val="00706B93"/>
    <w:rsid w:val="00710B21"/>
    <w:rsid w:val="0071291A"/>
    <w:rsid w:val="00713658"/>
    <w:rsid w:val="00713756"/>
    <w:rsid w:val="007141E4"/>
    <w:rsid w:val="00716215"/>
    <w:rsid w:val="0071678C"/>
    <w:rsid w:val="00717873"/>
    <w:rsid w:val="00720CEB"/>
    <w:rsid w:val="007227BC"/>
    <w:rsid w:val="00722FC6"/>
    <w:rsid w:val="007233FC"/>
    <w:rsid w:val="00723B23"/>
    <w:rsid w:val="00723C3E"/>
    <w:rsid w:val="00723C5C"/>
    <w:rsid w:val="00724F1C"/>
    <w:rsid w:val="00726156"/>
    <w:rsid w:val="00726273"/>
    <w:rsid w:val="00726C8E"/>
    <w:rsid w:val="00730215"/>
    <w:rsid w:val="00731071"/>
    <w:rsid w:val="0073128D"/>
    <w:rsid w:val="0073138A"/>
    <w:rsid w:val="007321DA"/>
    <w:rsid w:val="0073271F"/>
    <w:rsid w:val="00733BF2"/>
    <w:rsid w:val="007341DC"/>
    <w:rsid w:val="00734653"/>
    <w:rsid w:val="00735C40"/>
    <w:rsid w:val="00737035"/>
    <w:rsid w:val="007427D7"/>
    <w:rsid w:val="0074327C"/>
    <w:rsid w:val="00743631"/>
    <w:rsid w:val="00743E66"/>
    <w:rsid w:val="007444A4"/>
    <w:rsid w:val="00745244"/>
    <w:rsid w:val="007453D4"/>
    <w:rsid w:val="00746C69"/>
    <w:rsid w:val="0074767F"/>
    <w:rsid w:val="00752445"/>
    <w:rsid w:val="007529E3"/>
    <w:rsid w:val="00753471"/>
    <w:rsid w:val="007534C3"/>
    <w:rsid w:val="00755F6F"/>
    <w:rsid w:val="0075782C"/>
    <w:rsid w:val="00757BFF"/>
    <w:rsid w:val="00761F35"/>
    <w:rsid w:val="00762A31"/>
    <w:rsid w:val="00762F4F"/>
    <w:rsid w:val="00764E1F"/>
    <w:rsid w:val="007659AC"/>
    <w:rsid w:val="0076682B"/>
    <w:rsid w:val="007705EF"/>
    <w:rsid w:val="007711B1"/>
    <w:rsid w:val="00772787"/>
    <w:rsid w:val="0077304E"/>
    <w:rsid w:val="0077443A"/>
    <w:rsid w:val="00774A0E"/>
    <w:rsid w:val="00776638"/>
    <w:rsid w:val="00780A13"/>
    <w:rsid w:val="00780DB5"/>
    <w:rsid w:val="00782174"/>
    <w:rsid w:val="00782C8E"/>
    <w:rsid w:val="007835B8"/>
    <w:rsid w:val="00783EA8"/>
    <w:rsid w:val="00784EC0"/>
    <w:rsid w:val="0078594C"/>
    <w:rsid w:val="00786BAF"/>
    <w:rsid w:val="00787E67"/>
    <w:rsid w:val="00790439"/>
    <w:rsid w:val="00791B77"/>
    <w:rsid w:val="00792DCA"/>
    <w:rsid w:val="00793555"/>
    <w:rsid w:val="0079456D"/>
    <w:rsid w:val="00794985"/>
    <w:rsid w:val="00796BA8"/>
    <w:rsid w:val="00796D03"/>
    <w:rsid w:val="00797B22"/>
    <w:rsid w:val="007A1AF4"/>
    <w:rsid w:val="007A1C3E"/>
    <w:rsid w:val="007A2286"/>
    <w:rsid w:val="007A471B"/>
    <w:rsid w:val="007A479C"/>
    <w:rsid w:val="007A4D34"/>
    <w:rsid w:val="007A56F6"/>
    <w:rsid w:val="007A57B0"/>
    <w:rsid w:val="007A6F39"/>
    <w:rsid w:val="007A7B8C"/>
    <w:rsid w:val="007B0B82"/>
    <w:rsid w:val="007B12EE"/>
    <w:rsid w:val="007B1530"/>
    <w:rsid w:val="007B1E6C"/>
    <w:rsid w:val="007B256A"/>
    <w:rsid w:val="007B3679"/>
    <w:rsid w:val="007B4896"/>
    <w:rsid w:val="007B5F66"/>
    <w:rsid w:val="007B605A"/>
    <w:rsid w:val="007B6A20"/>
    <w:rsid w:val="007B7994"/>
    <w:rsid w:val="007B7A89"/>
    <w:rsid w:val="007B7DF2"/>
    <w:rsid w:val="007C0C71"/>
    <w:rsid w:val="007C0E82"/>
    <w:rsid w:val="007C1076"/>
    <w:rsid w:val="007C1318"/>
    <w:rsid w:val="007C174F"/>
    <w:rsid w:val="007C3D95"/>
    <w:rsid w:val="007C5CD3"/>
    <w:rsid w:val="007C70CB"/>
    <w:rsid w:val="007C7291"/>
    <w:rsid w:val="007D114B"/>
    <w:rsid w:val="007D1588"/>
    <w:rsid w:val="007D259E"/>
    <w:rsid w:val="007D5092"/>
    <w:rsid w:val="007D5BC1"/>
    <w:rsid w:val="007D5F01"/>
    <w:rsid w:val="007D6F81"/>
    <w:rsid w:val="007D7865"/>
    <w:rsid w:val="007E0842"/>
    <w:rsid w:val="007E0A88"/>
    <w:rsid w:val="007E1526"/>
    <w:rsid w:val="007E3D9B"/>
    <w:rsid w:val="007E5974"/>
    <w:rsid w:val="007E5B73"/>
    <w:rsid w:val="007E6929"/>
    <w:rsid w:val="007E75D3"/>
    <w:rsid w:val="007F0E09"/>
    <w:rsid w:val="007F0E5E"/>
    <w:rsid w:val="007F1865"/>
    <w:rsid w:val="007F20F3"/>
    <w:rsid w:val="007F36EC"/>
    <w:rsid w:val="007F414D"/>
    <w:rsid w:val="007F4355"/>
    <w:rsid w:val="007F45E7"/>
    <w:rsid w:val="007F557E"/>
    <w:rsid w:val="007F5773"/>
    <w:rsid w:val="007F7DAB"/>
    <w:rsid w:val="008017FD"/>
    <w:rsid w:val="00802CC4"/>
    <w:rsid w:val="00805734"/>
    <w:rsid w:val="00806CBD"/>
    <w:rsid w:val="008107F8"/>
    <w:rsid w:val="00810A03"/>
    <w:rsid w:val="00812EE5"/>
    <w:rsid w:val="008137B8"/>
    <w:rsid w:val="00813B82"/>
    <w:rsid w:val="00813C71"/>
    <w:rsid w:val="00813CA3"/>
    <w:rsid w:val="00814112"/>
    <w:rsid w:val="0081505D"/>
    <w:rsid w:val="00815204"/>
    <w:rsid w:val="008159DD"/>
    <w:rsid w:val="008170C6"/>
    <w:rsid w:val="008174BF"/>
    <w:rsid w:val="00817C0C"/>
    <w:rsid w:val="008228CB"/>
    <w:rsid w:val="008234E0"/>
    <w:rsid w:val="008241C1"/>
    <w:rsid w:val="00826513"/>
    <w:rsid w:val="008304DD"/>
    <w:rsid w:val="00831A84"/>
    <w:rsid w:val="008326B3"/>
    <w:rsid w:val="00834041"/>
    <w:rsid w:val="00834E3F"/>
    <w:rsid w:val="00835C0C"/>
    <w:rsid w:val="00835D4E"/>
    <w:rsid w:val="00836C4C"/>
    <w:rsid w:val="008378D8"/>
    <w:rsid w:val="0084087A"/>
    <w:rsid w:val="008410C9"/>
    <w:rsid w:val="00841C2B"/>
    <w:rsid w:val="008433E6"/>
    <w:rsid w:val="0084343D"/>
    <w:rsid w:val="00844C54"/>
    <w:rsid w:val="00845759"/>
    <w:rsid w:val="008478B3"/>
    <w:rsid w:val="008503A0"/>
    <w:rsid w:val="00850A3C"/>
    <w:rsid w:val="008523EB"/>
    <w:rsid w:val="008546FA"/>
    <w:rsid w:val="00855E51"/>
    <w:rsid w:val="0085780B"/>
    <w:rsid w:val="00857B6B"/>
    <w:rsid w:val="0086050F"/>
    <w:rsid w:val="0086172F"/>
    <w:rsid w:val="00864ACE"/>
    <w:rsid w:val="00866333"/>
    <w:rsid w:val="00867928"/>
    <w:rsid w:val="00870230"/>
    <w:rsid w:val="00870A91"/>
    <w:rsid w:val="0087203D"/>
    <w:rsid w:val="008730AC"/>
    <w:rsid w:val="00875AE5"/>
    <w:rsid w:val="008768C5"/>
    <w:rsid w:val="008801D2"/>
    <w:rsid w:val="0088067A"/>
    <w:rsid w:val="00883B43"/>
    <w:rsid w:val="00884C17"/>
    <w:rsid w:val="008859EB"/>
    <w:rsid w:val="00887688"/>
    <w:rsid w:val="00887CB8"/>
    <w:rsid w:val="008902BD"/>
    <w:rsid w:val="00891ACF"/>
    <w:rsid w:val="008935A0"/>
    <w:rsid w:val="008952B4"/>
    <w:rsid w:val="008955AB"/>
    <w:rsid w:val="00895D5C"/>
    <w:rsid w:val="008A074C"/>
    <w:rsid w:val="008A09C3"/>
    <w:rsid w:val="008A0FEB"/>
    <w:rsid w:val="008A13AD"/>
    <w:rsid w:val="008A164C"/>
    <w:rsid w:val="008A2991"/>
    <w:rsid w:val="008A3B39"/>
    <w:rsid w:val="008A41C4"/>
    <w:rsid w:val="008A51D7"/>
    <w:rsid w:val="008A64EE"/>
    <w:rsid w:val="008A7794"/>
    <w:rsid w:val="008B0DD0"/>
    <w:rsid w:val="008B0E40"/>
    <w:rsid w:val="008B181D"/>
    <w:rsid w:val="008B1A03"/>
    <w:rsid w:val="008B3203"/>
    <w:rsid w:val="008B410A"/>
    <w:rsid w:val="008B5158"/>
    <w:rsid w:val="008B53D5"/>
    <w:rsid w:val="008B5B55"/>
    <w:rsid w:val="008B71CF"/>
    <w:rsid w:val="008B7541"/>
    <w:rsid w:val="008B7F52"/>
    <w:rsid w:val="008C239E"/>
    <w:rsid w:val="008C38F4"/>
    <w:rsid w:val="008C6290"/>
    <w:rsid w:val="008C6BDE"/>
    <w:rsid w:val="008D1CDE"/>
    <w:rsid w:val="008D2071"/>
    <w:rsid w:val="008D315F"/>
    <w:rsid w:val="008D355D"/>
    <w:rsid w:val="008D5A56"/>
    <w:rsid w:val="008D5D5D"/>
    <w:rsid w:val="008D7332"/>
    <w:rsid w:val="008E012C"/>
    <w:rsid w:val="008E02B2"/>
    <w:rsid w:val="008E0895"/>
    <w:rsid w:val="008E0D14"/>
    <w:rsid w:val="008E1275"/>
    <w:rsid w:val="008E2573"/>
    <w:rsid w:val="008E3BDE"/>
    <w:rsid w:val="008E66AE"/>
    <w:rsid w:val="008F1DFE"/>
    <w:rsid w:val="008F22FD"/>
    <w:rsid w:val="008F3F76"/>
    <w:rsid w:val="008F4F84"/>
    <w:rsid w:val="008F501F"/>
    <w:rsid w:val="008F55F7"/>
    <w:rsid w:val="008F6E87"/>
    <w:rsid w:val="009015C7"/>
    <w:rsid w:val="009057B6"/>
    <w:rsid w:val="00907C59"/>
    <w:rsid w:val="009106C9"/>
    <w:rsid w:val="00911802"/>
    <w:rsid w:val="00912359"/>
    <w:rsid w:val="009126A0"/>
    <w:rsid w:val="00914AF1"/>
    <w:rsid w:val="0091556B"/>
    <w:rsid w:val="009159E2"/>
    <w:rsid w:val="00916536"/>
    <w:rsid w:val="009166E0"/>
    <w:rsid w:val="00917577"/>
    <w:rsid w:val="009176ED"/>
    <w:rsid w:val="00920FB5"/>
    <w:rsid w:val="00921B76"/>
    <w:rsid w:val="009227DD"/>
    <w:rsid w:val="00922BA1"/>
    <w:rsid w:val="00925777"/>
    <w:rsid w:val="00925EC1"/>
    <w:rsid w:val="00926572"/>
    <w:rsid w:val="00927353"/>
    <w:rsid w:val="00930937"/>
    <w:rsid w:val="00930C4F"/>
    <w:rsid w:val="0093223D"/>
    <w:rsid w:val="0093342B"/>
    <w:rsid w:val="00933778"/>
    <w:rsid w:val="00934299"/>
    <w:rsid w:val="00935A66"/>
    <w:rsid w:val="00935C56"/>
    <w:rsid w:val="00936218"/>
    <w:rsid w:val="009367F1"/>
    <w:rsid w:val="00937461"/>
    <w:rsid w:val="009409AC"/>
    <w:rsid w:val="00940FEA"/>
    <w:rsid w:val="0094129D"/>
    <w:rsid w:val="0094288A"/>
    <w:rsid w:val="009443F3"/>
    <w:rsid w:val="0094635D"/>
    <w:rsid w:val="00946C55"/>
    <w:rsid w:val="00946EEC"/>
    <w:rsid w:val="009510A1"/>
    <w:rsid w:val="00951B13"/>
    <w:rsid w:val="00952E15"/>
    <w:rsid w:val="00952F52"/>
    <w:rsid w:val="009530D3"/>
    <w:rsid w:val="00953214"/>
    <w:rsid w:val="009533C2"/>
    <w:rsid w:val="00953D30"/>
    <w:rsid w:val="00954BCF"/>
    <w:rsid w:val="00954C5F"/>
    <w:rsid w:val="00954E94"/>
    <w:rsid w:val="00955110"/>
    <w:rsid w:val="0095515D"/>
    <w:rsid w:val="00955AE8"/>
    <w:rsid w:val="00956BEC"/>
    <w:rsid w:val="009572CD"/>
    <w:rsid w:val="00960A54"/>
    <w:rsid w:val="00960C0C"/>
    <w:rsid w:val="00961326"/>
    <w:rsid w:val="009613EC"/>
    <w:rsid w:val="00961443"/>
    <w:rsid w:val="00961609"/>
    <w:rsid w:val="00961CBB"/>
    <w:rsid w:val="00962D5E"/>
    <w:rsid w:val="00963E3F"/>
    <w:rsid w:val="00964076"/>
    <w:rsid w:val="009640C0"/>
    <w:rsid w:val="00964F48"/>
    <w:rsid w:val="0096550E"/>
    <w:rsid w:val="0096557F"/>
    <w:rsid w:val="0096739E"/>
    <w:rsid w:val="009674FC"/>
    <w:rsid w:val="00967C69"/>
    <w:rsid w:val="00970FD2"/>
    <w:rsid w:val="00971C78"/>
    <w:rsid w:val="00973F74"/>
    <w:rsid w:val="009742CA"/>
    <w:rsid w:val="00976B00"/>
    <w:rsid w:val="00976E51"/>
    <w:rsid w:val="0097731A"/>
    <w:rsid w:val="00980642"/>
    <w:rsid w:val="00981DA8"/>
    <w:rsid w:val="009825CB"/>
    <w:rsid w:val="00985874"/>
    <w:rsid w:val="009869BC"/>
    <w:rsid w:val="00987BDB"/>
    <w:rsid w:val="009924ED"/>
    <w:rsid w:val="009924EF"/>
    <w:rsid w:val="00992BFE"/>
    <w:rsid w:val="00992EB1"/>
    <w:rsid w:val="00993DE4"/>
    <w:rsid w:val="00994CFE"/>
    <w:rsid w:val="00996C42"/>
    <w:rsid w:val="0099718D"/>
    <w:rsid w:val="009974B6"/>
    <w:rsid w:val="009A0ED7"/>
    <w:rsid w:val="009A1A3C"/>
    <w:rsid w:val="009A1CC7"/>
    <w:rsid w:val="009A22E6"/>
    <w:rsid w:val="009A2851"/>
    <w:rsid w:val="009A29CE"/>
    <w:rsid w:val="009A5F6A"/>
    <w:rsid w:val="009A60EF"/>
    <w:rsid w:val="009A6159"/>
    <w:rsid w:val="009A7541"/>
    <w:rsid w:val="009A75DD"/>
    <w:rsid w:val="009A7A64"/>
    <w:rsid w:val="009A7A7F"/>
    <w:rsid w:val="009B106B"/>
    <w:rsid w:val="009B1BB1"/>
    <w:rsid w:val="009B1D4D"/>
    <w:rsid w:val="009B2B6F"/>
    <w:rsid w:val="009B2C7D"/>
    <w:rsid w:val="009B4073"/>
    <w:rsid w:val="009B41A0"/>
    <w:rsid w:val="009B6483"/>
    <w:rsid w:val="009B73E9"/>
    <w:rsid w:val="009B7AA1"/>
    <w:rsid w:val="009C1A7F"/>
    <w:rsid w:val="009C2011"/>
    <w:rsid w:val="009C2855"/>
    <w:rsid w:val="009C501F"/>
    <w:rsid w:val="009C545F"/>
    <w:rsid w:val="009C5DC7"/>
    <w:rsid w:val="009C5EC3"/>
    <w:rsid w:val="009C7AFE"/>
    <w:rsid w:val="009C7F0D"/>
    <w:rsid w:val="009D0F29"/>
    <w:rsid w:val="009D1964"/>
    <w:rsid w:val="009D2F65"/>
    <w:rsid w:val="009D3522"/>
    <w:rsid w:val="009D3EAE"/>
    <w:rsid w:val="009D518A"/>
    <w:rsid w:val="009D5687"/>
    <w:rsid w:val="009D5B4F"/>
    <w:rsid w:val="009D63CB"/>
    <w:rsid w:val="009D69C1"/>
    <w:rsid w:val="009D7756"/>
    <w:rsid w:val="009D7CE4"/>
    <w:rsid w:val="009E0F78"/>
    <w:rsid w:val="009E1D4A"/>
    <w:rsid w:val="009E5ACC"/>
    <w:rsid w:val="009E6E28"/>
    <w:rsid w:val="009F051B"/>
    <w:rsid w:val="009F07BC"/>
    <w:rsid w:val="009F22AC"/>
    <w:rsid w:val="009F2A75"/>
    <w:rsid w:val="009F3D42"/>
    <w:rsid w:val="009F4EF7"/>
    <w:rsid w:val="009F51FD"/>
    <w:rsid w:val="009F680C"/>
    <w:rsid w:val="009F6DDE"/>
    <w:rsid w:val="009F7006"/>
    <w:rsid w:val="009F78F1"/>
    <w:rsid w:val="009F7BA6"/>
    <w:rsid w:val="00A007B4"/>
    <w:rsid w:val="00A00E7F"/>
    <w:rsid w:val="00A025D6"/>
    <w:rsid w:val="00A02D64"/>
    <w:rsid w:val="00A0320E"/>
    <w:rsid w:val="00A03547"/>
    <w:rsid w:val="00A0417E"/>
    <w:rsid w:val="00A0479E"/>
    <w:rsid w:val="00A04CBD"/>
    <w:rsid w:val="00A04FEE"/>
    <w:rsid w:val="00A05333"/>
    <w:rsid w:val="00A06117"/>
    <w:rsid w:val="00A06BA7"/>
    <w:rsid w:val="00A1315D"/>
    <w:rsid w:val="00A13EB1"/>
    <w:rsid w:val="00A13F1A"/>
    <w:rsid w:val="00A1402C"/>
    <w:rsid w:val="00A1444C"/>
    <w:rsid w:val="00A1506E"/>
    <w:rsid w:val="00A1512D"/>
    <w:rsid w:val="00A16C9C"/>
    <w:rsid w:val="00A176A1"/>
    <w:rsid w:val="00A20132"/>
    <w:rsid w:val="00A21108"/>
    <w:rsid w:val="00A222B8"/>
    <w:rsid w:val="00A230B9"/>
    <w:rsid w:val="00A2365D"/>
    <w:rsid w:val="00A23955"/>
    <w:rsid w:val="00A24080"/>
    <w:rsid w:val="00A24818"/>
    <w:rsid w:val="00A24C96"/>
    <w:rsid w:val="00A24FB5"/>
    <w:rsid w:val="00A259DB"/>
    <w:rsid w:val="00A25E8A"/>
    <w:rsid w:val="00A265E2"/>
    <w:rsid w:val="00A26978"/>
    <w:rsid w:val="00A269A1"/>
    <w:rsid w:val="00A27BFA"/>
    <w:rsid w:val="00A316ED"/>
    <w:rsid w:val="00A3321A"/>
    <w:rsid w:val="00A346AD"/>
    <w:rsid w:val="00A378A5"/>
    <w:rsid w:val="00A41FF9"/>
    <w:rsid w:val="00A424DE"/>
    <w:rsid w:val="00A42BC1"/>
    <w:rsid w:val="00A43760"/>
    <w:rsid w:val="00A47347"/>
    <w:rsid w:val="00A47C15"/>
    <w:rsid w:val="00A47C89"/>
    <w:rsid w:val="00A50172"/>
    <w:rsid w:val="00A504E9"/>
    <w:rsid w:val="00A50823"/>
    <w:rsid w:val="00A528D4"/>
    <w:rsid w:val="00A55290"/>
    <w:rsid w:val="00A567E5"/>
    <w:rsid w:val="00A57018"/>
    <w:rsid w:val="00A60178"/>
    <w:rsid w:val="00A60BD9"/>
    <w:rsid w:val="00A615E3"/>
    <w:rsid w:val="00A61715"/>
    <w:rsid w:val="00A619D8"/>
    <w:rsid w:val="00A62B8A"/>
    <w:rsid w:val="00A6426A"/>
    <w:rsid w:val="00A65C0B"/>
    <w:rsid w:val="00A66FFF"/>
    <w:rsid w:val="00A67CAB"/>
    <w:rsid w:val="00A67CC7"/>
    <w:rsid w:val="00A67E0F"/>
    <w:rsid w:val="00A703A3"/>
    <w:rsid w:val="00A707B8"/>
    <w:rsid w:val="00A70C4D"/>
    <w:rsid w:val="00A728F1"/>
    <w:rsid w:val="00A73673"/>
    <w:rsid w:val="00A73A3B"/>
    <w:rsid w:val="00A73C0B"/>
    <w:rsid w:val="00A74126"/>
    <w:rsid w:val="00A741F6"/>
    <w:rsid w:val="00A82136"/>
    <w:rsid w:val="00A8216F"/>
    <w:rsid w:val="00A83329"/>
    <w:rsid w:val="00A84473"/>
    <w:rsid w:val="00A84F74"/>
    <w:rsid w:val="00A90209"/>
    <w:rsid w:val="00A91533"/>
    <w:rsid w:val="00A91554"/>
    <w:rsid w:val="00A9157E"/>
    <w:rsid w:val="00A91BC7"/>
    <w:rsid w:val="00A9226F"/>
    <w:rsid w:val="00A92397"/>
    <w:rsid w:val="00A92831"/>
    <w:rsid w:val="00A93996"/>
    <w:rsid w:val="00A93D24"/>
    <w:rsid w:val="00A96F2C"/>
    <w:rsid w:val="00A97A9D"/>
    <w:rsid w:val="00A97AFB"/>
    <w:rsid w:val="00AA09E8"/>
    <w:rsid w:val="00AA1304"/>
    <w:rsid w:val="00AA214B"/>
    <w:rsid w:val="00AA3C60"/>
    <w:rsid w:val="00AA3CAA"/>
    <w:rsid w:val="00AA4E0D"/>
    <w:rsid w:val="00AA5B5E"/>
    <w:rsid w:val="00AA6B63"/>
    <w:rsid w:val="00AA712D"/>
    <w:rsid w:val="00AA77F7"/>
    <w:rsid w:val="00AB0455"/>
    <w:rsid w:val="00AB2214"/>
    <w:rsid w:val="00AB3048"/>
    <w:rsid w:val="00AB4D46"/>
    <w:rsid w:val="00AB5077"/>
    <w:rsid w:val="00AB61D9"/>
    <w:rsid w:val="00AB67AC"/>
    <w:rsid w:val="00AC0DD6"/>
    <w:rsid w:val="00AC1B74"/>
    <w:rsid w:val="00AC1F0E"/>
    <w:rsid w:val="00AC2AA2"/>
    <w:rsid w:val="00AC42D7"/>
    <w:rsid w:val="00AC4A27"/>
    <w:rsid w:val="00AC6A04"/>
    <w:rsid w:val="00AD060F"/>
    <w:rsid w:val="00AD06DC"/>
    <w:rsid w:val="00AD0B0E"/>
    <w:rsid w:val="00AD2A8B"/>
    <w:rsid w:val="00AD2C45"/>
    <w:rsid w:val="00AD362B"/>
    <w:rsid w:val="00AD3D2E"/>
    <w:rsid w:val="00AD4ABF"/>
    <w:rsid w:val="00AD4C35"/>
    <w:rsid w:val="00AD4EB4"/>
    <w:rsid w:val="00AD5CE5"/>
    <w:rsid w:val="00AD632E"/>
    <w:rsid w:val="00AD7844"/>
    <w:rsid w:val="00AE09F6"/>
    <w:rsid w:val="00AE3272"/>
    <w:rsid w:val="00AE66F6"/>
    <w:rsid w:val="00AE704F"/>
    <w:rsid w:val="00AE75F5"/>
    <w:rsid w:val="00AE7996"/>
    <w:rsid w:val="00AE7A55"/>
    <w:rsid w:val="00AE7D00"/>
    <w:rsid w:val="00AF0929"/>
    <w:rsid w:val="00AF209D"/>
    <w:rsid w:val="00AF2A37"/>
    <w:rsid w:val="00AF4D7C"/>
    <w:rsid w:val="00AF4E79"/>
    <w:rsid w:val="00AF7C06"/>
    <w:rsid w:val="00B00489"/>
    <w:rsid w:val="00B0127E"/>
    <w:rsid w:val="00B0161D"/>
    <w:rsid w:val="00B024BB"/>
    <w:rsid w:val="00B035B8"/>
    <w:rsid w:val="00B03AC4"/>
    <w:rsid w:val="00B03F92"/>
    <w:rsid w:val="00B043A4"/>
    <w:rsid w:val="00B04BFA"/>
    <w:rsid w:val="00B054B0"/>
    <w:rsid w:val="00B05DC2"/>
    <w:rsid w:val="00B07F4D"/>
    <w:rsid w:val="00B11925"/>
    <w:rsid w:val="00B124C8"/>
    <w:rsid w:val="00B12AA0"/>
    <w:rsid w:val="00B138CA"/>
    <w:rsid w:val="00B14D61"/>
    <w:rsid w:val="00B14F06"/>
    <w:rsid w:val="00B17F74"/>
    <w:rsid w:val="00B2044A"/>
    <w:rsid w:val="00B20DDC"/>
    <w:rsid w:val="00B21530"/>
    <w:rsid w:val="00B249DE"/>
    <w:rsid w:val="00B24CBD"/>
    <w:rsid w:val="00B24D85"/>
    <w:rsid w:val="00B25C29"/>
    <w:rsid w:val="00B26726"/>
    <w:rsid w:val="00B2692A"/>
    <w:rsid w:val="00B2775D"/>
    <w:rsid w:val="00B27AFF"/>
    <w:rsid w:val="00B27EF9"/>
    <w:rsid w:val="00B30E32"/>
    <w:rsid w:val="00B31439"/>
    <w:rsid w:val="00B31CB1"/>
    <w:rsid w:val="00B32A1E"/>
    <w:rsid w:val="00B32C15"/>
    <w:rsid w:val="00B33CEF"/>
    <w:rsid w:val="00B33CFB"/>
    <w:rsid w:val="00B35A28"/>
    <w:rsid w:val="00B369AC"/>
    <w:rsid w:val="00B36A19"/>
    <w:rsid w:val="00B36D8F"/>
    <w:rsid w:val="00B36F87"/>
    <w:rsid w:val="00B37F81"/>
    <w:rsid w:val="00B41150"/>
    <w:rsid w:val="00B43146"/>
    <w:rsid w:val="00B43249"/>
    <w:rsid w:val="00B4409C"/>
    <w:rsid w:val="00B45CC6"/>
    <w:rsid w:val="00B471C3"/>
    <w:rsid w:val="00B472A3"/>
    <w:rsid w:val="00B50E8F"/>
    <w:rsid w:val="00B50F9A"/>
    <w:rsid w:val="00B5120E"/>
    <w:rsid w:val="00B51472"/>
    <w:rsid w:val="00B5188C"/>
    <w:rsid w:val="00B51F95"/>
    <w:rsid w:val="00B5224F"/>
    <w:rsid w:val="00B533D6"/>
    <w:rsid w:val="00B63438"/>
    <w:rsid w:val="00B6463C"/>
    <w:rsid w:val="00B64ECB"/>
    <w:rsid w:val="00B652E6"/>
    <w:rsid w:val="00B66BB8"/>
    <w:rsid w:val="00B70DA1"/>
    <w:rsid w:val="00B70EBB"/>
    <w:rsid w:val="00B7197E"/>
    <w:rsid w:val="00B74832"/>
    <w:rsid w:val="00B76286"/>
    <w:rsid w:val="00B76E0F"/>
    <w:rsid w:val="00B8204B"/>
    <w:rsid w:val="00B82BC1"/>
    <w:rsid w:val="00B83FF2"/>
    <w:rsid w:val="00B844CD"/>
    <w:rsid w:val="00B84F78"/>
    <w:rsid w:val="00B86ED6"/>
    <w:rsid w:val="00B912E6"/>
    <w:rsid w:val="00B9264D"/>
    <w:rsid w:val="00B9526C"/>
    <w:rsid w:val="00B967B8"/>
    <w:rsid w:val="00BA094D"/>
    <w:rsid w:val="00BA6B9D"/>
    <w:rsid w:val="00BA722E"/>
    <w:rsid w:val="00BA7487"/>
    <w:rsid w:val="00BA7AF0"/>
    <w:rsid w:val="00BB57B5"/>
    <w:rsid w:val="00BB68B6"/>
    <w:rsid w:val="00BC19C2"/>
    <w:rsid w:val="00BC2A05"/>
    <w:rsid w:val="00BC2D50"/>
    <w:rsid w:val="00BC48F8"/>
    <w:rsid w:val="00BC49BB"/>
    <w:rsid w:val="00BC6529"/>
    <w:rsid w:val="00BC6BE3"/>
    <w:rsid w:val="00BC754E"/>
    <w:rsid w:val="00BC7749"/>
    <w:rsid w:val="00BC79FA"/>
    <w:rsid w:val="00BD0881"/>
    <w:rsid w:val="00BD09B0"/>
    <w:rsid w:val="00BD28B8"/>
    <w:rsid w:val="00BD45B5"/>
    <w:rsid w:val="00BD62CE"/>
    <w:rsid w:val="00BD7E88"/>
    <w:rsid w:val="00BE0835"/>
    <w:rsid w:val="00BE36BC"/>
    <w:rsid w:val="00BE6275"/>
    <w:rsid w:val="00BE655E"/>
    <w:rsid w:val="00BE6CC0"/>
    <w:rsid w:val="00BF1D2F"/>
    <w:rsid w:val="00BF235B"/>
    <w:rsid w:val="00BF2EB1"/>
    <w:rsid w:val="00BF2EEF"/>
    <w:rsid w:val="00BF3392"/>
    <w:rsid w:val="00BF420C"/>
    <w:rsid w:val="00BF49AA"/>
    <w:rsid w:val="00BF6FAF"/>
    <w:rsid w:val="00C00E2A"/>
    <w:rsid w:val="00C00F76"/>
    <w:rsid w:val="00C01826"/>
    <w:rsid w:val="00C0482B"/>
    <w:rsid w:val="00C0495B"/>
    <w:rsid w:val="00C04FF0"/>
    <w:rsid w:val="00C06515"/>
    <w:rsid w:val="00C079D4"/>
    <w:rsid w:val="00C109FF"/>
    <w:rsid w:val="00C13474"/>
    <w:rsid w:val="00C1585E"/>
    <w:rsid w:val="00C162AA"/>
    <w:rsid w:val="00C16ADC"/>
    <w:rsid w:val="00C17856"/>
    <w:rsid w:val="00C2056A"/>
    <w:rsid w:val="00C21200"/>
    <w:rsid w:val="00C212DD"/>
    <w:rsid w:val="00C212F7"/>
    <w:rsid w:val="00C22412"/>
    <w:rsid w:val="00C2371F"/>
    <w:rsid w:val="00C239DE"/>
    <w:rsid w:val="00C25461"/>
    <w:rsid w:val="00C2591A"/>
    <w:rsid w:val="00C261EE"/>
    <w:rsid w:val="00C30286"/>
    <w:rsid w:val="00C307EE"/>
    <w:rsid w:val="00C3091F"/>
    <w:rsid w:val="00C30E73"/>
    <w:rsid w:val="00C30EB4"/>
    <w:rsid w:val="00C31716"/>
    <w:rsid w:val="00C34A74"/>
    <w:rsid w:val="00C34CAC"/>
    <w:rsid w:val="00C3606A"/>
    <w:rsid w:val="00C367B4"/>
    <w:rsid w:val="00C368D7"/>
    <w:rsid w:val="00C40CCA"/>
    <w:rsid w:val="00C415DF"/>
    <w:rsid w:val="00C41857"/>
    <w:rsid w:val="00C41A32"/>
    <w:rsid w:val="00C41B34"/>
    <w:rsid w:val="00C42F9F"/>
    <w:rsid w:val="00C43583"/>
    <w:rsid w:val="00C43ADB"/>
    <w:rsid w:val="00C43CED"/>
    <w:rsid w:val="00C45AC8"/>
    <w:rsid w:val="00C461DE"/>
    <w:rsid w:val="00C46468"/>
    <w:rsid w:val="00C474CE"/>
    <w:rsid w:val="00C500BB"/>
    <w:rsid w:val="00C504E1"/>
    <w:rsid w:val="00C505DE"/>
    <w:rsid w:val="00C53092"/>
    <w:rsid w:val="00C534D9"/>
    <w:rsid w:val="00C53F87"/>
    <w:rsid w:val="00C54ECA"/>
    <w:rsid w:val="00C54ED8"/>
    <w:rsid w:val="00C601F1"/>
    <w:rsid w:val="00C607C5"/>
    <w:rsid w:val="00C6082D"/>
    <w:rsid w:val="00C61A1A"/>
    <w:rsid w:val="00C6341A"/>
    <w:rsid w:val="00C6442A"/>
    <w:rsid w:val="00C646F3"/>
    <w:rsid w:val="00C64CE0"/>
    <w:rsid w:val="00C67908"/>
    <w:rsid w:val="00C704F1"/>
    <w:rsid w:val="00C715F6"/>
    <w:rsid w:val="00C726EA"/>
    <w:rsid w:val="00C7281C"/>
    <w:rsid w:val="00C72CBF"/>
    <w:rsid w:val="00C73466"/>
    <w:rsid w:val="00C740AF"/>
    <w:rsid w:val="00C741D6"/>
    <w:rsid w:val="00C7563E"/>
    <w:rsid w:val="00C76541"/>
    <w:rsid w:val="00C76766"/>
    <w:rsid w:val="00C80A13"/>
    <w:rsid w:val="00C81EEB"/>
    <w:rsid w:val="00C841C4"/>
    <w:rsid w:val="00C84D3D"/>
    <w:rsid w:val="00C864F3"/>
    <w:rsid w:val="00C91A9F"/>
    <w:rsid w:val="00C932E7"/>
    <w:rsid w:val="00C9675C"/>
    <w:rsid w:val="00C97096"/>
    <w:rsid w:val="00C972C3"/>
    <w:rsid w:val="00C97EED"/>
    <w:rsid w:val="00CA0A97"/>
    <w:rsid w:val="00CA0B7B"/>
    <w:rsid w:val="00CA0E31"/>
    <w:rsid w:val="00CA5A38"/>
    <w:rsid w:val="00CA6027"/>
    <w:rsid w:val="00CA6C56"/>
    <w:rsid w:val="00CA7810"/>
    <w:rsid w:val="00CA78E5"/>
    <w:rsid w:val="00CB0975"/>
    <w:rsid w:val="00CB0ACE"/>
    <w:rsid w:val="00CB4203"/>
    <w:rsid w:val="00CB4AAC"/>
    <w:rsid w:val="00CB5537"/>
    <w:rsid w:val="00CB5AD9"/>
    <w:rsid w:val="00CB6746"/>
    <w:rsid w:val="00CC203F"/>
    <w:rsid w:val="00CC44A2"/>
    <w:rsid w:val="00CC5B85"/>
    <w:rsid w:val="00CC61A6"/>
    <w:rsid w:val="00CD0D15"/>
    <w:rsid w:val="00CD192A"/>
    <w:rsid w:val="00CD2CA5"/>
    <w:rsid w:val="00CD2D0D"/>
    <w:rsid w:val="00CD6DB3"/>
    <w:rsid w:val="00CD7009"/>
    <w:rsid w:val="00CD77F8"/>
    <w:rsid w:val="00CE14D2"/>
    <w:rsid w:val="00CE2552"/>
    <w:rsid w:val="00CE49AD"/>
    <w:rsid w:val="00CE7060"/>
    <w:rsid w:val="00CE742C"/>
    <w:rsid w:val="00CF01B0"/>
    <w:rsid w:val="00CF20CC"/>
    <w:rsid w:val="00CF28AF"/>
    <w:rsid w:val="00CF3906"/>
    <w:rsid w:val="00CF5D70"/>
    <w:rsid w:val="00CF646B"/>
    <w:rsid w:val="00CF7D53"/>
    <w:rsid w:val="00D00D3D"/>
    <w:rsid w:val="00D01CFB"/>
    <w:rsid w:val="00D02950"/>
    <w:rsid w:val="00D02978"/>
    <w:rsid w:val="00D04871"/>
    <w:rsid w:val="00D04BCE"/>
    <w:rsid w:val="00D05D35"/>
    <w:rsid w:val="00D10259"/>
    <w:rsid w:val="00D10CB0"/>
    <w:rsid w:val="00D1363D"/>
    <w:rsid w:val="00D139ED"/>
    <w:rsid w:val="00D14053"/>
    <w:rsid w:val="00D14771"/>
    <w:rsid w:val="00D14A5C"/>
    <w:rsid w:val="00D1501C"/>
    <w:rsid w:val="00D151D9"/>
    <w:rsid w:val="00D16037"/>
    <w:rsid w:val="00D220CA"/>
    <w:rsid w:val="00D248B2"/>
    <w:rsid w:val="00D24F2F"/>
    <w:rsid w:val="00D2670C"/>
    <w:rsid w:val="00D2799C"/>
    <w:rsid w:val="00D3151B"/>
    <w:rsid w:val="00D33713"/>
    <w:rsid w:val="00D3377C"/>
    <w:rsid w:val="00D33E1B"/>
    <w:rsid w:val="00D34438"/>
    <w:rsid w:val="00D3450C"/>
    <w:rsid w:val="00D3473D"/>
    <w:rsid w:val="00D34C14"/>
    <w:rsid w:val="00D35023"/>
    <w:rsid w:val="00D3591A"/>
    <w:rsid w:val="00D365A7"/>
    <w:rsid w:val="00D43004"/>
    <w:rsid w:val="00D4458F"/>
    <w:rsid w:val="00D4507D"/>
    <w:rsid w:val="00D457CC"/>
    <w:rsid w:val="00D45A1F"/>
    <w:rsid w:val="00D45AA3"/>
    <w:rsid w:val="00D45D34"/>
    <w:rsid w:val="00D4681E"/>
    <w:rsid w:val="00D46873"/>
    <w:rsid w:val="00D468D0"/>
    <w:rsid w:val="00D52333"/>
    <w:rsid w:val="00D52718"/>
    <w:rsid w:val="00D52BCF"/>
    <w:rsid w:val="00D530F1"/>
    <w:rsid w:val="00D536EF"/>
    <w:rsid w:val="00D5542C"/>
    <w:rsid w:val="00D5679B"/>
    <w:rsid w:val="00D601C7"/>
    <w:rsid w:val="00D62165"/>
    <w:rsid w:val="00D67066"/>
    <w:rsid w:val="00D70D14"/>
    <w:rsid w:val="00D71B6B"/>
    <w:rsid w:val="00D74218"/>
    <w:rsid w:val="00D7643D"/>
    <w:rsid w:val="00D7732F"/>
    <w:rsid w:val="00D80945"/>
    <w:rsid w:val="00D80B38"/>
    <w:rsid w:val="00D81BC1"/>
    <w:rsid w:val="00D821A9"/>
    <w:rsid w:val="00D82CAD"/>
    <w:rsid w:val="00D8439B"/>
    <w:rsid w:val="00D869DC"/>
    <w:rsid w:val="00D86B34"/>
    <w:rsid w:val="00D86B73"/>
    <w:rsid w:val="00D875C2"/>
    <w:rsid w:val="00D87674"/>
    <w:rsid w:val="00D87841"/>
    <w:rsid w:val="00D91181"/>
    <w:rsid w:val="00D93B53"/>
    <w:rsid w:val="00D96954"/>
    <w:rsid w:val="00D96A72"/>
    <w:rsid w:val="00DA08DA"/>
    <w:rsid w:val="00DA0E81"/>
    <w:rsid w:val="00DA1F96"/>
    <w:rsid w:val="00DA373A"/>
    <w:rsid w:val="00DA3E9E"/>
    <w:rsid w:val="00DA415C"/>
    <w:rsid w:val="00DA4A76"/>
    <w:rsid w:val="00DA4AF3"/>
    <w:rsid w:val="00DA5A5C"/>
    <w:rsid w:val="00DA60FE"/>
    <w:rsid w:val="00DA767A"/>
    <w:rsid w:val="00DB1538"/>
    <w:rsid w:val="00DB2873"/>
    <w:rsid w:val="00DB2EB2"/>
    <w:rsid w:val="00DB32AC"/>
    <w:rsid w:val="00DB3C9C"/>
    <w:rsid w:val="00DB3D23"/>
    <w:rsid w:val="00DB3F85"/>
    <w:rsid w:val="00DB48B1"/>
    <w:rsid w:val="00DB57CA"/>
    <w:rsid w:val="00DB7E10"/>
    <w:rsid w:val="00DB7EE8"/>
    <w:rsid w:val="00DB7F5B"/>
    <w:rsid w:val="00DC03BA"/>
    <w:rsid w:val="00DC2893"/>
    <w:rsid w:val="00DC2D3E"/>
    <w:rsid w:val="00DC3166"/>
    <w:rsid w:val="00DC520C"/>
    <w:rsid w:val="00DC74E8"/>
    <w:rsid w:val="00DD0EB4"/>
    <w:rsid w:val="00DD0EDA"/>
    <w:rsid w:val="00DD3DCC"/>
    <w:rsid w:val="00DD547F"/>
    <w:rsid w:val="00DD585B"/>
    <w:rsid w:val="00DD5E39"/>
    <w:rsid w:val="00DD6757"/>
    <w:rsid w:val="00DD7015"/>
    <w:rsid w:val="00DE0312"/>
    <w:rsid w:val="00DE0BB5"/>
    <w:rsid w:val="00DE188C"/>
    <w:rsid w:val="00DE1FCC"/>
    <w:rsid w:val="00DE5DCB"/>
    <w:rsid w:val="00DE6C03"/>
    <w:rsid w:val="00DF16BE"/>
    <w:rsid w:val="00DF1CE4"/>
    <w:rsid w:val="00DF1FE3"/>
    <w:rsid w:val="00DF46E7"/>
    <w:rsid w:val="00DF57BC"/>
    <w:rsid w:val="00DF60FC"/>
    <w:rsid w:val="00DF6E81"/>
    <w:rsid w:val="00DF70E0"/>
    <w:rsid w:val="00E00A6C"/>
    <w:rsid w:val="00E019B1"/>
    <w:rsid w:val="00E01A8F"/>
    <w:rsid w:val="00E01B1B"/>
    <w:rsid w:val="00E0232E"/>
    <w:rsid w:val="00E03415"/>
    <w:rsid w:val="00E039CF"/>
    <w:rsid w:val="00E05D9A"/>
    <w:rsid w:val="00E07371"/>
    <w:rsid w:val="00E076FC"/>
    <w:rsid w:val="00E07B88"/>
    <w:rsid w:val="00E07F80"/>
    <w:rsid w:val="00E10EAF"/>
    <w:rsid w:val="00E11AC7"/>
    <w:rsid w:val="00E14007"/>
    <w:rsid w:val="00E1429A"/>
    <w:rsid w:val="00E148CE"/>
    <w:rsid w:val="00E15113"/>
    <w:rsid w:val="00E15A28"/>
    <w:rsid w:val="00E15EDF"/>
    <w:rsid w:val="00E16F56"/>
    <w:rsid w:val="00E17A37"/>
    <w:rsid w:val="00E17D76"/>
    <w:rsid w:val="00E17DFB"/>
    <w:rsid w:val="00E21D9F"/>
    <w:rsid w:val="00E22C88"/>
    <w:rsid w:val="00E24764"/>
    <w:rsid w:val="00E2547F"/>
    <w:rsid w:val="00E259C8"/>
    <w:rsid w:val="00E27E00"/>
    <w:rsid w:val="00E31ADF"/>
    <w:rsid w:val="00E32077"/>
    <w:rsid w:val="00E323E0"/>
    <w:rsid w:val="00E32C9F"/>
    <w:rsid w:val="00E33CF9"/>
    <w:rsid w:val="00E3693F"/>
    <w:rsid w:val="00E401DA"/>
    <w:rsid w:val="00E40CCF"/>
    <w:rsid w:val="00E40F4B"/>
    <w:rsid w:val="00E423E8"/>
    <w:rsid w:val="00E4282B"/>
    <w:rsid w:val="00E429DB"/>
    <w:rsid w:val="00E430D2"/>
    <w:rsid w:val="00E43202"/>
    <w:rsid w:val="00E44104"/>
    <w:rsid w:val="00E44436"/>
    <w:rsid w:val="00E452BF"/>
    <w:rsid w:val="00E452CB"/>
    <w:rsid w:val="00E453F7"/>
    <w:rsid w:val="00E454F0"/>
    <w:rsid w:val="00E45F98"/>
    <w:rsid w:val="00E508BC"/>
    <w:rsid w:val="00E50C7D"/>
    <w:rsid w:val="00E52BA1"/>
    <w:rsid w:val="00E541C3"/>
    <w:rsid w:val="00E55694"/>
    <w:rsid w:val="00E56122"/>
    <w:rsid w:val="00E56164"/>
    <w:rsid w:val="00E56E43"/>
    <w:rsid w:val="00E57900"/>
    <w:rsid w:val="00E57E06"/>
    <w:rsid w:val="00E616CA"/>
    <w:rsid w:val="00E62508"/>
    <w:rsid w:val="00E626B7"/>
    <w:rsid w:val="00E65F55"/>
    <w:rsid w:val="00E671DD"/>
    <w:rsid w:val="00E72A9E"/>
    <w:rsid w:val="00E765C9"/>
    <w:rsid w:val="00E768EC"/>
    <w:rsid w:val="00E76C2E"/>
    <w:rsid w:val="00E77410"/>
    <w:rsid w:val="00E8080D"/>
    <w:rsid w:val="00E825F6"/>
    <w:rsid w:val="00E8454A"/>
    <w:rsid w:val="00E85975"/>
    <w:rsid w:val="00E86971"/>
    <w:rsid w:val="00E86EFC"/>
    <w:rsid w:val="00E87CC0"/>
    <w:rsid w:val="00E87F07"/>
    <w:rsid w:val="00E903B0"/>
    <w:rsid w:val="00E904AD"/>
    <w:rsid w:val="00E90A4B"/>
    <w:rsid w:val="00E91013"/>
    <w:rsid w:val="00E911DB"/>
    <w:rsid w:val="00E92234"/>
    <w:rsid w:val="00E925C4"/>
    <w:rsid w:val="00E9279B"/>
    <w:rsid w:val="00E92CAC"/>
    <w:rsid w:val="00E943B4"/>
    <w:rsid w:val="00E95333"/>
    <w:rsid w:val="00EA007E"/>
    <w:rsid w:val="00EA036A"/>
    <w:rsid w:val="00EA0D65"/>
    <w:rsid w:val="00EA182E"/>
    <w:rsid w:val="00EA1B1D"/>
    <w:rsid w:val="00EA216B"/>
    <w:rsid w:val="00EA3460"/>
    <w:rsid w:val="00EA54F2"/>
    <w:rsid w:val="00EA5951"/>
    <w:rsid w:val="00EA6687"/>
    <w:rsid w:val="00EA7079"/>
    <w:rsid w:val="00EB0303"/>
    <w:rsid w:val="00EB0715"/>
    <w:rsid w:val="00EB0E3A"/>
    <w:rsid w:val="00EB1467"/>
    <w:rsid w:val="00EB149A"/>
    <w:rsid w:val="00EB1D30"/>
    <w:rsid w:val="00EB3DA6"/>
    <w:rsid w:val="00EB470B"/>
    <w:rsid w:val="00EB6392"/>
    <w:rsid w:val="00EB646F"/>
    <w:rsid w:val="00EB6B0E"/>
    <w:rsid w:val="00EB6B56"/>
    <w:rsid w:val="00EB7B3F"/>
    <w:rsid w:val="00EC03D1"/>
    <w:rsid w:val="00EC0CBF"/>
    <w:rsid w:val="00EC0F7C"/>
    <w:rsid w:val="00EC1EE5"/>
    <w:rsid w:val="00EC1F2E"/>
    <w:rsid w:val="00EC255E"/>
    <w:rsid w:val="00EC37E2"/>
    <w:rsid w:val="00EC48AF"/>
    <w:rsid w:val="00EC495C"/>
    <w:rsid w:val="00EC4ECC"/>
    <w:rsid w:val="00EC5138"/>
    <w:rsid w:val="00EC5183"/>
    <w:rsid w:val="00EC5B1C"/>
    <w:rsid w:val="00EC5C1F"/>
    <w:rsid w:val="00ED1135"/>
    <w:rsid w:val="00ED1D09"/>
    <w:rsid w:val="00ED2328"/>
    <w:rsid w:val="00ED3AE6"/>
    <w:rsid w:val="00ED57AE"/>
    <w:rsid w:val="00ED589B"/>
    <w:rsid w:val="00ED619E"/>
    <w:rsid w:val="00ED633F"/>
    <w:rsid w:val="00ED76A7"/>
    <w:rsid w:val="00EE0C88"/>
    <w:rsid w:val="00EE2023"/>
    <w:rsid w:val="00EE2201"/>
    <w:rsid w:val="00EE649B"/>
    <w:rsid w:val="00EE6CDD"/>
    <w:rsid w:val="00EE70C0"/>
    <w:rsid w:val="00EE7836"/>
    <w:rsid w:val="00EE7DD9"/>
    <w:rsid w:val="00EF15FD"/>
    <w:rsid w:val="00EF165B"/>
    <w:rsid w:val="00EF2171"/>
    <w:rsid w:val="00EF3D9A"/>
    <w:rsid w:val="00EF3EF6"/>
    <w:rsid w:val="00EF4B6A"/>
    <w:rsid w:val="00EF5268"/>
    <w:rsid w:val="00EF5E06"/>
    <w:rsid w:val="00EF691C"/>
    <w:rsid w:val="00EF699F"/>
    <w:rsid w:val="00EF6CB0"/>
    <w:rsid w:val="00EF7F9B"/>
    <w:rsid w:val="00F0072A"/>
    <w:rsid w:val="00F018F4"/>
    <w:rsid w:val="00F02292"/>
    <w:rsid w:val="00F048B4"/>
    <w:rsid w:val="00F051C8"/>
    <w:rsid w:val="00F104F7"/>
    <w:rsid w:val="00F122CF"/>
    <w:rsid w:val="00F13035"/>
    <w:rsid w:val="00F15876"/>
    <w:rsid w:val="00F159EB"/>
    <w:rsid w:val="00F1704E"/>
    <w:rsid w:val="00F1713A"/>
    <w:rsid w:val="00F1729F"/>
    <w:rsid w:val="00F2132E"/>
    <w:rsid w:val="00F2148C"/>
    <w:rsid w:val="00F22364"/>
    <w:rsid w:val="00F22B9B"/>
    <w:rsid w:val="00F22D09"/>
    <w:rsid w:val="00F23766"/>
    <w:rsid w:val="00F30471"/>
    <w:rsid w:val="00F3455A"/>
    <w:rsid w:val="00F34AAF"/>
    <w:rsid w:val="00F35255"/>
    <w:rsid w:val="00F368FB"/>
    <w:rsid w:val="00F37E1F"/>
    <w:rsid w:val="00F41140"/>
    <w:rsid w:val="00F413BC"/>
    <w:rsid w:val="00F4189D"/>
    <w:rsid w:val="00F41C5D"/>
    <w:rsid w:val="00F50253"/>
    <w:rsid w:val="00F50ADF"/>
    <w:rsid w:val="00F54697"/>
    <w:rsid w:val="00F54E1C"/>
    <w:rsid w:val="00F55232"/>
    <w:rsid w:val="00F55243"/>
    <w:rsid w:val="00F55B04"/>
    <w:rsid w:val="00F56243"/>
    <w:rsid w:val="00F56CFE"/>
    <w:rsid w:val="00F60102"/>
    <w:rsid w:val="00F60423"/>
    <w:rsid w:val="00F60AED"/>
    <w:rsid w:val="00F60FC4"/>
    <w:rsid w:val="00F616CC"/>
    <w:rsid w:val="00F61CEB"/>
    <w:rsid w:val="00F625B2"/>
    <w:rsid w:val="00F63CEF"/>
    <w:rsid w:val="00F64D1D"/>
    <w:rsid w:val="00F65AD0"/>
    <w:rsid w:val="00F66196"/>
    <w:rsid w:val="00F669E3"/>
    <w:rsid w:val="00F67282"/>
    <w:rsid w:val="00F679F8"/>
    <w:rsid w:val="00F701CC"/>
    <w:rsid w:val="00F70AEA"/>
    <w:rsid w:val="00F74BB1"/>
    <w:rsid w:val="00F77B35"/>
    <w:rsid w:val="00F816BF"/>
    <w:rsid w:val="00F83F07"/>
    <w:rsid w:val="00F866E3"/>
    <w:rsid w:val="00F86BEF"/>
    <w:rsid w:val="00F9009A"/>
    <w:rsid w:val="00F90C4D"/>
    <w:rsid w:val="00F91997"/>
    <w:rsid w:val="00F94FE9"/>
    <w:rsid w:val="00F95260"/>
    <w:rsid w:val="00F96685"/>
    <w:rsid w:val="00FA01A5"/>
    <w:rsid w:val="00FA2671"/>
    <w:rsid w:val="00FA2F65"/>
    <w:rsid w:val="00FA43B0"/>
    <w:rsid w:val="00FA4EF2"/>
    <w:rsid w:val="00FA5112"/>
    <w:rsid w:val="00FA5AD6"/>
    <w:rsid w:val="00FA7194"/>
    <w:rsid w:val="00FA73A2"/>
    <w:rsid w:val="00FB0291"/>
    <w:rsid w:val="00FB0404"/>
    <w:rsid w:val="00FB1590"/>
    <w:rsid w:val="00FB2D34"/>
    <w:rsid w:val="00FB32D9"/>
    <w:rsid w:val="00FB35CB"/>
    <w:rsid w:val="00FB3846"/>
    <w:rsid w:val="00FB3CE2"/>
    <w:rsid w:val="00FB3DA3"/>
    <w:rsid w:val="00FB454F"/>
    <w:rsid w:val="00FB5A65"/>
    <w:rsid w:val="00FC1D1B"/>
    <w:rsid w:val="00FC34EC"/>
    <w:rsid w:val="00FC3C78"/>
    <w:rsid w:val="00FC4143"/>
    <w:rsid w:val="00FC4AD6"/>
    <w:rsid w:val="00FC4F94"/>
    <w:rsid w:val="00FC5A0A"/>
    <w:rsid w:val="00FC62A1"/>
    <w:rsid w:val="00FC667A"/>
    <w:rsid w:val="00FD18AE"/>
    <w:rsid w:val="00FD2CD4"/>
    <w:rsid w:val="00FD6929"/>
    <w:rsid w:val="00FE0E2F"/>
    <w:rsid w:val="00FE3671"/>
    <w:rsid w:val="00FE3DA3"/>
    <w:rsid w:val="00FE404C"/>
    <w:rsid w:val="00FE4112"/>
    <w:rsid w:val="00FE490B"/>
    <w:rsid w:val="00FE547D"/>
    <w:rsid w:val="00FE5BF3"/>
    <w:rsid w:val="00FE7FDA"/>
    <w:rsid w:val="00FF085D"/>
    <w:rsid w:val="00FF0ADC"/>
    <w:rsid w:val="00FF2800"/>
    <w:rsid w:val="00FF38CB"/>
    <w:rsid w:val="00FF736F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BAA33C"/>
  <w15:docId w15:val="{E39E0F6E-157C-47C2-8184-561794010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sid w:val="00284A1C"/>
  </w:style>
  <w:style w:type="paragraph" w:styleId="Nagwek1">
    <w:name w:val="heading 1"/>
    <w:basedOn w:val="Normalny"/>
    <w:next w:val="Normalny"/>
    <w:link w:val="Nagwek1Znak"/>
    <w:qFormat/>
    <w:rsid w:val="00476BA4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link w:val="Nagwek2Znak"/>
    <w:qFormat/>
    <w:rsid w:val="00476BA4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476BA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76BA4"/>
    <w:pPr>
      <w:keepNext/>
      <w:spacing w:line="360" w:lineRule="auto"/>
      <w:ind w:firstLine="720"/>
      <w:outlineLvl w:val="3"/>
    </w:pPr>
    <w:rPr>
      <w:rFonts w:ascii="Arial" w:hAnsi="Arial"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476BA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476BA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476BA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476BA4"/>
    <w:pPr>
      <w:ind w:left="1080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476BA4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rsid w:val="00476BA4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link w:val="StopkaZnak"/>
    <w:uiPriority w:val="99"/>
    <w:rsid w:val="00476BA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76BA4"/>
  </w:style>
  <w:style w:type="paragraph" w:styleId="Tekstpodstawowywcity2">
    <w:name w:val="Body Text Indent 2"/>
    <w:basedOn w:val="Normalny"/>
    <w:link w:val="Tekstpodstawowywcity2Znak"/>
    <w:rsid w:val="00476BA4"/>
    <w:pPr>
      <w:spacing w:after="120" w:line="480" w:lineRule="auto"/>
      <w:ind w:left="283"/>
    </w:pPr>
  </w:style>
  <w:style w:type="paragraph" w:styleId="Tekstpodstawowy2">
    <w:name w:val="Body Text 2"/>
    <w:basedOn w:val="Normalny"/>
    <w:link w:val="Tekstpodstawowy2Znak"/>
    <w:rsid w:val="00476BA4"/>
    <w:pPr>
      <w:spacing w:after="120" w:line="480" w:lineRule="auto"/>
    </w:pPr>
  </w:style>
  <w:style w:type="paragraph" w:styleId="Tekstdymka">
    <w:name w:val="Balloon Text"/>
    <w:basedOn w:val="Normalny"/>
    <w:link w:val="TekstdymkaZnak"/>
    <w:semiHidden/>
    <w:rsid w:val="00476BA4"/>
    <w:rPr>
      <w:rFonts w:ascii="Tahoma" w:hAnsi="Tahoma"/>
      <w:sz w:val="16"/>
      <w:szCs w:val="16"/>
    </w:rPr>
  </w:style>
  <w:style w:type="paragraph" w:customStyle="1" w:styleId="pkt">
    <w:name w:val="pkt"/>
    <w:basedOn w:val="Normalny"/>
    <w:rsid w:val="00476BA4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476BA4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476BA4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476BA4"/>
    <w:pPr>
      <w:ind w:left="850" w:hanging="425"/>
    </w:pPr>
  </w:style>
  <w:style w:type="paragraph" w:customStyle="1" w:styleId="lit1">
    <w:name w:val="lit1"/>
    <w:basedOn w:val="Normalny"/>
    <w:rsid w:val="00476BA4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476BA4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476BA4"/>
    <w:pPr>
      <w:spacing w:line="360" w:lineRule="auto"/>
      <w:jc w:val="both"/>
    </w:pPr>
    <w:rPr>
      <w:rFonts w:ascii="Arial" w:hAnsi="Arial"/>
    </w:rPr>
  </w:style>
  <w:style w:type="character" w:customStyle="1" w:styleId="akapitdomyslny">
    <w:name w:val="akapitdomyslny"/>
    <w:rsid w:val="00476BA4"/>
    <w:rPr>
      <w:sz w:val="20"/>
    </w:rPr>
  </w:style>
  <w:style w:type="character" w:styleId="Hipercze">
    <w:name w:val="Hyperlink"/>
    <w:rsid w:val="00476BA4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rsid w:val="00476BA4"/>
    <w:pPr>
      <w:spacing w:line="360" w:lineRule="auto"/>
      <w:ind w:left="1416"/>
      <w:jc w:val="both"/>
    </w:pPr>
    <w:rPr>
      <w:rFonts w:ascii="Arial" w:hAnsi="Arial"/>
    </w:rPr>
  </w:style>
  <w:style w:type="paragraph" w:styleId="Zwykytekst">
    <w:name w:val="Plain Text"/>
    <w:basedOn w:val="Normalny"/>
    <w:link w:val="ZwykytekstZnak"/>
    <w:rsid w:val="00F0072A"/>
    <w:rPr>
      <w:rFonts w:ascii="Courier New" w:hAnsi="Courier New"/>
    </w:rPr>
  </w:style>
  <w:style w:type="paragraph" w:styleId="Tekstprzypisukocowego">
    <w:name w:val="endnote text"/>
    <w:basedOn w:val="Normalny"/>
    <w:link w:val="TekstprzypisukocowegoZnak"/>
    <w:semiHidden/>
    <w:rsid w:val="00F60102"/>
  </w:style>
  <w:style w:type="character" w:styleId="Odwoanieprzypisukocowego">
    <w:name w:val="endnote reference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paragraph" w:customStyle="1" w:styleId="Default">
    <w:name w:val="Default"/>
    <w:rsid w:val="00047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FC667A"/>
    <w:pPr>
      <w:spacing w:before="100" w:beforeAutospacing="1" w:after="119"/>
    </w:pPr>
    <w:rPr>
      <w:sz w:val="24"/>
      <w:szCs w:val="24"/>
    </w:rPr>
  </w:style>
  <w:style w:type="paragraph" w:styleId="Listapunktowana4">
    <w:name w:val="List Bullet 4"/>
    <w:basedOn w:val="Normalny"/>
    <w:rsid w:val="00792DCA"/>
    <w:pPr>
      <w:numPr>
        <w:numId w:val="8"/>
      </w:numPr>
    </w:pPr>
  </w:style>
  <w:style w:type="character" w:styleId="Odwoaniedokomentarza">
    <w:name w:val="annotation reference"/>
    <w:rsid w:val="0046002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002E"/>
  </w:style>
  <w:style w:type="character" w:customStyle="1" w:styleId="TekstkomentarzaZnak">
    <w:name w:val="Tekst komentarza Znak"/>
    <w:basedOn w:val="Domylnaczcionkaakapitu"/>
    <w:link w:val="Tekstkomentarza"/>
    <w:rsid w:val="0046002E"/>
  </w:style>
  <w:style w:type="paragraph" w:styleId="Tematkomentarza">
    <w:name w:val="annotation subject"/>
    <w:basedOn w:val="Tekstkomentarza"/>
    <w:next w:val="Tekstkomentarza"/>
    <w:link w:val="TematkomentarzaZnak"/>
    <w:rsid w:val="0046002E"/>
    <w:rPr>
      <w:b/>
      <w:bCs/>
    </w:rPr>
  </w:style>
  <w:style w:type="character" w:customStyle="1" w:styleId="TematkomentarzaZnak">
    <w:name w:val="Temat komentarza Znak"/>
    <w:link w:val="Tematkomentarza"/>
    <w:rsid w:val="0046002E"/>
    <w:rPr>
      <w:b/>
      <w:bCs/>
    </w:rPr>
  </w:style>
  <w:style w:type="character" w:customStyle="1" w:styleId="Nagwek1Znak">
    <w:name w:val="Nagłówek 1 Znak"/>
    <w:link w:val="Nagwek1"/>
    <w:rsid w:val="00A06BA7"/>
    <w:rPr>
      <w:b/>
      <w:sz w:val="44"/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rsid w:val="0013462F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13462F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9227D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8594C"/>
  </w:style>
  <w:style w:type="paragraph" w:styleId="Akapitzlist">
    <w:name w:val="List Paragraph"/>
    <w:basedOn w:val="Normalny"/>
    <w:uiPriority w:val="34"/>
    <w:qFormat/>
    <w:rsid w:val="00B21530"/>
    <w:pPr>
      <w:ind w:left="708"/>
    </w:pPr>
  </w:style>
  <w:style w:type="character" w:customStyle="1" w:styleId="Tekstpodstawowy3Znak">
    <w:name w:val="Tekst podstawowy 3 Znak"/>
    <w:link w:val="Tekstpodstawowy3"/>
    <w:rsid w:val="00044561"/>
    <w:rPr>
      <w:rFonts w:ascii="Arial" w:hAnsi="Arial" w:cs="Arial"/>
    </w:rPr>
  </w:style>
  <w:style w:type="paragraph" w:customStyle="1" w:styleId="Styl">
    <w:name w:val="Styl"/>
    <w:rsid w:val="002808D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C03C6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C54ECA"/>
  </w:style>
  <w:style w:type="character" w:customStyle="1" w:styleId="TekstprzypisudolnegoZnak">
    <w:name w:val="Tekst przypisu dolnego Znak"/>
    <w:basedOn w:val="Domylnaczcionkaakapitu"/>
    <w:link w:val="Tekstprzypisudolnego"/>
    <w:rsid w:val="00C54ECA"/>
  </w:style>
  <w:style w:type="character" w:styleId="Odwoanieprzypisudolnego">
    <w:name w:val="footnote reference"/>
    <w:rsid w:val="00C54ECA"/>
    <w:rPr>
      <w:vertAlign w:val="superscript"/>
    </w:rPr>
  </w:style>
  <w:style w:type="character" w:customStyle="1" w:styleId="Nagwek2Znak">
    <w:name w:val="Nagłówek 2 Znak"/>
    <w:link w:val="Nagwek2"/>
    <w:rsid w:val="00C0482B"/>
    <w:rPr>
      <w:b/>
    </w:rPr>
  </w:style>
  <w:style w:type="character" w:customStyle="1" w:styleId="Nagwek3Znak">
    <w:name w:val="Nagłówek 3 Znak"/>
    <w:link w:val="Nagwek3"/>
    <w:rsid w:val="00C0482B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C0482B"/>
    <w:rPr>
      <w:rFonts w:ascii="Arial" w:hAnsi="Arial" w:cs="Arial"/>
      <w:iCs/>
      <w:sz w:val="24"/>
      <w:szCs w:val="24"/>
    </w:rPr>
  </w:style>
  <w:style w:type="character" w:customStyle="1" w:styleId="Nagwek5Znak">
    <w:name w:val="Nagłówek 5 Znak"/>
    <w:link w:val="Nagwek5"/>
    <w:rsid w:val="00C0482B"/>
    <w:rPr>
      <w:b/>
      <w:bCs/>
      <w:i/>
      <w:iCs/>
      <w:sz w:val="26"/>
      <w:szCs w:val="26"/>
    </w:rPr>
  </w:style>
  <w:style w:type="character" w:customStyle="1" w:styleId="Nagwek8Znak">
    <w:name w:val="Nagłówek 8 Znak"/>
    <w:link w:val="Nagwek8"/>
    <w:rsid w:val="00C0482B"/>
    <w:rPr>
      <w:i/>
      <w:iCs/>
      <w:sz w:val="24"/>
      <w:szCs w:val="24"/>
    </w:rPr>
  </w:style>
  <w:style w:type="character" w:customStyle="1" w:styleId="TytuZnak">
    <w:name w:val="Tytuł Znak"/>
    <w:link w:val="Tytu"/>
    <w:rsid w:val="00C0482B"/>
    <w:rPr>
      <w:b/>
      <w:bCs/>
      <w:sz w:val="28"/>
      <w:szCs w:val="24"/>
    </w:rPr>
  </w:style>
  <w:style w:type="character" w:customStyle="1" w:styleId="TekstpodstawowyZnak">
    <w:name w:val="Tekst podstawowy Znak"/>
    <w:link w:val="Tekstpodstawowy"/>
    <w:rsid w:val="00C0482B"/>
    <w:rPr>
      <w:b/>
      <w:bCs/>
      <w:sz w:val="28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0482B"/>
  </w:style>
  <w:style w:type="character" w:customStyle="1" w:styleId="Tekstpodstawowy2Znak">
    <w:name w:val="Tekst podstawowy 2 Znak"/>
    <w:basedOn w:val="Domylnaczcionkaakapitu"/>
    <w:link w:val="Tekstpodstawowy2"/>
    <w:rsid w:val="00C0482B"/>
  </w:style>
  <w:style w:type="character" w:customStyle="1" w:styleId="TekstdymkaZnak">
    <w:name w:val="Tekst dymka Znak"/>
    <w:link w:val="Tekstdymka"/>
    <w:semiHidden/>
    <w:rsid w:val="00C0482B"/>
    <w:rPr>
      <w:rFonts w:ascii="Tahoma" w:hAnsi="Tahoma" w:cs="Tahoma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C0482B"/>
    <w:rPr>
      <w:rFonts w:ascii="Arial" w:hAnsi="Arial" w:cs="Arial"/>
    </w:rPr>
  </w:style>
  <w:style w:type="character" w:customStyle="1" w:styleId="ZwykytekstZnak">
    <w:name w:val="Zwykły tekst Znak"/>
    <w:link w:val="Zwykytekst"/>
    <w:rsid w:val="00C0482B"/>
    <w:rPr>
      <w:rFonts w:ascii="Courier New" w:hAnsi="Courier New" w:cs="Optim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0482B"/>
  </w:style>
  <w:style w:type="paragraph" w:customStyle="1" w:styleId="NoIndentEIB">
    <w:name w:val="No Indent E.I.B."/>
    <w:basedOn w:val="Normalny"/>
    <w:rsid w:val="00C0482B"/>
    <w:pPr>
      <w:spacing w:after="120"/>
      <w:jc w:val="both"/>
    </w:pPr>
    <w:rPr>
      <w:rFonts w:ascii="Arial" w:eastAsia="Calibri" w:hAnsi="Arial" w:cs="Arial"/>
      <w:color w:val="000000"/>
    </w:rPr>
  </w:style>
  <w:style w:type="numbering" w:customStyle="1" w:styleId="ListsEIB">
    <w:name w:val="Lists E.I.B."/>
    <w:uiPriority w:val="99"/>
    <w:rsid w:val="00C0482B"/>
    <w:pPr>
      <w:numPr>
        <w:numId w:val="19"/>
      </w:numPr>
    </w:pPr>
  </w:style>
  <w:style w:type="paragraph" w:customStyle="1" w:styleId="Tekstpodstawowy31">
    <w:name w:val="Tekst podstawowy 31"/>
    <w:basedOn w:val="Normalny"/>
    <w:rsid w:val="004D69A2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Arial" w:hAnsi="Aria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65D30"/>
    <w:rPr>
      <w:color w:val="605E5C"/>
      <w:shd w:val="clear" w:color="auto" w:fill="E1DFDD"/>
    </w:rPr>
  </w:style>
  <w:style w:type="paragraph" w:customStyle="1" w:styleId="TableContents">
    <w:name w:val="Table Contents"/>
    <w:basedOn w:val="Normalny"/>
    <w:rsid w:val="00FB2D34"/>
    <w:pPr>
      <w:suppressLineNumbers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1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5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WI@um.zabrz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622D2.330265C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72541A-F277-49D2-8F70-7E827D68A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6</Pages>
  <Words>2305</Words>
  <Characters>13831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16104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DMyga</dc:creator>
  <cp:keywords/>
  <cp:lastModifiedBy>Agnieszka Jarzyńska</cp:lastModifiedBy>
  <cp:revision>36</cp:revision>
  <cp:lastPrinted>2020-09-30T07:45:00Z</cp:lastPrinted>
  <dcterms:created xsi:type="dcterms:W3CDTF">2020-09-22T09:09:00Z</dcterms:created>
  <dcterms:modified xsi:type="dcterms:W3CDTF">2020-10-02T07:27:00Z</dcterms:modified>
</cp:coreProperties>
</file>