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02AF6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73ECDBC2" w14:textId="77777777"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60B78AC0" w14:textId="77777777"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14:paraId="7C52C987" w14:textId="77777777" w:rsidR="00A61920" w:rsidRDefault="00A61920"/>
    <w:p w14:paraId="0F0A41D2" w14:textId="77777777"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14:paraId="178BDFD8" w14:textId="77777777" w:rsidR="000B498E" w:rsidRDefault="000B498E" w:rsidP="00C93202"/>
    <w:p w14:paraId="6C17310A" w14:textId="77777777" w:rsidR="00C93202" w:rsidRDefault="00C93202" w:rsidP="00C93202"/>
    <w:tbl>
      <w:tblPr>
        <w:tblStyle w:val="redniecieniowanie2akcent5"/>
        <w:tblW w:w="5053" w:type="pct"/>
        <w:tblLook w:val="0660" w:firstRow="1" w:lastRow="1" w:firstColumn="0" w:lastColumn="0" w:noHBand="1" w:noVBand="1"/>
      </w:tblPr>
      <w:tblGrid>
        <w:gridCol w:w="3429"/>
        <w:gridCol w:w="2877"/>
        <w:gridCol w:w="2556"/>
        <w:gridCol w:w="306"/>
      </w:tblGrid>
      <w:tr w:rsidR="00DC2D84" w14:paraId="06DBE50B" w14:textId="77777777" w:rsidTr="00342C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14:paraId="50C14917" w14:textId="77777777"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14:paraId="221DC5F5" w14:textId="77777777"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14:paraId="6B40103C" w14:textId="77777777" w:rsidR="00DC2D84" w:rsidRDefault="00DC2D84"/>
        </w:tc>
        <w:tc>
          <w:tcPr>
            <w:tcW w:w="1394" w:type="pct"/>
          </w:tcPr>
          <w:p w14:paraId="13BBAB89" w14:textId="77777777" w:rsidR="00DC2D84" w:rsidRDefault="00DC2D84">
            <w:r>
              <w:t>Rodzaj umowy</w:t>
            </w:r>
          </w:p>
        </w:tc>
        <w:tc>
          <w:tcPr>
            <w:tcW w:w="167" w:type="pct"/>
          </w:tcPr>
          <w:p w14:paraId="21B0633D" w14:textId="77777777" w:rsidR="00DC2D84" w:rsidRDefault="00DC2D84"/>
        </w:tc>
      </w:tr>
      <w:tr w:rsidR="00DC2D84" w14:paraId="07D41AF0" w14:textId="77777777" w:rsidTr="00342C72">
        <w:tc>
          <w:tcPr>
            <w:tcW w:w="1870" w:type="pct"/>
            <w:noWrap/>
          </w:tcPr>
          <w:p w14:paraId="3CEE8E38" w14:textId="77777777" w:rsidR="00DC2D84" w:rsidRDefault="00DC2D84"/>
        </w:tc>
        <w:tc>
          <w:tcPr>
            <w:tcW w:w="1569" w:type="pct"/>
          </w:tcPr>
          <w:p w14:paraId="26D2CF2A" w14:textId="77777777"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14:paraId="0062496A" w14:textId="77777777" w:rsidR="00DC2D84" w:rsidRDefault="00DC2D84"/>
        </w:tc>
        <w:tc>
          <w:tcPr>
            <w:tcW w:w="167" w:type="pct"/>
          </w:tcPr>
          <w:p w14:paraId="55A7221A" w14:textId="77777777" w:rsidR="00DC2D84" w:rsidRDefault="00DC2D84"/>
        </w:tc>
      </w:tr>
      <w:tr w:rsidR="00DC2D84" w14:paraId="3798AA6B" w14:textId="77777777" w:rsidTr="00342C72">
        <w:tc>
          <w:tcPr>
            <w:tcW w:w="1870" w:type="pct"/>
            <w:noWrap/>
          </w:tcPr>
          <w:p w14:paraId="6F1A22BB" w14:textId="77777777"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14:paraId="58B34CF4" w14:textId="77777777"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14:paraId="719C1191" w14:textId="77777777"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14:paraId="0B5ADB38" w14:textId="77777777" w:rsidR="00DC2D84" w:rsidRDefault="00DC2D84">
            <w:pPr>
              <w:pStyle w:val="DecimalAligned"/>
            </w:pPr>
          </w:p>
        </w:tc>
      </w:tr>
      <w:tr w:rsidR="00342C72" w14:paraId="7F410F10" w14:textId="77777777" w:rsidTr="00342C72">
        <w:tc>
          <w:tcPr>
            <w:tcW w:w="1870" w:type="pct"/>
            <w:noWrap/>
          </w:tcPr>
          <w:p w14:paraId="76CE91C0" w14:textId="77777777" w:rsidR="00342C72" w:rsidRDefault="00342C72"/>
          <w:p w14:paraId="6DBA6C82" w14:textId="77777777"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14:paraId="23E19783" w14:textId="77777777" w:rsidR="00342C72" w:rsidRDefault="00342C72">
            <w:pPr>
              <w:pStyle w:val="DecimalAligned"/>
            </w:pPr>
          </w:p>
          <w:p w14:paraId="207E3FCE" w14:textId="77777777" w:rsidR="00342C72" w:rsidRDefault="00342C72">
            <w:pPr>
              <w:pStyle w:val="DecimalAligned"/>
            </w:pPr>
            <w:r>
              <w:t>elektryk</w:t>
            </w:r>
          </w:p>
        </w:tc>
        <w:tc>
          <w:tcPr>
            <w:tcW w:w="1394" w:type="pct"/>
          </w:tcPr>
          <w:p w14:paraId="266272B1" w14:textId="77777777" w:rsidR="00342C72" w:rsidRDefault="00342C72" w:rsidP="004A0157">
            <w:pPr>
              <w:pStyle w:val="DecimalAligned"/>
              <w:rPr>
                <w:i/>
              </w:rPr>
            </w:pPr>
          </w:p>
          <w:p w14:paraId="29D6B443" w14:textId="77777777"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14:paraId="2CCE3E84" w14:textId="77777777" w:rsidR="00342C72" w:rsidRDefault="00342C72">
            <w:pPr>
              <w:pStyle w:val="DecimalAligned"/>
            </w:pPr>
          </w:p>
        </w:tc>
      </w:tr>
      <w:tr w:rsidR="00342C72" w14:paraId="67893EFE" w14:textId="77777777" w:rsidTr="00342C72">
        <w:tc>
          <w:tcPr>
            <w:tcW w:w="1870" w:type="pct"/>
            <w:noWrap/>
          </w:tcPr>
          <w:p w14:paraId="7DEBD318" w14:textId="77777777" w:rsidR="00342C72" w:rsidRDefault="00342C72"/>
          <w:p w14:paraId="5B0E2A57" w14:textId="77777777" w:rsidR="00342C72" w:rsidRDefault="00342C72">
            <w:r>
              <w:t>3.</w:t>
            </w:r>
          </w:p>
          <w:p w14:paraId="497B37BA" w14:textId="77777777" w:rsidR="00342C72" w:rsidRDefault="00342C72"/>
          <w:p w14:paraId="1715B889" w14:textId="77777777" w:rsidR="00342C72" w:rsidRDefault="00342C72">
            <w:r>
              <w:t>4.</w:t>
            </w:r>
          </w:p>
          <w:p w14:paraId="37550AB4" w14:textId="77777777" w:rsidR="00342C72" w:rsidRDefault="00342C72"/>
          <w:p w14:paraId="5488784D" w14:textId="77777777" w:rsidR="00342C72" w:rsidRDefault="00342C72">
            <w:r>
              <w:t>……</w:t>
            </w:r>
          </w:p>
        </w:tc>
        <w:tc>
          <w:tcPr>
            <w:tcW w:w="1569" w:type="pct"/>
          </w:tcPr>
          <w:p w14:paraId="127C04CE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3AD11CB7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03477612" w14:textId="77777777" w:rsidR="00342C72" w:rsidRDefault="00342C72">
            <w:pPr>
              <w:pStyle w:val="DecimalAligned"/>
            </w:pPr>
          </w:p>
        </w:tc>
      </w:tr>
      <w:tr w:rsidR="00342C72" w14:paraId="45DB884D" w14:textId="77777777" w:rsidTr="00342C72">
        <w:tc>
          <w:tcPr>
            <w:tcW w:w="1870" w:type="pct"/>
            <w:noWrap/>
          </w:tcPr>
          <w:p w14:paraId="174287CC" w14:textId="77777777" w:rsidR="00342C72" w:rsidRDefault="00342C72"/>
        </w:tc>
        <w:tc>
          <w:tcPr>
            <w:tcW w:w="1569" w:type="pct"/>
          </w:tcPr>
          <w:p w14:paraId="6E604857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7EC42A63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469B10AD" w14:textId="77777777" w:rsidR="00342C72" w:rsidRDefault="00342C72">
            <w:pPr>
              <w:pStyle w:val="DecimalAligned"/>
            </w:pPr>
          </w:p>
        </w:tc>
      </w:tr>
      <w:tr w:rsidR="00342C72" w14:paraId="1B3D87E8" w14:textId="77777777" w:rsidTr="00342C72">
        <w:tc>
          <w:tcPr>
            <w:tcW w:w="1870" w:type="pct"/>
            <w:noWrap/>
          </w:tcPr>
          <w:p w14:paraId="1208C871" w14:textId="77777777" w:rsidR="00342C72" w:rsidRDefault="00342C72"/>
        </w:tc>
        <w:tc>
          <w:tcPr>
            <w:tcW w:w="1569" w:type="pct"/>
          </w:tcPr>
          <w:p w14:paraId="75FE620D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3B04861B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37999D8A" w14:textId="77777777" w:rsidR="00342C72" w:rsidRDefault="00342C72">
            <w:pPr>
              <w:pStyle w:val="DecimalAligned"/>
            </w:pPr>
          </w:p>
        </w:tc>
      </w:tr>
      <w:tr w:rsidR="00342C72" w14:paraId="55BA67D8" w14:textId="77777777" w:rsidTr="00342C72">
        <w:tc>
          <w:tcPr>
            <w:tcW w:w="1870" w:type="pct"/>
            <w:noWrap/>
          </w:tcPr>
          <w:p w14:paraId="2293A1C8" w14:textId="77777777" w:rsidR="00342C72" w:rsidRDefault="00342C72"/>
        </w:tc>
        <w:tc>
          <w:tcPr>
            <w:tcW w:w="1569" w:type="pct"/>
          </w:tcPr>
          <w:p w14:paraId="14B2289C" w14:textId="77777777"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14:paraId="11CCAFEF" w14:textId="77777777" w:rsidR="00342C72" w:rsidRDefault="00342C72"/>
        </w:tc>
        <w:tc>
          <w:tcPr>
            <w:tcW w:w="167" w:type="pct"/>
          </w:tcPr>
          <w:p w14:paraId="74860D55" w14:textId="77777777" w:rsidR="00342C72" w:rsidRDefault="00342C72"/>
        </w:tc>
      </w:tr>
      <w:tr w:rsidR="00342C72" w14:paraId="0BB6C18A" w14:textId="77777777" w:rsidTr="00342C7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14:paraId="6B2EADF2" w14:textId="77777777" w:rsidR="00342C72" w:rsidRDefault="00342C72"/>
        </w:tc>
        <w:tc>
          <w:tcPr>
            <w:tcW w:w="1569" w:type="pct"/>
          </w:tcPr>
          <w:p w14:paraId="78D40D01" w14:textId="77777777"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14:paraId="7A03D55F" w14:textId="77777777"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14:paraId="001DA104" w14:textId="77777777" w:rsidR="00342C72" w:rsidRDefault="00342C72">
            <w:pPr>
              <w:pStyle w:val="DecimalAligned"/>
            </w:pPr>
          </w:p>
        </w:tc>
      </w:tr>
    </w:tbl>
    <w:p w14:paraId="7D2B8F9E" w14:textId="77777777"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D2D3E" w14:textId="77777777" w:rsidR="002F5463" w:rsidRDefault="002F5463" w:rsidP="00CF0584">
      <w:pPr>
        <w:spacing w:after="0" w:line="240" w:lineRule="auto"/>
      </w:pPr>
      <w:r>
        <w:separator/>
      </w:r>
    </w:p>
  </w:endnote>
  <w:endnote w:type="continuationSeparator" w:id="0">
    <w:p w14:paraId="329F456A" w14:textId="77777777" w:rsidR="002F5463" w:rsidRDefault="002F5463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1895E" w14:textId="77777777" w:rsidR="002F5463" w:rsidRDefault="002F5463" w:rsidP="00CF0584">
      <w:pPr>
        <w:spacing w:after="0" w:line="240" w:lineRule="auto"/>
      </w:pPr>
      <w:r>
        <w:separator/>
      </w:r>
    </w:p>
  </w:footnote>
  <w:footnote w:type="continuationSeparator" w:id="0">
    <w:p w14:paraId="01381C5F" w14:textId="77777777" w:rsidR="002F5463" w:rsidRDefault="002F5463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B6E33" w14:textId="77777777" w:rsidR="00DC1C5C" w:rsidRPr="00DC1C5C" w:rsidRDefault="00DC1C5C" w:rsidP="00DC1C5C">
    <w:pPr>
      <w:pStyle w:val="Nagwek"/>
      <w:jc w:val="center"/>
      <w:rPr>
        <w:rFonts w:ascii="Arial" w:hAnsi="Arial" w:cs="Arial"/>
        <w:bCs/>
        <w:i/>
        <w:sz w:val="20"/>
        <w:szCs w:val="20"/>
      </w:rPr>
    </w:pPr>
    <w:r w:rsidRPr="00DC1C5C">
      <w:rPr>
        <w:rFonts w:ascii="Arial" w:hAnsi="Arial" w:cs="Arial"/>
        <w:bCs/>
        <w:i/>
        <w:sz w:val="20"/>
        <w:szCs w:val="20"/>
      </w:rPr>
      <w:t>Budowa schroniska dla bezdomnych zwierząt w Zabrzu przy ul. Bytomskiej.</w:t>
    </w:r>
  </w:p>
  <w:p w14:paraId="73CF4BE7" w14:textId="77777777" w:rsidR="0067583F" w:rsidRDefault="0067583F" w:rsidP="00DC2D84">
    <w:pPr>
      <w:pStyle w:val="Nagwek"/>
      <w:rPr>
        <w:szCs w:val="14"/>
      </w:rPr>
    </w:pPr>
  </w:p>
  <w:p w14:paraId="729FD1A7" w14:textId="77777777" w:rsidR="0067583F" w:rsidRPr="00DC2D84" w:rsidRDefault="0067583F" w:rsidP="00DC2D84">
    <w:pPr>
      <w:pStyle w:val="Nagwek"/>
      <w:rPr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00"/>
    <w:rsid w:val="000556CA"/>
    <w:rsid w:val="00080A7D"/>
    <w:rsid w:val="00096A29"/>
    <w:rsid w:val="000B498E"/>
    <w:rsid w:val="001B5CE0"/>
    <w:rsid w:val="00231677"/>
    <w:rsid w:val="002F5463"/>
    <w:rsid w:val="00342C72"/>
    <w:rsid w:val="00346640"/>
    <w:rsid w:val="003B79C0"/>
    <w:rsid w:val="003C73F5"/>
    <w:rsid w:val="00436CA0"/>
    <w:rsid w:val="004B43DA"/>
    <w:rsid w:val="00544E8A"/>
    <w:rsid w:val="00547ED2"/>
    <w:rsid w:val="005A294A"/>
    <w:rsid w:val="005B151B"/>
    <w:rsid w:val="005E332D"/>
    <w:rsid w:val="0067496E"/>
    <w:rsid w:val="0067583F"/>
    <w:rsid w:val="006B422D"/>
    <w:rsid w:val="006B7F00"/>
    <w:rsid w:val="009F0FC9"/>
    <w:rsid w:val="00A05B3A"/>
    <w:rsid w:val="00A61920"/>
    <w:rsid w:val="00AA5799"/>
    <w:rsid w:val="00B46A25"/>
    <w:rsid w:val="00C260BE"/>
    <w:rsid w:val="00C578CC"/>
    <w:rsid w:val="00C67A75"/>
    <w:rsid w:val="00C93202"/>
    <w:rsid w:val="00C95729"/>
    <w:rsid w:val="00CF0584"/>
    <w:rsid w:val="00D0774F"/>
    <w:rsid w:val="00D1686A"/>
    <w:rsid w:val="00D32543"/>
    <w:rsid w:val="00D62641"/>
    <w:rsid w:val="00DC0201"/>
    <w:rsid w:val="00DC1C5C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80B8"/>
  <w15:docId w15:val="{7941BC2D-8C36-4D06-B128-A5FDF7EF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7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265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Monika Zdeb</cp:lastModifiedBy>
  <cp:revision>2</cp:revision>
  <cp:lastPrinted>2020-02-20T11:05:00Z</cp:lastPrinted>
  <dcterms:created xsi:type="dcterms:W3CDTF">2020-09-03T12:56:00Z</dcterms:created>
  <dcterms:modified xsi:type="dcterms:W3CDTF">2020-09-03T12:56:00Z</dcterms:modified>
</cp:coreProperties>
</file>