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7D" w:rsidRPr="006D4360" w:rsidRDefault="00253120" w:rsidP="006D4360">
      <w:pPr>
        <w:rPr>
          <w:rFonts w:ascii="Arial" w:hAnsi="Arial" w:cs="Arial"/>
          <w:b/>
          <w:bCs/>
        </w:rPr>
      </w:pPr>
      <w:r w:rsidRPr="006D4360">
        <w:rPr>
          <w:rFonts w:ascii="Arial" w:hAnsi="Arial" w:cs="Arial"/>
          <w:u w:val="single"/>
        </w:rPr>
        <w:t>Wzór umowy</w:t>
      </w:r>
      <w:r w:rsidR="00105298" w:rsidRPr="006D4360">
        <w:rPr>
          <w:rFonts w:ascii="Arial" w:hAnsi="Arial" w:cs="Arial"/>
          <w:u w:val="single"/>
        </w:rPr>
        <w:t xml:space="preserve"> dla Zadania nr 1</w:t>
      </w:r>
    </w:p>
    <w:p w:rsidR="00005994" w:rsidRPr="006D4360" w:rsidRDefault="00005994" w:rsidP="006D4360">
      <w:pPr>
        <w:jc w:val="center"/>
        <w:rPr>
          <w:rFonts w:ascii="Arial" w:hAnsi="Arial" w:cs="Arial"/>
          <w:b/>
          <w:bCs/>
        </w:rPr>
      </w:pPr>
    </w:p>
    <w:p w:rsidR="004E604B" w:rsidRPr="006D4360" w:rsidRDefault="004E604B" w:rsidP="006D4360">
      <w:pPr>
        <w:jc w:val="center"/>
        <w:rPr>
          <w:rFonts w:ascii="Arial" w:hAnsi="Arial" w:cs="Arial"/>
          <w:b/>
          <w:bCs/>
        </w:rPr>
      </w:pPr>
      <w:r w:rsidRPr="006D4360">
        <w:rPr>
          <w:rFonts w:ascii="Arial" w:hAnsi="Arial" w:cs="Arial"/>
          <w:b/>
          <w:bCs/>
        </w:rPr>
        <w:t>Umowa nr CRU</w:t>
      </w:r>
      <w:r w:rsidRPr="006D4360">
        <w:rPr>
          <w:rFonts w:ascii="Arial" w:hAnsi="Arial" w:cs="Arial"/>
        </w:rPr>
        <w:t>/...</w:t>
      </w:r>
      <w:r w:rsidR="00EC0F7C" w:rsidRPr="006D4360">
        <w:rPr>
          <w:rFonts w:ascii="Arial" w:hAnsi="Arial" w:cs="Arial"/>
        </w:rPr>
        <w:t>...</w:t>
      </w:r>
      <w:r w:rsidRPr="006D4360">
        <w:rPr>
          <w:rFonts w:ascii="Arial" w:hAnsi="Arial" w:cs="Arial"/>
        </w:rPr>
        <w:t>....</w:t>
      </w:r>
      <w:r w:rsidRPr="006D4360">
        <w:rPr>
          <w:rFonts w:ascii="Arial" w:hAnsi="Arial" w:cs="Arial"/>
          <w:b/>
          <w:bCs/>
        </w:rPr>
        <w:t>/ 20</w:t>
      </w:r>
      <w:r w:rsidR="008D5D5D" w:rsidRPr="006D4360">
        <w:rPr>
          <w:rFonts w:ascii="Arial" w:hAnsi="Arial" w:cs="Arial"/>
          <w:b/>
          <w:bCs/>
        </w:rPr>
        <w:t>20</w:t>
      </w:r>
    </w:p>
    <w:p w:rsidR="00C73466" w:rsidRPr="006D4360" w:rsidRDefault="00C73466" w:rsidP="006D4360">
      <w:pPr>
        <w:jc w:val="center"/>
        <w:rPr>
          <w:rFonts w:ascii="Arial" w:hAnsi="Arial" w:cs="Arial"/>
          <w:sz w:val="16"/>
          <w:szCs w:val="16"/>
          <w:u w:val="single"/>
        </w:rPr>
      </w:pPr>
    </w:p>
    <w:p w:rsidR="004E604B" w:rsidRPr="006D4360" w:rsidRDefault="00E95333" w:rsidP="006D4360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z</w:t>
      </w:r>
      <w:r w:rsidR="0020332C" w:rsidRPr="006D4360">
        <w:rPr>
          <w:rFonts w:ascii="Arial" w:hAnsi="Arial" w:cs="Arial"/>
          <w:sz w:val="20"/>
          <w:szCs w:val="20"/>
        </w:rPr>
        <w:t xml:space="preserve">awarta w dniu </w:t>
      </w:r>
      <w:r w:rsidR="00053C58" w:rsidRPr="006D4360">
        <w:rPr>
          <w:rFonts w:ascii="Arial" w:hAnsi="Arial" w:cs="Arial"/>
          <w:sz w:val="20"/>
          <w:szCs w:val="20"/>
        </w:rPr>
        <w:t>……………</w:t>
      </w:r>
      <w:r w:rsidR="00020AB0" w:rsidRPr="006D4360">
        <w:rPr>
          <w:rFonts w:ascii="Arial" w:hAnsi="Arial" w:cs="Arial"/>
          <w:sz w:val="20"/>
          <w:szCs w:val="20"/>
        </w:rPr>
        <w:t>…</w:t>
      </w:r>
      <w:r w:rsidR="00A230B9" w:rsidRPr="006D4360">
        <w:rPr>
          <w:rFonts w:ascii="Arial" w:hAnsi="Arial" w:cs="Arial"/>
          <w:sz w:val="20"/>
          <w:szCs w:val="20"/>
        </w:rPr>
        <w:t xml:space="preserve"> </w:t>
      </w:r>
      <w:r w:rsidR="00E91013" w:rsidRPr="006D4360">
        <w:rPr>
          <w:rFonts w:ascii="Arial" w:hAnsi="Arial" w:cs="Arial"/>
          <w:sz w:val="20"/>
          <w:szCs w:val="20"/>
        </w:rPr>
        <w:t>20</w:t>
      </w:r>
      <w:r w:rsidR="008D5D5D" w:rsidRPr="006D4360">
        <w:rPr>
          <w:rFonts w:ascii="Arial" w:hAnsi="Arial" w:cs="Arial"/>
          <w:sz w:val="20"/>
          <w:szCs w:val="20"/>
        </w:rPr>
        <w:t>20</w:t>
      </w:r>
      <w:r w:rsidR="00E91013" w:rsidRPr="006D4360">
        <w:rPr>
          <w:rFonts w:ascii="Arial" w:hAnsi="Arial" w:cs="Arial"/>
          <w:sz w:val="20"/>
          <w:szCs w:val="20"/>
        </w:rPr>
        <w:t xml:space="preserve"> </w:t>
      </w:r>
      <w:r w:rsidR="0020332C" w:rsidRPr="006D4360">
        <w:rPr>
          <w:rFonts w:ascii="Arial" w:hAnsi="Arial" w:cs="Arial"/>
          <w:sz w:val="20"/>
          <w:szCs w:val="20"/>
        </w:rPr>
        <w:t xml:space="preserve">r. </w:t>
      </w:r>
      <w:r w:rsidR="004E604B" w:rsidRPr="006D4360">
        <w:rPr>
          <w:rFonts w:ascii="Arial" w:hAnsi="Arial" w:cs="Arial"/>
          <w:sz w:val="20"/>
          <w:szCs w:val="20"/>
        </w:rPr>
        <w:t>w Zabrzu, pomiędzy:</w:t>
      </w:r>
    </w:p>
    <w:p w:rsidR="004E604B" w:rsidRPr="006D4360" w:rsidRDefault="009572CD" w:rsidP="006D4360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Miastem</w:t>
      </w:r>
      <w:r w:rsidR="004E604B" w:rsidRPr="006D4360">
        <w:rPr>
          <w:rFonts w:ascii="Arial" w:hAnsi="Arial" w:cs="Arial"/>
          <w:sz w:val="20"/>
          <w:szCs w:val="20"/>
        </w:rPr>
        <w:t xml:space="preserve"> Zabrze z siedzibą</w:t>
      </w:r>
      <w:r w:rsidRPr="006D4360">
        <w:rPr>
          <w:rFonts w:ascii="Arial" w:hAnsi="Arial" w:cs="Arial"/>
          <w:sz w:val="20"/>
          <w:szCs w:val="20"/>
        </w:rPr>
        <w:t xml:space="preserve"> władz</w:t>
      </w:r>
      <w:r w:rsidR="004E604B" w:rsidRPr="006D4360">
        <w:rPr>
          <w:rFonts w:ascii="Arial" w:hAnsi="Arial" w:cs="Arial"/>
          <w:sz w:val="20"/>
          <w:szCs w:val="20"/>
        </w:rPr>
        <w:t xml:space="preserve"> w Urzęd</w:t>
      </w:r>
      <w:r w:rsidR="00805734" w:rsidRPr="006D4360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6D4360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6D4360" w:rsidRDefault="009572CD" w:rsidP="006D4360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(NIP   648-27-43-351</w:t>
      </w:r>
      <w:r w:rsidR="004E604B" w:rsidRPr="006D4360">
        <w:rPr>
          <w:rFonts w:ascii="Arial" w:hAnsi="Arial" w:cs="Arial"/>
          <w:sz w:val="20"/>
          <w:szCs w:val="20"/>
        </w:rPr>
        <w:t xml:space="preserve">) </w:t>
      </w:r>
      <w:r w:rsidR="00044561" w:rsidRPr="006D4360">
        <w:rPr>
          <w:rFonts w:ascii="Arial" w:hAnsi="Arial" w:cs="Arial"/>
          <w:sz w:val="20"/>
          <w:szCs w:val="20"/>
        </w:rPr>
        <w:t>reprezentowanym</w:t>
      </w:r>
      <w:r w:rsidR="00335C01" w:rsidRPr="006D4360">
        <w:rPr>
          <w:rFonts w:ascii="Arial" w:hAnsi="Arial" w:cs="Arial"/>
          <w:sz w:val="20"/>
          <w:szCs w:val="20"/>
        </w:rPr>
        <w:t xml:space="preserve"> przez Prezydenta Miasta w imieniu którego na podstawie upoważnienia  </w:t>
      </w:r>
    </w:p>
    <w:p w:rsidR="009640C0" w:rsidRPr="006D4360" w:rsidRDefault="00335C01" w:rsidP="006D4360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działa……………………………………………………………………</w:t>
      </w:r>
    </w:p>
    <w:p w:rsidR="009D7756" w:rsidRPr="006D4360" w:rsidRDefault="00044561" w:rsidP="006D4360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zwanym</w:t>
      </w:r>
      <w:r w:rsidR="004C131D" w:rsidRPr="006D4360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6D4360" w:rsidRDefault="004E604B" w:rsidP="006D4360">
      <w:pPr>
        <w:pStyle w:val="Tekstpodstawowywcity"/>
        <w:ind w:left="0" w:right="-7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a </w:t>
      </w:r>
    </w:p>
    <w:p w:rsidR="00253120" w:rsidRPr="006D4360" w:rsidRDefault="00253120" w:rsidP="006D4360">
      <w:pPr>
        <w:pStyle w:val="Tekstpodstawowywcity"/>
        <w:ind w:hanging="1080"/>
        <w:rPr>
          <w:rFonts w:ascii="Arial" w:hAnsi="Arial" w:cs="Arial"/>
          <w:bCs/>
          <w:sz w:val="20"/>
          <w:szCs w:val="20"/>
        </w:rPr>
      </w:pPr>
      <w:r w:rsidRPr="006D4360"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:rsidR="00253120" w:rsidRPr="006D4360" w:rsidRDefault="00253120" w:rsidP="006D4360">
      <w:pPr>
        <w:pStyle w:val="Tekstpodstawowywcity"/>
        <w:ind w:left="0"/>
        <w:rPr>
          <w:rFonts w:ascii="Arial" w:hAnsi="Arial" w:cs="Arial"/>
          <w:bCs/>
          <w:sz w:val="20"/>
          <w:szCs w:val="20"/>
        </w:rPr>
      </w:pPr>
      <w:r w:rsidRPr="006D4360">
        <w:rPr>
          <w:rFonts w:ascii="Arial" w:hAnsi="Arial" w:cs="Arial"/>
          <w:bCs/>
          <w:sz w:val="20"/>
          <w:szCs w:val="20"/>
        </w:rPr>
        <w:t>z siedzibą…………………………………</w:t>
      </w:r>
      <w:r w:rsidR="00A230B9" w:rsidRPr="006D4360">
        <w:rPr>
          <w:rFonts w:ascii="Arial" w:hAnsi="Arial" w:cs="Arial"/>
          <w:bCs/>
          <w:sz w:val="20"/>
          <w:szCs w:val="20"/>
        </w:rPr>
        <w:t>……………….</w:t>
      </w:r>
      <w:r w:rsidRPr="006D4360">
        <w:rPr>
          <w:rFonts w:ascii="Arial" w:hAnsi="Arial" w:cs="Arial"/>
          <w:bCs/>
          <w:sz w:val="20"/>
          <w:szCs w:val="20"/>
        </w:rPr>
        <w:t>, Nr KRS……………………..  (………………………)</w:t>
      </w:r>
    </w:p>
    <w:p w:rsidR="00253120" w:rsidRPr="006D4360" w:rsidRDefault="00253120" w:rsidP="006D4360">
      <w:pPr>
        <w:pStyle w:val="Tekstpodstawowywcity"/>
        <w:ind w:hanging="1080"/>
        <w:rPr>
          <w:rFonts w:ascii="Arial" w:hAnsi="Arial" w:cs="Arial"/>
          <w:bCs/>
          <w:sz w:val="20"/>
          <w:szCs w:val="20"/>
        </w:rPr>
      </w:pPr>
      <w:r w:rsidRPr="006D4360">
        <w:rPr>
          <w:rFonts w:ascii="Arial" w:hAnsi="Arial" w:cs="Arial"/>
          <w:bCs/>
          <w:sz w:val="20"/>
          <w:szCs w:val="20"/>
        </w:rPr>
        <w:t>reprezentowanym przez …………………………………………</w:t>
      </w:r>
      <w:r w:rsidR="00A230B9" w:rsidRPr="006D4360">
        <w:rPr>
          <w:rFonts w:ascii="Arial" w:hAnsi="Arial" w:cs="Arial"/>
          <w:bCs/>
          <w:sz w:val="20"/>
          <w:szCs w:val="20"/>
        </w:rPr>
        <w:t>…………………………………………………..</w:t>
      </w:r>
    </w:p>
    <w:p w:rsidR="00253120" w:rsidRPr="006D4360" w:rsidRDefault="00253120" w:rsidP="006D4360">
      <w:pPr>
        <w:pStyle w:val="Tekstpodstawowywcity"/>
        <w:ind w:hanging="1080"/>
        <w:rPr>
          <w:rFonts w:ascii="Arial" w:hAnsi="Arial" w:cs="Arial"/>
          <w:b/>
          <w:bCs/>
          <w:sz w:val="20"/>
          <w:szCs w:val="20"/>
        </w:rPr>
      </w:pPr>
      <w:r w:rsidRPr="006D4360">
        <w:rPr>
          <w:rFonts w:ascii="Arial" w:hAnsi="Arial" w:cs="Arial"/>
          <w:bCs/>
          <w:sz w:val="20"/>
          <w:szCs w:val="20"/>
        </w:rPr>
        <w:t xml:space="preserve">zwanym dalej </w:t>
      </w:r>
      <w:r w:rsidRPr="006D4360">
        <w:rPr>
          <w:rFonts w:ascii="Arial" w:hAnsi="Arial" w:cs="Arial"/>
          <w:b/>
          <w:bCs/>
          <w:sz w:val="20"/>
          <w:szCs w:val="20"/>
        </w:rPr>
        <w:t>Wykonawcą</w:t>
      </w:r>
    </w:p>
    <w:p w:rsidR="00FE0F3F" w:rsidRPr="006D4360" w:rsidRDefault="00FE0F3F" w:rsidP="006D4360">
      <w:pPr>
        <w:pStyle w:val="Tekstpodstawowywcity"/>
        <w:ind w:hanging="1080"/>
        <w:rPr>
          <w:rFonts w:ascii="Arial" w:hAnsi="Arial" w:cs="Arial"/>
          <w:b/>
          <w:bCs/>
          <w:sz w:val="20"/>
          <w:szCs w:val="20"/>
        </w:rPr>
      </w:pPr>
    </w:p>
    <w:p w:rsidR="009A29CE" w:rsidRPr="006D4360" w:rsidRDefault="004E604B" w:rsidP="006D436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6D4360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6D4360" w:rsidRDefault="009D518A" w:rsidP="006D436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6D4360">
        <w:rPr>
          <w:rFonts w:ascii="Arial" w:hAnsi="Arial" w:cs="Arial"/>
          <w:b/>
          <w:bCs/>
          <w:sz w:val="20"/>
          <w:szCs w:val="20"/>
        </w:rPr>
        <w:t>Przedmiot umowy</w:t>
      </w:r>
    </w:p>
    <w:p w:rsidR="001B37ED" w:rsidRPr="006D4360" w:rsidRDefault="004E604B" w:rsidP="001116CD">
      <w:pPr>
        <w:pStyle w:val="tyt"/>
        <w:keepNext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b w:val="0"/>
          <w:sz w:val="20"/>
        </w:rPr>
      </w:pPr>
      <w:r w:rsidRPr="006D4360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8F3F76" w:rsidRPr="006D4360">
        <w:rPr>
          <w:rFonts w:ascii="Arial" w:hAnsi="Arial" w:cs="Arial"/>
          <w:b w:val="0"/>
          <w:sz w:val="20"/>
        </w:rPr>
        <w:t>publicznego w trybie przetargu nieograniczonego</w:t>
      </w:r>
      <w:r w:rsidRPr="006D4360">
        <w:rPr>
          <w:rFonts w:ascii="Arial" w:hAnsi="Arial" w:cs="Arial"/>
          <w:b w:val="0"/>
          <w:sz w:val="20"/>
        </w:rPr>
        <w:t xml:space="preserve"> pismo BZP</w:t>
      </w:r>
      <w:r w:rsidR="00AD4ABF" w:rsidRPr="006D4360">
        <w:rPr>
          <w:rFonts w:ascii="Arial" w:hAnsi="Arial" w:cs="Arial"/>
          <w:b w:val="0"/>
          <w:sz w:val="20"/>
        </w:rPr>
        <w:t>.271</w:t>
      </w:r>
      <w:r w:rsidR="008B5158" w:rsidRPr="006D4360">
        <w:rPr>
          <w:rFonts w:ascii="Arial" w:hAnsi="Arial" w:cs="Arial"/>
          <w:b w:val="0"/>
          <w:sz w:val="20"/>
        </w:rPr>
        <w:t>……………</w:t>
      </w:r>
      <w:r w:rsidR="00AD4ABF" w:rsidRPr="006D4360">
        <w:rPr>
          <w:rFonts w:ascii="Arial" w:hAnsi="Arial" w:cs="Arial"/>
          <w:b w:val="0"/>
          <w:sz w:val="20"/>
        </w:rPr>
        <w:t xml:space="preserve"> </w:t>
      </w:r>
      <w:r w:rsidRPr="006D4360">
        <w:rPr>
          <w:rFonts w:ascii="Arial" w:hAnsi="Arial" w:cs="Arial"/>
          <w:b w:val="0"/>
          <w:sz w:val="20"/>
        </w:rPr>
        <w:t xml:space="preserve">z </w:t>
      </w:r>
      <w:r w:rsidR="008F3F76" w:rsidRPr="006D4360">
        <w:rPr>
          <w:rFonts w:ascii="Arial" w:hAnsi="Arial" w:cs="Arial"/>
          <w:b w:val="0"/>
          <w:sz w:val="20"/>
        </w:rPr>
        <w:t>dnia</w:t>
      </w:r>
      <w:r w:rsidR="00AD4ABF" w:rsidRPr="006D4360">
        <w:rPr>
          <w:rFonts w:ascii="Arial" w:hAnsi="Arial" w:cs="Arial"/>
          <w:b w:val="0"/>
          <w:sz w:val="20"/>
        </w:rPr>
        <w:t xml:space="preserve"> </w:t>
      </w:r>
      <w:r w:rsidR="008B5158" w:rsidRPr="006D4360">
        <w:rPr>
          <w:rFonts w:ascii="Arial" w:hAnsi="Arial" w:cs="Arial"/>
          <w:b w:val="0"/>
          <w:sz w:val="20"/>
        </w:rPr>
        <w:t>………</w:t>
      </w:r>
      <w:r w:rsidR="00FC3C78" w:rsidRPr="006D4360">
        <w:rPr>
          <w:rFonts w:ascii="Arial" w:hAnsi="Arial" w:cs="Arial"/>
          <w:b w:val="0"/>
          <w:sz w:val="20"/>
        </w:rPr>
        <w:t>……</w:t>
      </w:r>
      <w:r w:rsidR="00AD4ABF" w:rsidRPr="006D4360">
        <w:rPr>
          <w:rFonts w:ascii="Arial" w:hAnsi="Arial" w:cs="Arial"/>
          <w:b w:val="0"/>
          <w:sz w:val="20"/>
        </w:rPr>
        <w:t xml:space="preserve"> r.</w:t>
      </w:r>
      <w:r w:rsidR="008F3F76" w:rsidRPr="006D4360">
        <w:rPr>
          <w:rFonts w:ascii="Arial" w:hAnsi="Arial" w:cs="Arial"/>
          <w:b w:val="0"/>
          <w:sz w:val="20"/>
        </w:rPr>
        <w:t xml:space="preserve"> Zamawiający zleca a </w:t>
      </w:r>
      <w:r w:rsidRPr="006D4360">
        <w:rPr>
          <w:rFonts w:ascii="Arial" w:hAnsi="Arial" w:cs="Arial"/>
          <w:b w:val="0"/>
          <w:sz w:val="20"/>
        </w:rPr>
        <w:t>Wykonawca podejmuje się wykonania zamówienia</w:t>
      </w:r>
      <w:r w:rsidR="00B471C3" w:rsidRPr="006D4360">
        <w:rPr>
          <w:rFonts w:ascii="Arial" w:hAnsi="Arial" w:cs="Arial"/>
          <w:b w:val="0"/>
          <w:sz w:val="20"/>
        </w:rPr>
        <w:t xml:space="preserve"> </w:t>
      </w:r>
      <w:r w:rsidR="00E43202" w:rsidRPr="006D4360">
        <w:rPr>
          <w:rFonts w:ascii="Arial" w:hAnsi="Arial" w:cs="Arial"/>
          <w:b w:val="0"/>
          <w:sz w:val="20"/>
        </w:rPr>
        <w:t>pn:</w:t>
      </w:r>
      <w:r w:rsidR="00B471C3" w:rsidRPr="006D4360">
        <w:rPr>
          <w:rFonts w:ascii="Arial" w:hAnsi="Arial" w:cs="Arial"/>
          <w:b w:val="0"/>
          <w:sz w:val="20"/>
        </w:rPr>
        <w:t xml:space="preserve"> </w:t>
      </w:r>
    </w:p>
    <w:p w:rsidR="008D5D5D" w:rsidRPr="006D4360" w:rsidRDefault="008D5D5D" w:rsidP="006D4360">
      <w:pPr>
        <w:pStyle w:val="tyt"/>
        <w:keepNext w:val="0"/>
        <w:spacing w:before="0" w:after="0"/>
        <w:ind w:left="284"/>
        <w:jc w:val="both"/>
        <w:rPr>
          <w:rFonts w:ascii="Arial" w:hAnsi="Arial" w:cs="Arial"/>
          <w:b w:val="0"/>
          <w:sz w:val="20"/>
        </w:rPr>
      </w:pPr>
    </w:p>
    <w:p w:rsidR="00996277" w:rsidRPr="006D4360" w:rsidRDefault="00996277" w:rsidP="006D4360">
      <w:pPr>
        <w:autoSpaceDE w:val="0"/>
        <w:autoSpaceDN w:val="0"/>
        <w:jc w:val="center"/>
        <w:rPr>
          <w:rFonts w:ascii="Arial" w:hAnsi="Arial" w:cs="Arial"/>
          <w:b/>
        </w:rPr>
      </w:pPr>
      <w:r w:rsidRPr="006D4360">
        <w:rPr>
          <w:rFonts w:ascii="Arial" w:hAnsi="Arial" w:cs="Arial"/>
          <w:b/>
        </w:rPr>
        <w:t>Dostawa urządzeń wraz z ich montażem oraz  wykonaniem koniecznych robót budowlanych towarzyszących.</w:t>
      </w:r>
    </w:p>
    <w:p w:rsidR="00996277" w:rsidRPr="006D4360" w:rsidRDefault="00996277" w:rsidP="006D4360">
      <w:pPr>
        <w:autoSpaceDE w:val="0"/>
        <w:autoSpaceDN w:val="0"/>
        <w:jc w:val="center"/>
        <w:rPr>
          <w:rFonts w:ascii="Arial" w:eastAsia="DejaVuSans" w:hAnsi="Arial" w:cs="Arial"/>
          <w:bCs/>
        </w:rPr>
      </w:pPr>
    </w:p>
    <w:p w:rsidR="00996277" w:rsidRPr="006D4360" w:rsidRDefault="00996277" w:rsidP="006D4360">
      <w:pPr>
        <w:jc w:val="center"/>
        <w:rPr>
          <w:rFonts w:ascii="Arial" w:hAnsi="Arial" w:cs="Arial"/>
          <w:bCs/>
        </w:rPr>
      </w:pPr>
      <w:r w:rsidRPr="006D4360">
        <w:rPr>
          <w:rFonts w:ascii="Arial" w:hAnsi="Arial" w:cs="Arial"/>
        </w:rPr>
        <w:t xml:space="preserve">Zadanie nr 1 – </w:t>
      </w:r>
      <w:r w:rsidRPr="006D4360">
        <w:rPr>
          <w:rFonts w:ascii="Arial" w:hAnsi="Arial" w:cs="Arial"/>
          <w:bCs/>
        </w:rPr>
        <w:t xml:space="preserve"> Budowa siłowni zewnętrznej przy ul. Buchenwaldczyków w Zabrzu działki nr 252/9, 261/9.</w:t>
      </w:r>
    </w:p>
    <w:p w:rsidR="0054130E" w:rsidRPr="006D4360" w:rsidRDefault="0054130E" w:rsidP="006D4360">
      <w:pPr>
        <w:pStyle w:val="tyt"/>
        <w:keepNext w:val="0"/>
        <w:spacing w:before="0" w:after="0"/>
        <w:ind w:left="284"/>
        <w:jc w:val="both"/>
        <w:rPr>
          <w:rFonts w:ascii="Arial" w:eastAsia="DejaVuSans" w:hAnsi="Arial" w:cs="Arial"/>
          <w:i/>
          <w:sz w:val="20"/>
        </w:rPr>
      </w:pPr>
    </w:p>
    <w:p w:rsidR="00695EFE" w:rsidRPr="006D4360" w:rsidRDefault="004D69A2" w:rsidP="001116CD">
      <w:pPr>
        <w:pStyle w:val="Tekstpodstawowywcity"/>
        <w:numPr>
          <w:ilvl w:val="0"/>
          <w:numId w:val="16"/>
        </w:numPr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Zakres zamówienia obejmuje </w:t>
      </w:r>
      <w:r w:rsidRPr="006D4360">
        <w:rPr>
          <w:rFonts w:ascii="Arial" w:hAnsi="Arial" w:cs="Arial"/>
          <w:sz w:val="20"/>
          <w:szCs w:val="20"/>
        </w:rPr>
        <w:t xml:space="preserve">dostawę i montaż fabrycznie nowych urządzeń, </w:t>
      </w:r>
      <w:r w:rsidRPr="006D4360">
        <w:rPr>
          <w:rFonts w:ascii="Arial" w:hAnsi="Arial" w:cs="Arial"/>
          <w:sz w:val="20"/>
          <w:szCs w:val="22"/>
        </w:rPr>
        <w:t xml:space="preserve">zgodnie z instrukcją producenta </w:t>
      </w:r>
      <w:r w:rsidRPr="006D4360">
        <w:rPr>
          <w:rFonts w:ascii="Arial" w:hAnsi="Arial" w:cs="Arial"/>
          <w:sz w:val="20"/>
          <w:szCs w:val="20"/>
        </w:rPr>
        <w:t>wyposażenia placu zabaw</w:t>
      </w:r>
      <w:r w:rsidR="00996277" w:rsidRPr="006D4360">
        <w:rPr>
          <w:rFonts w:ascii="Arial" w:hAnsi="Arial" w:cs="Arial"/>
          <w:sz w:val="20"/>
          <w:szCs w:val="20"/>
        </w:rPr>
        <w:t>/siłowni</w:t>
      </w:r>
      <w:r w:rsidRPr="006D4360">
        <w:rPr>
          <w:rFonts w:ascii="Arial" w:hAnsi="Arial" w:cs="Arial"/>
          <w:sz w:val="20"/>
          <w:szCs w:val="20"/>
        </w:rPr>
        <w:t xml:space="preserve"> wraz z zagospodarowaniem terenu oraz z wykonaniem robót budowlanych towarzyszących. </w:t>
      </w:r>
      <w:r w:rsidR="005A6FCA" w:rsidRPr="006D4360">
        <w:rPr>
          <w:rFonts w:ascii="Arial" w:hAnsi="Arial" w:cs="Arial"/>
          <w:sz w:val="20"/>
          <w:szCs w:val="20"/>
        </w:rPr>
        <w:t xml:space="preserve">Wszystkie urządzenia muszą </w:t>
      </w:r>
      <w:r w:rsidR="008B71CF" w:rsidRPr="006D4360">
        <w:rPr>
          <w:rFonts w:ascii="Arial" w:hAnsi="Arial" w:cs="Arial"/>
          <w:sz w:val="20"/>
          <w:szCs w:val="20"/>
        </w:rPr>
        <w:t xml:space="preserve">być wykonane z materiałów dopuszczonych do obrotu na terenie Polski i Unii Europejskiej, tj. posiadających znak CE, albo </w:t>
      </w:r>
      <w:r w:rsidR="008D5D5D" w:rsidRPr="006D4360">
        <w:rPr>
          <w:rFonts w:ascii="Arial" w:hAnsi="Arial" w:cs="Arial"/>
          <w:sz w:val="20"/>
          <w:szCs w:val="20"/>
        </w:rPr>
        <w:t>deklaracji</w:t>
      </w:r>
      <w:r w:rsidR="008B71CF" w:rsidRPr="006D4360">
        <w:rPr>
          <w:rFonts w:ascii="Arial" w:hAnsi="Arial" w:cs="Arial"/>
          <w:sz w:val="20"/>
          <w:szCs w:val="20"/>
        </w:rPr>
        <w:t xml:space="preserve"> zgodności ze znakiem CE (lub certyfikaty) wystawione przez producenta oraz winny być wykonane zgodnie z obowiązującymi przepisami i normami.</w:t>
      </w:r>
    </w:p>
    <w:p w:rsidR="005057F2" w:rsidRPr="006D4360" w:rsidRDefault="004D69A2" w:rsidP="001116CD">
      <w:pPr>
        <w:pStyle w:val="Tekstpodstawowywcity"/>
        <w:numPr>
          <w:ilvl w:val="0"/>
          <w:numId w:val="16"/>
        </w:numPr>
        <w:tabs>
          <w:tab w:val="num" w:pos="360"/>
        </w:tabs>
        <w:ind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2"/>
        </w:rPr>
        <w:t>Szczegółowy opis przedmiotu umowy</w:t>
      </w:r>
      <w:r w:rsidR="00A84F74" w:rsidRPr="006D4360">
        <w:rPr>
          <w:rFonts w:ascii="Arial" w:hAnsi="Arial" w:cs="Arial"/>
          <w:sz w:val="20"/>
          <w:szCs w:val="20"/>
        </w:rPr>
        <w:t xml:space="preserve"> </w:t>
      </w:r>
      <w:r w:rsidR="00976E51" w:rsidRPr="006D4360">
        <w:rPr>
          <w:rFonts w:ascii="Arial" w:hAnsi="Arial" w:cs="Arial"/>
          <w:sz w:val="20"/>
          <w:szCs w:val="22"/>
        </w:rPr>
        <w:t>zawiera dokumenta</w:t>
      </w:r>
      <w:r w:rsidR="00251E56" w:rsidRPr="006D4360">
        <w:rPr>
          <w:rFonts w:ascii="Arial" w:hAnsi="Arial" w:cs="Arial"/>
          <w:sz w:val="20"/>
          <w:szCs w:val="22"/>
        </w:rPr>
        <w:t>cja projektowa opracowana przez</w:t>
      </w:r>
      <w:r w:rsidR="00335C01" w:rsidRPr="006D4360">
        <w:rPr>
          <w:rFonts w:ascii="Arial" w:hAnsi="Arial" w:cs="Arial"/>
          <w:sz w:val="20"/>
          <w:szCs w:val="22"/>
        </w:rPr>
        <w:t>:</w:t>
      </w:r>
      <w:r w:rsidR="00335C01" w:rsidRPr="006D4360">
        <w:rPr>
          <w:rFonts w:ascii="Arial" w:hAnsi="Arial" w:cs="Arial"/>
          <w:sz w:val="20"/>
          <w:szCs w:val="22"/>
        </w:rPr>
        <w:br/>
      </w:r>
      <w:r w:rsidR="005057F2" w:rsidRPr="006D4360">
        <w:rPr>
          <w:rFonts w:ascii="Arial" w:hAnsi="Arial" w:cs="Arial"/>
        </w:rPr>
        <w:t xml:space="preserve">- </w:t>
      </w:r>
      <w:r w:rsidR="005057F2" w:rsidRPr="006D4360">
        <w:rPr>
          <w:rFonts w:ascii="Arial" w:hAnsi="Arial" w:cs="Arial"/>
          <w:sz w:val="20"/>
          <w:szCs w:val="20"/>
        </w:rPr>
        <w:t>Ferro+enso Mirosław Barcik, 41 -907 Bytom, ul. Axentowicza 7/8, składająca się z n/w pozycji:</w:t>
      </w:r>
    </w:p>
    <w:p w:rsidR="005057F2" w:rsidRPr="006D4360" w:rsidRDefault="005057F2" w:rsidP="001116CD">
      <w:pPr>
        <w:widowControl w:val="0"/>
        <w:numPr>
          <w:ilvl w:val="0"/>
          <w:numId w:val="24"/>
        </w:numPr>
        <w:overflowPunct w:val="0"/>
        <w:adjustRightInd w:val="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Projekt budowlano – wykonawczy.</w:t>
      </w:r>
    </w:p>
    <w:p w:rsidR="005057F2" w:rsidRPr="006D4360" w:rsidRDefault="005057F2" w:rsidP="001116CD">
      <w:pPr>
        <w:widowControl w:val="0"/>
        <w:numPr>
          <w:ilvl w:val="0"/>
          <w:numId w:val="24"/>
        </w:numPr>
        <w:overflowPunct w:val="0"/>
        <w:adjustRightInd w:val="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Przedmiar robót.</w:t>
      </w:r>
    </w:p>
    <w:p w:rsidR="005057F2" w:rsidRPr="006D4360" w:rsidRDefault="005057F2" w:rsidP="001116CD">
      <w:pPr>
        <w:widowControl w:val="0"/>
        <w:numPr>
          <w:ilvl w:val="0"/>
          <w:numId w:val="24"/>
        </w:numPr>
        <w:overflowPunct w:val="0"/>
        <w:adjustRightInd w:val="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Specyfikacja techniczna wykonania i odbioru robót.</w:t>
      </w:r>
    </w:p>
    <w:p w:rsidR="005349A7" w:rsidRPr="006D4360" w:rsidRDefault="005349A7" w:rsidP="006D4360">
      <w:pPr>
        <w:pStyle w:val="Tekstpodstawowy31"/>
        <w:spacing w:line="240" w:lineRule="auto"/>
        <w:rPr>
          <w:rFonts w:cs="Arial"/>
          <w:szCs w:val="22"/>
        </w:rPr>
      </w:pPr>
    </w:p>
    <w:p w:rsidR="005057F2" w:rsidRPr="006D4360" w:rsidRDefault="004D69A2" w:rsidP="001116CD">
      <w:pPr>
        <w:pStyle w:val="NormalnyWeb"/>
        <w:numPr>
          <w:ilvl w:val="0"/>
          <w:numId w:val="16"/>
        </w:numPr>
        <w:tabs>
          <w:tab w:val="num" w:pos="720"/>
        </w:tabs>
        <w:spacing w:before="0" w:beforeAutospacing="0" w:after="0"/>
        <w:ind w:right="22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Zakres zadania</w:t>
      </w:r>
      <w:r w:rsidR="00946038" w:rsidRPr="006D4360">
        <w:rPr>
          <w:rFonts w:ascii="Arial" w:hAnsi="Arial" w:cs="Arial"/>
          <w:sz w:val="20"/>
          <w:szCs w:val="20"/>
        </w:rPr>
        <w:t xml:space="preserve"> </w:t>
      </w:r>
      <w:r w:rsidRPr="006D4360">
        <w:rPr>
          <w:rFonts w:ascii="Arial" w:hAnsi="Arial" w:cs="Arial"/>
          <w:sz w:val="20"/>
          <w:szCs w:val="20"/>
        </w:rPr>
        <w:t>obejmuje</w:t>
      </w:r>
      <w:r w:rsidR="00A84F74" w:rsidRPr="006D4360">
        <w:rPr>
          <w:rFonts w:ascii="Arial" w:hAnsi="Arial" w:cs="Arial"/>
          <w:sz w:val="20"/>
          <w:szCs w:val="20"/>
        </w:rPr>
        <w:t xml:space="preserve"> w szczególności</w:t>
      </w:r>
      <w:r w:rsidRPr="006D4360">
        <w:rPr>
          <w:rFonts w:ascii="Arial" w:hAnsi="Arial" w:cs="Arial"/>
          <w:sz w:val="20"/>
          <w:szCs w:val="20"/>
        </w:rPr>
        <w:t>:</w:t>
      </w:r>
      <w:bookmarkStart w:id="0" w:name="_Hlk483813613"/>
    </w:p>
    <w:p w:rsidR="005057F2" w:rsidRPr="006D4360" w:rsidRDefault="005057F2" w:rsidP="001116CD">
      <w:pPr>
        <w:pStyle w:val="Nagwek"/>
        <w:numPr>
          <w:ilvl w:val="0"/>
          <w:numId w:val="29"/>
        </w:numPr>
        <w:ind w:right="22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organizację placu i zaplecza budowy (socjalnego i magazynowego),</w:t>
      </w:r>
    </w:p>
    <w:p w:rsidR="005057F2" w:rsidRPr="006D4360" w:rsidRDefault="005057F2" w:rsidP="001116CD">
      <w:pPr>
        <w:pStyle w:val="Nagwek"/>
        <w:numPr>
          <w:ilvl w:val="0"/>
          <w:numId w:val="29"/>
        </w:numPr>
        <w:ind w:right="22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  ,</w:t>
      </w:r>
    </w:p>
    <w:p w:rsidR="005057F2" w:rsidRPr="006D4360" w:rsidRDefault="005057F2" w:rsidP="001116CD">
      <w:pPr>
        <w:pStyle w:val="Nagwek"/>
        <w:numPr>
          <w:ilvl w:val="0"/>
          <w:numId w:val="29"/>
        </w:numPr>
        <w:ind w:right="22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uzyskanie wymaganych zezwoleń, przeprowadzenie wymaganych prób, badań i odbiorów wraz z dokonaniem stosownych opłat,,</w:t>
      </w:r>
    </w:p>
    <w:p w:rsidR="005057F2" w:rsidRPr="006D4360" w:rsidRDefault="005057F2" w:rsidP="001116CD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montaż urządzeń małej architektury,</w:t>
      </w:r>
    </w:p>
    <w:p w:rsidR="005057F2" w:rsidRPr="006D4360" w:rsidRDefault="005057F2" w:rsidP="001116CD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wykonanie robót ziemnych związanych z elementami małej architektury,</w:t>
      </w:r>
    </w:p>
    <w:p w:rsidR="005057F2" w:rsidRPr="006D4360" w:rsidRDefault="005057F2" w:rsidP="001116CD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wykonanie nawierzchni bezpiecznych dla poszczególnych urządzeń oraz chodników wraz z podbudowami.</w:t>
      </w:r>
    </w:p>
    <w:p w:rsidR="005057F2" w:rsidRPr="006D4360" w:rsidRDefault="005057F2" w:rsidP="001116CD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obsługę geodezyjną od pierwszego wytyczenia do wykonania dokumentacji powykonawczej geodezyjnej, </w:t>
      </w:r>
    </w:p>
    <w:p w:rsidR="005057F2" w:rsidRPr="006D4360" w:rsidRDefault="005057F2" w:rsidP="001116CD">
      <w:pPr>
        <w:pStyle w:val="Nagwek"/>
        <w:numPr>
          <w:ilvl w:val="0"/>
          <w:numId w:val="29"/>
        </w:numPr>
        <w:ind w:right="22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wywóz materiałów z rozbiórki do miejsca ich składowania i utylizacji wraz z uiszczeniem wymaganych opłat,</w:t>
      </w:r>
    </w:p>
    <w:p w:rsidR="005057F2" w:rsidRPr="006D4360" w:rsidRDefault="005057F2" w:rsidP="001116CD">
      <w:pPr>
        <w:pStyle w:val="Nagwek"/>
        <w:numPr>
          <w:ilvl w:val="0"/>
          <w:numId w:val="29"/>
        </w:numPr>
        <w:ind w:right="22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wykonanie dokumentacji zdjęciowej inwestycji od momentu przekazania placu budowy do dokonania odbioru końcowego zadania,</w:t>
      </w:r>
    </w:p>
    <w:p w:rsidR="00DA373A" w:rsidRPr="006D4360" w:rsidRDefault="005057F2" w:rsidP="001116CD">
      <w:pPr>
        <w:pStyle w:val="Nagwek"/>
        <w:numPr>
          <w:ilvl w:val="0"/>
          <w:numId w:val="29"/>
        </w:numPr>
        <w:ind w:right="22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dostawa i montaż tablicy z regulaminem. </w:t>
      </w:r>
      <w:bookmarkStart w:id="1" w:name="_Hlk536790808"/>
    </w:p>
    <w:bookmarkEnd w:id="0"/>
    <w:bookmarkEnd w:id="1"/>
    <w:p w:rsidR="004D69A2" w:rsidRPr="006D4360" w:rsidRDefault="004D69A2" w:rsidP="001116CD">
      <w:pPr>
        <w:pStyle w:val="Akapitzlist"/>
        <w:numPr>
          <w:ilvl w:val="0"/>
          <w:numId w:val="16"/>
        </w:numPr>
        <w:tabs>
          <w:tab w:val="num" w:pos="360"/>
          <w:tab w:val="num" w:pos="502"/>
        </w:tabs>
        <w:ind w:right="23"/>
        <w:rPr>
          <w:rFonts w:ascii="Arial" w:hAnsi="Arial" w:cs="Arial"/>
          <w:szCs w:val="22"/>
        </w:rPr>
      </w:pPr>
      <w:r w:rsidRPr="006D4360">
        <w:rPr>
          <w:rFonts w:ascii="Arial" w:hAnsi="Arial" w:cs="Arial"/>
          <w:szCs w:val="22"/>
        </w:rPr>
        <w:t xml:space="preserve">W przypadku zastosowania urządzeń </w:t>
      </w:r>
      <w:r w:rsidR="002A7A6A" w:rsidRPr="006D4360">
        <w:rPr>
          <w:rFonts w:ascii="Arial" w:hAnsi="Arial" w:cs="Arial"/>
          <w:szCs w:val="22"/>
        </w:rPr>
        <w:t>siłowych</w:t>
      </w:r>
      <w:r w:rsidRPr="006D4360">
        <w:rPr>
          <w:rFonts w:ascii="Arial" w:hAnsi="Arial" w:cs="Arial"/>
          <w:szCs w:val="22"/>
        </w:rPr>
        <w:t xml:space="preserve"> równoważnych w stosunku do </w:t>
      </w:r>
      <w:r w:rsidR="00CC44A2" w:rsidRPr="006D4360">
        <w:rPr>
          <w:rFonts w:ascii="Arial" w:hAnsi="Arial" w:cs="Arial"/>
          <w:szCs w:val="22"/>
        </w:rPr>
        <w:t xml:space="preserve">projektowanych  </w:t>
      </w:r>
      <w:r w:rsidRPr="006D4360">
        <w:rPr>
          <w:rFonts w:ascii="Arial" w:hAnsi="Arial" w:cs="Arial"/>
          <w:szCs w:val="22"/>
        </w:rPr>
        <w:t xml:space="preserve">muszą </w:t>
      </w:r>
      <w:r w:rsidR="00CA0A97" w:rsidRPr="006D4360">
        <w:rPr>
          <w:rFonts w:ascii="Arial" w:hAnsi="Arial" w:cs="Arial"/>
          <w:szCs w:val="22"/>
        </w:rPr>
        <w:t xml:space="preserve">one </w:t>
      </w:r>
      <w:r w:rsidRPr="006D4360">
        <w:rPr>
          <w:rFonts w:ascii="Arial" w:hAnsi="Arial" w:cs="Arial"/>
          <w:szCs w:val="22"/>
        </w:rPr>
        <w:t>spełniać n/w wymogi:</w:t>
      </w:r>
    </w:p>
    <w:p w:rsidR="004D69A2" w:rsidRPr="006D4360" w:rsidRDefault="004D69A2" w:rsidP="001116CD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spełniać warunki funkcjonalne przypisane urządzeniu</w:t>
      </w:r>
      <w:r w:rsidR="00762F4F" w:rsidRPr="006D4360">
        <w:rPr>
          <w:rFonts w:ascii="Arial" w:hAnsi="Arial" w:cs="Arial"/>
          <w:sz w:val="20"/>
          <w:szCs w:val="22"/>
        </w:rPr>
        <w:t>,</w:t>
      </w:r>
    </w:p>
    <w:p w:rsidR="004D69A2" w:rsidRPr="006D4360" w:rsidRDefault="004D69A2" w:rsidP="001116CD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wysokość upadkowa nie może być wyższa niż założona w dokumentacji</w:t>
      </w:r>
      <w:r w:rsidR="00762F4F" w:rsidRPr="006D4360">
        <w:rPr>
          <w:rFonts w:ascii="Arial" w:hAnsi="Arial" w:cs="Arial"/>
          <w:sz w:val="20"/>
          <w:szCs w:val="22"/>
        </w:rPr>
        <w:t>,</w:t>
      </w:r>
    </w:p>
    <w:p w:rsidR="00762F4F" w:rsidRPr="006D4360" w:rsidRDefault="00CC44A2" w:rsidP="001116CD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strefy bezpieczeństwa urządzeń równoważnych nie mogą wychodzić poza obrys strefy bezpieczeństwa urządzeń projektowanych</w:t>
      </w:r>
      <w:r w:rsidR="00CA0A97" w:rsidRPr="006D4360">
        <w:rPr>
          <w:rFonts w:ascii="Arial" w:hAnsi="Arial" w:cs="Arial"/>
          <w:sz w:val="20"/>
          <w:szCs w:val="22"/>
        </w:rPr>
        <w:t>,</w:t>
      </w:r>
    </w:p>
    <w:p w:rsidR="00DA373A" w:rsidRPr="006D4360" w:rsidRDefault="00CA0A97" w:rsidP="001116CD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spełniać warunki równoważności określone w dokumentacji technicznej.</w:t>
      </w:r>
    </w:p>
    <w:p w:rsidR="00FE0F3F" w:rsidRPr="006D4360" w:rsidRDefault="00FE0F3F" w:rsidP="006D4360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</w:p>
    <w:p w:rsidR="004D69A2" w:rsidRPr="006D4360" w:rsidRDefault="004D69A2" w:rsidP="006D4360">
      <w:pPr>
        <w:pStyle w:val="Tekstpodstawowywcity"/>
        <w:ind w:left="709" w:right="22" w:hanging="709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lastRenderedPageBreak/>
        <w:t>§ 2</w:t>
      </w:r>
    </w:p>
    <w:p w:rsidR="004D69A2" w:rsidRPr="006D4360" w:rsidRDefault="004D69A2" w:rsidP="006D4360">
      <w:pPr>
        <w:pStyle w:val="Tekstpodstawowywcity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A27BFA" w:rsidRPr="006D4360" w:rsidRDefault="00A27BFA" w:rsidP="006D4360">
      <w:pPr>
        <w:pStyle w:val="Tekstpodstawowywcity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1116CD">
      <w:pPr>
        <w:pStyle w:val="Tekstpodstawowywcity"/>
        <w:numPr>
          <w:ilvl w:val="0"/>
          <w:numId w:val="31"/>
        </w:numPr>
        <w:ind w:left="426" w:right="-108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zobowiązuje się zrealizować przedmiot umowy zgodnie z opisem zawartym w niniejszej umowie oraz zgodnie z:</w:t>
      </w:r>
    </w:p>
    <w:p w:rsidR="004D69A2" w:rsidRPr="006D4360" w:rsidRDefault="004D69A2" w:rsidP="001116CD">
      <w:pPr>
        <w:pStyle w:val="Tekstpodstawowywcity"/>
        <w:numPr>
          <w:ilvl w:val="1"/>
          <w:numId w:val="30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ofertą Wykonawcy</w:t>
      </w:r>
      <w:r w:rsidR="00762F4F" w:rsidRPr="006D4360">
        <w:rPr>
          <w:rFonts w:ascii="Arial" w:hAnsi="Arial" w:cs="Arial"/>
          <w:sz w:val="20"/>
          <w:szCs w:val="22"/>
        </w:rPr>
        <w:t>;</w:t>
      </w:r>
    </w:p>
    <w:p w:rsidR="004D69A2" w:rsidRPr="006D4360" w:rsidRDefault="004D69A2" w:rsidP="001116CD">
      <w:pPr>
        <w:pStyle w:val="Tekstpodstawowywcity"/>
        <w:numPr>
          <w:ilvl w:val="1"/>
          <w:numId w:val="30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warunkami określonymi w Specyfikacji Istotnych Warunków Zamówienia</w:t>
      </w:r>
      <w:r w:rsidR="00762F4F" w:rsidRPr="006D4360">
        <w:rPr>
          <w:rFonts w:ascii="Arial" w:hAnsi="Arial" w:cs="Arial"/>
          <w:sz w:val="20"/>
          <w:szCs w:val="22"/>
        </w:rPr>
        <w:t>;</w:t>
      </w:r>
    </w:p>
    <w:p w:rsidR="009D5687" w:rsidRPr="006D4360" w:rsidRDefault="004D69A2" w:rsidP="001116CD">
      <w:pPr>
        <w:pStyle w:val="Tekstpodstawowywcity"/>
        <w:numPr>
          <w:ilvl w:val="1"/>
          <w:numId w:val="30"/>
        </w:numPr>
        <w:ind w:right="-110"/>
        <w:jc w:val="both"/>
        <w:rPr>
          <w:rFonts w:ascii="Arial" w:hAnsi="Arial"/>
        </w:rPr>
      </w:pPr>
      <w:r w:rsidRPr="006D4360">
        <w:rPr>
          <w:rFonts w:ascii="Arial" w:hAnsi="Arial" w:cs="Arial"/>
          <w:sz w:val="20"/>
          <w:szCs w:val="22"/>
        </w:rPr>
        <w:t>dokumentacją projektową</w:t>
      </w:r>
      <w:r w:rsidR="00762F4F" w:rsidRPr="006D4360">
        <w:rPr>
          <w:rFonts w:ascii="Arial" w:hAnsi="Arial" w:cs="Arial"/>
          <w:sz w:val="20"/>
          <w:szCs w:val="22"/>
        </w:rPr>
        <w:t>;</w:t>
      </w:r>
      <w:r w:rsidRPr="006D4360">
        <w:rPr>
          <w:rFonts w:ascii="Arial" w:hAnsi="Arial" w:cs="Arial"/>
          <w:sz w:val="20"/>
          <w:szCs w:val="22"/>
        </w:rPr>
        <w:t xml:space="preserve"> </w:t>
      </w:r>
    </w:p>
    <w:p w:rsidR="009D5687" w:rsidRPr="006D4360" w:rsidRDefault="003F322C" w:rsidP="001116CD">
      <w:pPr>
        <w:pStyle w:val="Tekstpodstawowywcity"/>
        <w:numPr>
          <w:ilvl w:val="1"/>
          <w:numId w:val="30"/>
        </w:numPr>
        <w:ind w:right="-11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potwierdzeniem przyjęcia zgłoszenia robót</w:t>
      </w:r>
    </w:p>
    <w:p w:rsidR="004D69A2" w:rsidRPr="006D4360" w:rsidRDefault="004D69A2" w:rsidP="001116CD">
      <w:pPr>
        <w:pStyle w:val="Tekstpodstawowywcity"/>
        <w:numPr>
          <w:ilvl w:val="1"/>
          <w:numId w:val="30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warunkami wynikającymi z obowiązujących przepisów technicznych i Prawa </w:t>
      </w:r>
      <w:r w:rsidR="009D5687" w:rsidRPr="006D4360">
        <w:rPr>
          <w:rFonts w:ascii="Arial" w:hAnsi="Arial" w:cs="Arial"/>
          <w:sz w:val="20"/>
          <w:szCs w:val="22"/>
        </w:rPr>
        <w:t>B</w:t>
      </w:r>
      <w:r w:rsidRPr="006D4360">
        <w:rPr>
          <w:rFonts w:ascii="Arial" w:hAnsi="Arial" w:cs="Arial"/>
          <w:sz w:val="20"/>
          <w:szCs w:val="22"/>
        </w:rPr>
        <w:t>udowlanego;</w:t>
      </w:r>
    </w:p>
    <w:p w:rsidR="004D69A2" w:rsidRPr="006D4360" w:rsidRDefault="004D69A2" w:rsidP="001116CD">
      <w:pPr>
        <w:pStyle w:val="Tekstpodstawowywcity"/>
        <w:numPr>
          <w:ilvl w:val="1"/>
          <w:numId w:val="30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wymaganiami wynikającymi z obowiązujących przepisów prawa, Norm i aprobat technicznych;</w:t>
      </w:r>
    </w:p>
    <w:p w:rsidR="004D69A2" w:rsidRPr="006D4360" w:rsidRDefault="004D69A2" w:rsidP="001116CD">
      <w:pPr>
        <w:pStyle w:val="Tekstpodstawowywcity"/>
        <w:numPr>
          <w:ilvl w:val="1"/>
          <w:numId w:val="30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zasadami rzetelnej wiedzy technicznej i ustalonymi zwyczajami;</w:t>
      </w:r>
    </w:p>
    <w:p w:rsidR="004D69A2" w:rsidRPr="006D4360" w:rsidRDefault="004D69A2" w:rsidP="001116CD">
      <w:pPr>
        <w:pStyle w:val="Tekstpodstawowywcity"/>
        <w:numPr>
          <w:ilvl w:val="1"/>
          <w:numId w:val="30"/>
        </w:numPr>
        <w:tabs>
          <w:tab w:val="left" w:pos="180"/>
        </w:tabs>
        <w:ind w:right="20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do używania w budownictwie w rozumieniu przepisów Prawa </w:t>
      </w:r>
      <w:r w:rsidR="000B7530" w:rsidRPr="006D4360">
        <w:rPr>
          <w:rFonts w:ascii="Arial" w:hAnsi="Arial" w:cs="Arial"/>
          <w:sz w:val="20"/>
          <w:szCs w:val="22"/>
        </w:rPr>
        <w:t>B</w:t>
      </w:r>
      <w:r w:rsidRPr="006D4360">
        <w:rPr>
          <w:rFonts w:ascii="Arial" w:hAnsi="Arial" w:cs="Arial"/>
          <w:sz w:val="20"/>
          <w:szCs w:val="22"/>
        </w:rPr>
        <w:t>udowlanego.</w:t>
      </w:r>
    </w:p>
    <w:p w:rsidR="00E32C9F" w:rsidRPr="006D4360" w:rsidRDefault="00E32C9F" w:rsidP="001116CD">
      <w:pPr>
        <w:pStyle w:val="Tekstpodstawowywcity"/>
        <w:numPr>
          <w:ilvl w:val="0"/>
          <w:numId w:val="31"/>
        </w:numPr>
        <w:ind w:left="426" w:right="-108" w:hanging="426"/>
        <w:jc w:val="both"/>
        <w:rPr>
          <w:rFonts w:ascii="Arial" w:hAnsi="Arial" w:cs="Arial"/>
          <w:b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Dostarczone </w:t>
      </w:r>
      <w:r w:rsidRPr="006D4360">
        <w:rPr>
          <w:rFonts w:ascii="Arial" w:hAnsi="Arial" w:cs="Arial"/>
          <w:sz w:val="20"/>
        </w:rPr>
        <w:t>wyposażenie musi</w:t>
      </w:r>
      <w:r w:rsidRPr="006D4360">
        <w:rPr>
          <w:rFonts w:ascii="Arial" w:hAnsi="Arial" w:cs="Arial"/>
          <w:sz w:val="20"/>
          <w:szCs w:val="22"/>
        </w:rPr>
        <w:t xml:space="preserve"> być fabrycznie nowe, nieużywane, kompletne, w pełni sprawne, dopuszczone do użytkowania zgodnie z ich przeznaczeniem.</w:t>
      </w:r>
    </w:p>
    <w:p w:rsidR="00FE0F3F" w:rsidRPr="006D4360" w:rsidRDefault="00FE0F3F" w:rsidP="006D4360">
      <w:pPr>
        <w:pStyle w:val="Tekstpodstawowywcity"/>
        <w:ind w:left="426" w:right="-108"/>
        <w:jc w:val="both"/>
        <w:rPr>
          <w:rFonts w:ascii="Arial" w:hAnsi="Arial" w:cs="Arial"/>
          <w:b/>
          <w:sz w:val="20"/>
          <w:szCs w:val="22"/>
        </w:rPr>
      </w:pPr>
    </w:p>
    <w:p w:rsidR="004D69A2" w:rsidRPr="006D4360" w:rsidRDefault="004D69A2" w:rsidP="006D4360">
      <w:pPr>
        <w:pStyle w:val="Tekstpodstawowywcity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3</w:t>
      </w:r>
    </w:p>
    <w:p w:rsidR="004D69A2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8B71CF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Po przyjęciu </w:t>
      </w:r>
      <w:r w:rsidR="00764E1F" w:rsidRPr="006D4360">
        <w:rPr>
          <w:rFonts w:ascii="Arial" w:hAnsi="Arial" w:cs="Arial"/>
          <w:sz w:val="20"/>
          <w:szCs w:val="22"/>
        </w:rPr>
        <w:t>placu budowy</w:t>
      </w:r>
      <w:r w:rsidRPr="006D4360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clear" w:pos="36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</w:t>
      </w:r>
      <w:r w:rsidR="008174BF" w:rsidRPr="006D4360">
        <w:rPr>
          <w:rFonts w:ascii="Arial" w:hAnsi="Arial" w:cs="Arial"/>
          <w:sz w:val="20"/>
          <w:szCs w:val="22"/>
        </w:rPr>
        <w:t xml:space="preserve">zynowe) w miejscu uzgodnionym </w:t>
      </w:r>
      <w:r w:rsidR="000263A5" w:rsidRPr="006D4360">
        <w:rPr>
          <w:rFonts w:ascii="Arial" w:hAnsi="Arial" w:cs="Arial"/>
          <w:sz w:val="20"/>
          <w:szCs w:val="22"/>
        </w:rPr>
        <w:t>Zamawiającym</w:t>
      </w:r>
      <w:r w:rsidRPr="006D4360">
        <w:rPr>
          <w:rFonts w:ascii="Arial" w:hAnsi="Arial" w:cs="Arial"/>
          <w:sz w:val="20"/>
          <w:szCs w:val="22"/>
        </w:rPr>
        <w:t>.</w:t>
      </w:r>
    </w:p>
    <w:p w:rsidR="00A27BFA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 i dostaw, stosowanych w ich toku wyrobów oraz wszelkich okoliczności dotyczących bezpośredniej realizacji przedmiotu umowy.</w:t>
      </w:r>
    </w:p>
    <w:p w:rsidR="00DA373A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ma obowiązek dostarczyć urządzenia na własny koszt i ryzyko</w:t>
      </w:r>
      <w:r w:rsidR="00762F4F" w:rsidRPr="006D4360">
        <w:rPr>
          <w:rFonts w:ascii="Arial" w:hAnsi="Arial" w:cs="Arial"/>
          <w:sz w:val="20"/>
          <w:szCs w:val="22"/>
        </w:rPr>
        <w:t>.</w:t>
      </w:r>
      <w:r w:rsidRPr="006D4360">
        <w:rPr>
          <w:rFonts w:ascii="Arial" w:hAnsi="Arial" w:cs="Arial"/>
          <w:sz w:val="20"/>
          <w:szCs w:val="22"/>
        </w:rPr>
        <w:t xml:space="preserve"> 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ma obowiązek przedłożenia Inspektorowi Nadzoru wszelkich materiałów umożliwiających odbiór danego zakresu.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Dokumentację geodezyjną powykonawcza należy wykonać w 3. egzemplarzach. 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Wykonawca ma obowiązek prowadzenia na bieżąco i przechowywania dokumentów zgodnie z Prawem </w:t>
      </w:r>
      <w:r w:rsidR="009A5F6A" w:rsidRPr="006D4360">
        <w:rPr>
          <w:rFonts w:ascii="Arial" w:hAnsi="Arial" w:cs="Arial"/>
          <w:sz w:val="20"/>
          <w:szCs w:val="20"/>
        </w:rPr>
        <w:t>B</w:t>
      </w:r>
      <w:r w:rsidRPr="006D4360">
        <w:rPr>
          <w:rFonts w:ascii="Arial" w:hAnsi="Arial" w:cs="Arial"/>
          <w:sz w:val="20"/>
          <w:szCs w:val="20"/>
        </w:rPr>
        <w:t>udowlanym.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Wykonawca ma obowiązek zabezpieczenia instalacji, urządzeń i obiektów na terenie robót i w jej bezpośrednim otoczeniu, przed ich zniszczeniem lub uszkodzeniem w trakcie wykonywania robót</w:t>
      </w:r>
      <w:r w:rsidR="00762F4F" w:rsidRPr="006D4360">
        <w:rPr>
          <w:rFonts w:ascii="Arial" w:hAnsi="Arial" w:cs="Arial"/>
          <w:sz w:val="20"/>
          <w:szCs w:val="20"/>
        </w:rPr>
        <w:t>.</w:t>
      </w:r>
    </w:p>
    <w:p w:rsidR="00762F4F" w:rsidRPr="006D4360" w:rsidRDefault="00BA722E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Wykonawca ponosi </w:t>
      </w:r>
      <w:r w:rsidR="004D69A2" w:rsidRPr="006D4360">
        <w:rPr>
          <w:rFonts w:ascii="Arial" w:hAnsi="Arial" w:cs="Arial"/>
          <w:sz w:val="20"/>
          <w:szCs w:val="20"/>
        </w:rPr>
        <w:t>pełną odp</w:t>
      </w:r>
      <w:r w:rsidR="00735E70" w:rsidRPr="006D4360">
        <w:rPr>
          <w:rFonts w:ascii="Arial" w:hAnsi="Arial" w:cs="Arial"/>
          <w:sz w:val="20"/>
          <w:szCs w:val="20"/>
        </w:rPr>
        <w:t>owiedzialność za</w:t>
      </w:r>
      <w:r w:rsidRPr="006D4360">
        <w:rPr>
          <w:rFonts w:ascii="Arial" w:hAnsi="Arial" w:cs="Arial"/>
          <w:sz w:val="20"/>
          <w:szCs w:val="20"/>
        </w:rPr>
        <w:t xml:space="preserve"> </w:t>
      </w:r>
      <w:r w:rsidR="004D69A2" w:rsidRPr="006D4360">
        <w:rPr>
          <w:rFonts w:ascii="Arial" w:hAnsi="Arial" w:cs="Arial"/>
          <w:sz w:val="20"/>
          <w:szCs w:val="20"/>
        </w:rPr>
        <w:t>przestrzeganie przepisów bhp, ochronę p. poż. i dozór mienia na terenie robót, jak i za wszelkie szkody powstałe w trakcie trwania robót lub mające związek z prowadzonymi robotami.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Wykonawca ponosi wyłączną odpowiedzialność za wszelkie szkody będące następstwem niewykonania lub nienależytego wykonania przedmiotu u</w:t>
      </w:r>
      <w:r w:rsidR="00764E1F" w:rsidRPr="006D4360">
        <w:rPr>
          <w:rFonts w:ascii="Arial" w:hAnsi="Arial" w:cs="Arial"/>
          <w:sz w:val="20"/>
          <w:szCs w:val="20"/>
        </w:rPr>
        <w:t>mowy, które to szkody</w:t>
      </w:r>
      <w:r w:rsidRPr="006D4360">
        <w:rPr>
          <w:rFonts w:ascii="Arial" w:hAnsi="Arial" w:cs="Arial"/>
          <w:sz w:val="20"/>
          <w:szCs w:val="20"/>
        </w:rPr>
        <w:t xml:space="preserve"> Wykonawca </w:t>
      </w:r>
      <w:r w:rsidR="00764E1F" w:rsidRPr="006D4360">
        <w:rPr>
          <w:rFonts w:ascii="Arial" w:hAnsi="Arial" w:cs="Arial"/>
          <w:sz w:val="20"/>
          <w:szCs w:val="20"/>
        </w:rPr>
        <w:t xml:space="preserve">zobowiązuje </w:t>
      </w:r>
      <w:r w:rsidR="00D7643D" w:rsidRPr="006D4360">
        <w:rPr>
          <w:rFonts w:ascii="Arial" w:hAnsi="Arial" w:cs="Arial"/>
          <w:sz w:val="20"/>
          <w:szCs w:val="20"/>
        </w:rPr>
        <w:t>się pokryć w </w:t>
      </w:r>
      <w:r w:rsidRPr="006D4360">
        <w:rPr>
          <w:rFonts w:ascii="Arial" w:hAnsi="Arial" w:cs="Arial"/>
          <w:sz w:val="20"/>
          <w:szCs w:val="20"/>
        </w:rPr>
        <w:t>pełnej wysokości. Zamawiający nie będzie ponosił odpowiedzialności za materiały i sprzęt Wyk</w:t>
      </w:r>
      <w:r w:rsidR="00BA722E" w:rsidRPr="006D4360">
        <w:rPr>
          <w:rFonts w:ascii="Arial" w:hAnsi="Arial" w:cs="Arial"/>
          <w:sz w:val="20"/>
          <w:szCs w:val="20"/>
        </w:rPr>
        <w:t xml:space="preserve">onawcy pozostawiony na terenie placu budowy lub jego </w:t>
      </w:r>
      <w:r w:rsidRPr="006D4360">
        <w:rPr>
          <w:rFonts w:ascii="Arial" w:hAnsi="Arial" w:cs="Arial"/>
          <w:sz w:val="20"/>
          <w:szCs w:val="20"/>
        </w:rPr>
        <w:t>sąsiedztwie.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</w:t>
      </w:r>
      <w:r w:rsidR="00BA722E" w:rsidRPr="006D4360">
        <w:rPr>
          <w:rFonts w:ascii="Arial" w:hAnsi="Arial" w:cs="Arial"/>
          <w:sz w:val="20"/>
          <w:szCs w:val="20"/>
        </w:rPr>
        <w:t xml:space="preserve">a obowiązany jest do </w:t>
      </w:r>
      <w:r w:rsidRPr="006D4360">
        <w:rPr>
          <w:rFonts w:ascii="Arial" w:hAnsi="Arial" w:cs="Arial"/>
          <w:sz w:val="20"/>
          <w:szCs w:val="20"/>
        </w:rPr>
        <w:t xml:space="preserve">pisemnego informowania Zamawiającego </w:t>
      </w:r>
      <w:r w:rsidR="00764E1F" w:rsidRPr="006D4360">
        <w:rPr>
          <w:rFonts w:ascii="Arial" w:hAnsi="Arial" w:cs="Arial"/>
          <w:sz w:val="20"/>
          <w:szCs w:val="20"/>
        </w:rPr>
        <w:t xml:space="preserve">(Inspektora </w:t>
      </w:r>
      <w:r w:rsidR="00DA4AF3" w:rsidRPr="006D4360">
        <w:rPr>
          <w:rFonts w:ascii="Arial" w:hAnsi="Arial" w:cs="Arial"/>
          <w:sz w:val="20"/>
          <w:szCs w:val="20"/>
        </w:rPr>
        <w:t>N</w:t>
      </w:r>
      <w:r w:rsidR="00764E1F" w:rsidRPr="006D4360">
        <w:rPr>
          <w:rFonts w:ascii="Arial" w:hAnsi="Arial" w:cs="Arial"/>
          <w:sz w:val="20"/>
          <w:szCs w:val="20"/>
        </w:rPr>
        <w:t>adzoru</w:t>
      </w:r>
      <w:r w:rsidRPr="006D4360">
        <w:rPr>
          <w:rFonts w:ascii="Arial" w:hAnsi="Arial" w:cs="Arial"/>
          <w:sz w:val="20"/>
          <w:szCs w:val="20"/>
        </w:rPr>
        <w:t xml:space="preserve">) </w:t>
      </w:r>
      <w:r w:rsidR="000B7530" w:rsidRPr="006D4360">
        <w:rPr>
          <w:rFonts w:ascii="Arial" w:hAnsi="Arial" w:cs="Arial"/>
          <w:sz w:val="20"/>
          <w:szCs w:val="20"/>
        </w:rPr>
        <w:t xml:space="preserve">                    </w:t>
      </w:r>
      <w:r w:rsidRPr="006D4360">
        <w:rPr>
          <w:rFonts w:ascii="Arial" w:hAnsi="Arial" w:cs="Arial"/>
          <w:sz w:val="20"/>
          <w:szCs w:val="20"/>
        </w:rPr>
        <w:t>o problemach techniczn</w:t>
      </w:r>
      <w:r w:rsidR="00BA722E" w:rsidRPr="006D4360">
        <w:rPr>
          <w:rFonts w:ascii="Arial" w:hAnsi="Arial" w:cs="Arial"/>
          <w:sz w:val="20"/>
          <w:szCs w:val="20"/>
        </w:rPr>
        <w:t xml:space="preserve">ych lub okolicznościach, które </w:t>
      </w:r>
      <w:r w:rsidRPr="006D4360">
        <w:rPr>
          <w:rFonts w:ascii="Arial" w:hAnsi="Arial" w:cs="Arial"/>
          <w:sz w:val="20"/>
          <w:szCs w:val="20"/>
        </w:rPr>
        <w:t xml:space="preserve">mogą wpłynąć na jakość </w:t>
      </w:r>
      <w:r w:rsidR="00764E1F" w:rsidRPr="006D4360">
        <w:rPr>
          <w:rFonts w:ascii="Arial" w:hAnsi="Arial" w:cs="Arial"/>
          <w:sz w:val="20"/>
          <w:szCs w:val="20"/>
        </w:rPr>
        <w:t>dostaw/</w:t>
      </w:r>
      <w:r w:rsidRPr="006D4360">
        <w:rPr>
          <w:rFonts w:ascii="Arial" w:hAnsi="Arial" w:cs="Arial"/>
          <w:sz w:val="20"/>
          <w:szCs w:val="20"/>
        </w:rPr>
        <w:t xml:space="preserve">robót lub termin zakończenia </w:t>
      </w:r>
      <w:r w:rsidR="00764E1F" w:rsidRPr="006D4360">
        <w:rPr>
          <w:rFonts w:ascii="Arial" w:hAnsi="Arial" w:cs="Arial"/>
          <w:sz w:val="20"/>
          <w:szCs w:val="20"/>
        </w:rPr>
        <w:t>realizacji umowy</w:t>
      </w:r>
      <w:r w:rsidRPr="006D4360">
        <w:rPr>
          <w:rFonts w:ascii="Arial" w:hAnsi="Arial" w:cs="Arial"/>
          <w:sz w:val="20"/>
          <w:szCs w:val="20"/>
        </w:rPr>
        <w:t>.</w:t>
      </w:r>
    </w:p>
    <w:p w:rsidR="004D69A2" w:rsidRPr="006D4360" w:rsidRDefault="004D69A2" w:rsidP="006D4360">
      <w:pPr>
        <w:pStyle w:val="Tekstpodstawowywcity"/>
        <w:numPr>
          <w:ilvl w:val="0"/>
          <w:numId w:val="7"/>
        </w:numPr>
        <w:tabs>
          <w:tab w:val="num" w:pos="72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Wykonawca nie może umieszczać żadnych reklam na terenie budowy bez zgody Zamawiającego</w:t>
      </w:r>
      <w:r w:rsidR="00762F4F" w:rsidRPr="006D4360">
        <w:rPr>
          <w:rFonts w:ascii="Arial" w:hAnsi="Arial" w:cs="Arial"/>
          <w:sz w:val="20"/>
          <w:szCs w:val="20"/>
        </w:rPr>
        <w:t>.</w:t>
      </w:r>
    </w:p>
    <w:p w:rsidR="00317271" w:rsidRPr="006D4360" w:rsidRDefault="00317271" w:rsidP="006D4360">
      <w:pPr>
        <w:pStyle w:val="Tekstpodstawowywcity"/>
        <w:numPr>
          <w:ilvl w:val="0"/>
          <w:numId w:val="7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Wykonawca będzie posiadał ważną polisę ubezpieczeniową w pełnym zakresie od odpowiedzialności cywilnej za szkody wyrządzone osobom trzecim w związku z prowadzoną działalnością gospodarczą na kwotę nie mniejszą niż </w:t>
      </w:r>
      <w:r w:rsidRPr="006D4360">
        <w:rPr>
          <w:rFonts w:ascii="Arial" w:hAnsi="Arial" w:cs="Arial"/>
          <w:b/>
          <w:sz w:val="20"/>
          <w:szCs w:val="20"/>
        </w:rPr>
        <w:t>50 000,00</w:t>
      </w:r>
      <w:r w:rsidRPr="006D4360">
        <w:rPr>
          <w:rFonts w:ascii="Arial" w:hAnsi="Arial" w:cs="Arial"/>
          <w:sz w:val="20"/>
          <w:szCs w:val="20"/>
        </w:rPr>
        <w:t> zł. przez cały okres realizacji zadania.</w:t>
      </w:r>
    </w:p>
    <w:p w:rsidR="00FE0F3F" w:rsidRPr="006D4360" w:rsidRDefault="00FE0F3F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</w:p>
    <w:p w:rsidR="004D69A2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4</w:t>
      </w:r>
    </w:p>
    <w:p w:rsidR="004D69A2" w:rsidRPr="006D4360" w:rsidRDefault="004D69A2" w:rsidP="006D436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Podwykonawcy</w:t>
      </w:r>
    </w:p>
    <w:p w:rsidR="00A27BFA" w:rsidRPr="006D4360" w:rsidRDefault="00A27BFA" w:rsidP="006D436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1B3536" w:rsidP="006D4360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2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.......................................................................................................................</w:t>
      </w:r>
      <w:r w:rsidR="00DC2B51" w:rsidRPr="006D4360">
        <w:rPr>
          <w:rFonts w:ascii="Arial" w:hAnsi="Arial" w:cs="Arial"/>
          <w:sz w:val="20"/>
          <w:szCs w:val="22"/>
        </w:rPr>
        <w:t xml:space="preserve">................... </w:t>
      </w:r>
    </w:p>
    <w:p w:rsidR="004D69A2" w:rsidRPr="006D4360" w:rsidRDefault="004D69A2" w:rsidP="006D4360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Wykonawca ponosi odpowiedzialność za wszelkie zachowania </w:t>
      </w:r>
      <w:r w:rsidR="00BA722E" w:rsidRPr="006D4360">
        <w:rPr>
          <w:rFonts w:ascii="Arial" w:hAnsi="Arial" w:cs="Arial"/>
          <w:sz w:val="20"/>
          <w:szCs w:val="22"/>
        </w:rPr>
        <w:t>osób trzecich</w:t>
      </w:r>
      <w:r w:rsidRPr="006D4360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4D69A2" w:rsidRPr="006D4360" w:rsidRDefault="004D69A2" w:rsidP="006D4360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 przypadku zmiany lub rezygnacji z Podwykonawcy, a jest to podmiot, na którego zasoby powoływał się Wykonawca na zasadach określonych w art. 22 a p.z.p. w celu wykazania spełniania warunków udziału w postępowaniu, o których mowa w art. 22 ust. 1 p.z.p., Wykonawca jest zobowiązany wykazać Zamawiającemu, iż proponowany Podwykonawca lub Wykonawca samodzielnie spełnia je </w:t>
      </w:r>
      <w:r w:rsidR="00BA722E" w:rsidRPr="006D4360">
        <w:rPr>
          <w:rFonts w:ascii="Arial" w:hAnsi="Arial" w:cs="Arial"/>
          <w:sz w:val="20"/>
          <w:szCs w:val="22"/>
        </w:rPr>
        <w:t>w </w:t>
      </w:r>
      <w:r w:rsidRPr="006D4360">
        <w:rPr>
          <w:rFonts w:ascii="Arial" w:hAnsi="Arial" w:cs="Arial"/>
          <w:sz w:val="20"/>
          <w:szCs w:val="22"/>
        </w:rPr>
        <w:t>stopniu nie mniejszym niż wymagany w trakcie postępowania o udzielenie zamówienia.</w:t>
      </w:r>
    </w:p>
    <w:p w:rsidR="004D69A2" w:rsidRPr="006D4360" w:rsidRDefault="004D69A2" w:rsidP="006D436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Powierzenie przez Wykonawcę wykonania części umowy Podwykonawcy lub dalszemu Podwykonawcy </w:t>
      </w:r>
      <w:r w:rsidR="0010701A" w:rsidRPr="006D4360">
        <w:rPr>
          <w:rFonts w:ascii="Arial" w:hAnsi="Arial" w:cs="Arial"/>
          <w:sz w:val="20"/>
          <w:szCs w:val="20"/>
        </w:rPr>
        <w:t xml:space="preserve">w zakresie robót budowlanych </w:t>
      </w:r>
      <w:r w:rsidRPr="006D4360">
        <w:rPr>
          <w:rFonts w:ascii="Arial" w:hAnsi="Arial" w:cs="Arial"/>
          <w:sz w:val="20"/>
          <w:szCs w:val="20"/>
        </w:rPr>
        <w:t xml:space="preserve">nastąpi zgodnie z art. 647 </w:t>
      </w:r>
      <w:r w:rsidRPr="006D4360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6D4360">
        <w:rPr>
          <w:rFonts w:ascii="Arial" w:hAnsi="Arial" w:cs="Arial"/>
          <w:sz w:val="20"/>
          <w:szCs w:val="20"/>
        </w:rPr>
        <w:t xml:space="preserve">Kodeksu Cywilnego </w:t>
      </w:r>
      <w:r w:rsidRPr="006D4360">
        <w:rPr>
          <w:rFonts w:ascii="Arial" w:hAnsi="Arial" w:cs="Arial"/>
          <w:bCs/>
          <w:sz w:val="20"/>
          <w:szCs w:val="20"/>
        </w:rPr>
        <w:t>§ 1-4.</w:t>
      </w:r>
    </w:p>
    <w:p w:rsidR="00C30EEB" w:rsidRPr="006D4360" w:rsidRDefault="00866333" w:rsidP="006D436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 celu uzyskania </w:t>
      </w:r>
      <w:r w:rsidR="0010701A" w:rsidRPr="006D4360">
        <w:rPr>
          <w:rFonts w:ascii="Arial" w:hAnsi="Arial" w:cs="Arial"/>
          <w:sz w:val="20"/>
          <w:szCs w:val="22"/>
        </w:rPr>
        <w:t xml:space="preserve">zgody Zamawiającego </w:t>
      </w:r>
      <w:r w:rsidRPr="006D4360">
        <w:rPr>
          <w:rFonts w:ascii="Arial" w:hAnsi="Arial" w:cs="Arial"/>
          <w:sz w:val="20"/>
          <w:szCs w:val="22"/>
        </w:rPr>
        <w:t xml:space="preserve">na wykonanie </w:t>
      </w:r>
      <w:r w:rsidR="009A29CE" w:rsidRPr="006D4360">
        <w:rPr>
          <w:rFonts w:ascii="Arial" w:hAnsi="Arial" w:cs="Arial"/>
          <w:sz w:val="20"/>
          <w:szCs w:val="22"/>
        </w:rPr>
        <w:t xml:space="preserve">przedmiotu </w:t>
      </w:r>
      <w:r w:rsidRPr="006D4360">
        <w:rPr>
          <w:rFonts w:ascii="Arial" w:hAnsi="Arial" w:cs="Arial"/>
          <w:sz w:val="20"/>
          <w:szCs w:val="22"/>
        </w:rPr>
        <w:t>umowy przy pomocy osób trzecich Wykonawca jest obowiązany przedłożyć Zamawiającemu</w:t>
      </w:r>
      <w:r w:rsidR="00C30EEB" w:rsidRPr="006D4360">
        <w:rPr>
          <w:rFonts w:ascii="Arial" w:hAnsi="Arial" w:cs="Arial"/>
          <w:sz w:val="20"/>
          <w:szCs w:val="22"/>
        </w:rPr>
        <w:t>:</w:t>
      </w:r>
    </w:p>
    <w:p w:rsidR="00C30EEB" w:rsidRPr="006D4360" w:rsidRDefault="00C30EEB" w:rsidP="001116CD">
      <w:pPr>
        <w:pStyle w:val="Tekstpodstawowywcity"/>
        <w:numPr>
          <w:ilvl w:val="0"/>
          <w:numId w:val="35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bCs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Projekt umowy między Wykonawcą a Podwykonawcą lub Podwykonawcą a dalszym Podwykonawcą, którego zapisy nie mogą naruszać postanowień umowy zawartej między Wykonawcą a Zamawiającym. Zamawiający, w terminie dwóch tygodni od momentu przedłożenia zgłasza pisemne zastrzeżenia do projektu umowy o podwykonawstwo. </w:t>
      </w:r>
      <w:r w:rsidRPr="006D4360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 akceptację projektu umowy przez Zamawiającego.</w:t>
      </w:r>
    </w:p>
    <w:p w:rsidR="00C30EEB" w:rsidRPr="006D4360" w:rsidRDefault="00C30EEB" w:rsidP="001116CD">
      <w:pPr>
        <w:pStyle w:val="Tekstpodstawowywcity"/>
        <w:numPr>
          <w:ilvl w:val="0"/>
          <w:numId w:val="35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Zakres powierzony Podwykonawcy lub dalszemu Podwykonawcy opisany jednoznacznie wyciągiem z dokumentacji projektowej i pozycjami przedmiarowymi w odniesieniu do pozycji kosztorysu ofertowego Wykonawcy.</w:t>
      </w:r>
    </w:p>
    <w:p w:rsidR="00C30EEB" w:rsidRPr="006D4360" w:rsidRDefault="00C30EEB" w:rsidP="001116CD">
      <w:pPr>
        <w:pStyle w:val="Tekstpodstawowywcity"/>
        <w:numPr>
          <w:ilvl w:val="0"/>
          <w:numId w:val="35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Umowę przelewu wierzytelności pieniężnej w części należnej Podwykonawcy lub dalszemu Podwykonawcy, zawartą między Wykonawcą a Podwykonawcą, a w przypadku dalszego Podwykonawcy dodatkowo umowę zawartą pomiędzy Podwykonawcą i dalszym Podwykonawcą.</w:t>
      </w:r>
    </w:p>
    <w:p w:rsidR="00866333" w:rsidRPr="006D4360" w:rsidRDefault="00C30EEB" w:rsidP="001116CD">
      <w:pPr>
        <w:pStyle w:val="Tekstpodstawowywcity"/>
        <w:numPr>
          <w:ilvl w:val="0"/>
          <w:numId w:val="35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Oświadczenie, o którym mowa w art. 25a ustawy p.zp. lub oświadczenia lub dokumenty potwierdzające brak podstaw wykluczenia wobec tego Podwykonawcy ( zgodnie z art. 36 ba ustawy p.z.p.).</w:t>
      </w:r>
    </w:p>
    <w:p w:rsidR="004D69A2" w:rsidRPr="006D4360" w:rsidRDefault="0010701A" w:rsidP="006D436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Niezgłoszenie przez Zamawiającego pisemnego sprzeciwu do przedłożone</w:t>
      </w:r>
      <w:r w:rsidR="00BE655E" w:rsidRPr="006D4360">
        <w:rPr>
          <w:rFonts w:ascii="Arial" w:hAnsi="Arial" w:cs="Arial"/>
          <w:sz w:val="20"/>
          <w:szCs w:val="20"/>
        </w:rPr>
        <w:t>go projektu</w:t>
      </w:r>
      <w:r w:rsidRPr="006D4360">
        <w:rPr>
          <w:rFonts w:ascii="Arial" w:hAnsi="Arial" w:cs="Arial"/>
          <w:sz w:val="20"/>
          <w:szCs w:val="20"/>
        </w:rPr>
        <w:t xml:space="preserve"> umowy o podwykonawstwo w terminie 14 dni od daty jej przedłożenia do Wydziału </w:t>
      </w:r>
      <w:r w:rsidR="00205576" w:rsidRPr="006D4360">
        <w:rPr>
          <w:rFonts w:ascii="Arial" w:hAnsi="Arial" w:cs="Arial"/>
          <w:sz w:val="20"/>
          <w:szCs w:val="20"/>
        </w:rPr>
        <w:t>Infrastruktury Komunalnej</w:t>
      </w:r>
      <w:r w:rsidR="00436B5A" w:rsidRPr="006D4360">
        <w:rPr>
          <w:rFonts w:ascii="Arial" w:hAnsi="Arial" w:cs="Arial"/>
          <w:sz w:val="20"/>
          <w:szCs w:val="20"/>
        </w:rPr>
        <w:t xml:space="preserve"> uważa się za akceptację umowy przez Zamawiającego.</w:t>
      </w:r>
    </w:p>
    <w:p w:rsidR="00A27BFA" w:rsidRPr="006D4360" w:rsidRDefault="004D69A2" w:rsidP="006D436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60" w:right="22"/>
        <w:jc w:val="both"/>
        <w:rPr>
          <w:rFonts w:ascii="Arial" w:hAnsi="Arial" w:cs="Arial"/>
          <w:strike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Warunkiem dopuszczenia Podwykonawcy lub dalszego Podwykonawcy do realizacji </w:t>
      </w:r>
      <w:r w:rsidR="009A29CE" w:rsidRPr="006D4360">
        <w:rPr>
          <w:rFonts w:ascii="Arial" w:hAnsi="Arial" w:cs="Arial"/>
          <w:sz w:val="20"/>
          <w:szCs w:val="20"/>
        </w:rPr>
        <w:t xml:space="preserve">przedmiotu niniejszej </w:t>
      </w:r>
      <w:r w:rsidRPr="006D4360">
        <w:rPr>
          <w:rFonts w:ascii="Arial" w:hAnsi="Arial" w:cs="Arial"/>
          <w:sz w:val="20"/>
          <w:szCs w:val="20"/>
        </w:rPr>
        <w:t>umowy jest przekazanie Zamawiającemu poświadczonej za zgodność z oryginałem kopii zawartej</w:t>
      </w:r>
      <w:r w:rsidRPr="006D4360">
        <w:rPr>
          <w:rFonts w:ascii="Arial" w:hAnsi="Arial" w:cs="Arial"/>
        </w:rPr>
        <w:t xml:space="preserve"> </w:t>
      </w:r>
      <w:r w:rsidRPr="006D4360">
        <w:rPr>
          <w:rFonts w:ascii="Arial" w:hAnsi="Arial" w:cs="Arial"/>
          <w:sz w:val="20"/>
          <w:szCs w:val="20"/>
        </w:rPr>
        <w:t>umowy o </w:t>
      </w:r>
      <w:r w:rsidR="006A7F6C" w:rsidRPr="006D4360">
        <w:rPr>
          <w:rFonts w:ascii="Arial" w:hAnsi="Arial" w:cs="Arial"/>
          <w:sz w:val="20"/>
          <w:szCs w:val="20"/>
        </w:rPr>
        <w:t>podwykonawstwo (</w:t>
      </w:r>
      <w:r w:rsidRPr="006D4360">
        <w:rPr>
          <w:rFonts w:ascii="Arial" w:hAnsi="Arial" w:cs="Arial"/>
          <w:sz w:val="20"/>
          <w:szCs w:val="20"/>
        </w:rPr>
        <w:t xml:space="preserve">zgodnej z zatwierdzonym przez Zamawiającego projektem umowy), której przedmiotem są </w:t>
      </w:r>
      <w:r w:rsidR="0010701A" w:rsidRPr="006D4360">
        <w:rPr>
          <w:rFonts w:ascii="Arial" w:hAnsi="Arial" w:cs="Arial"/>
          <w:sz w:val="20"/>
          <w:szCs w:val="20"/>
        </w:rPr>
        <w:t xml:space="preserve">dostawy lub </w:t>
      </w:r>
      <w:r w:rsidRPr="006D4360">
        <w:rPr>
          <w:rFonts w:ascii="Arial" w:hAnsi="Arial" w:cs="Arial"/>
          <w:sz w:val="20"/>
          <w:szCs w:val="20"/>
        </w:rPr>
        <w:t>roboty budowlane</w:t>
      </w:r>
      <w:r w:rsidR="00866333" w:rsidRPr="006D4360">
        <w:rPr>
          <w:rFonts w:ascii="Arial" w:hAnsi="Arial" w:cs="Arial"/>
          <w:sz w:val="20"/>
          <w:szCs w:val="20"/>
        </w:rPr>
        <w:t xml:space="preserve"> </w:t>
      </w:r>
      <w:r w:rsidR="006A7F6C" w:rsidRPr="006D4360">
        <w:rPr>
          <w:rFonts w:ascii="Arial" w:hAnsi="Arial" w:cs="Arial"/>
          <w:sz w:val="20"/>
          <w:szCs w:val="20"/>
        </w:rPr>
        <w:t xml:space="preserve">w terminie 7 dni od dnia </w:t>
      </w:r>
      <w:r w:rsidRPr="006D4360">
        <w:rPr>
          <w:rFonts w:ascii="Arial" w:hAnsi="Arial" w:cs="Arial"/>
          <w:sz w:val="20"/>
          <w:szCs w:val="20"/>
        </w:rPr>
        <w:t>jej zawarci</w:t>
      </w:r>
      <w:r w:rsidR="007013F3" w:rsidRPr="006D4360">
        <w:rPr>
          <w:rFonts w:ascii="Arial" w:hAnsi="Arial" w:cs="Arial"/>
          <w:sz w:val="20"/>
          <w:szCs w:val="20"/>
        </w:rPr>
        <w:t>a.</w:t>
      </w:r>
    </w:p>
    <w:p w:rsidR="00A27BFA" w:rsidRPr="006D4360" w:rsidRDefault="004D69A2" w:rsidP="006D436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Zamawiający, może żądać od Wykonawcy zmiany lub odsunięcia Podwykonawcy lub dalszego Podwykonawcy od wykonywania świadczeń w zakresie realizacji przedmiotu Umowy, jeżeli sprzęt </w:t>
      </w:r>
    </w:p>
    <w:p w:rsidR="00DA373A" w:rsidRPr="006D4360" w:rsidRDefault="004D69A2" w:rsidP="006D4360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budowlanych, </w:t>
      </w:r>
    </w:p>
    <w:p w:rsidR="00DA373A" w:rsidRPr="006D4360" w:rsidRDefault="004D69A2" w:rsidP="006D4360">
      <w:pPr>
        <w:pStyle w:val="Tekstpodstawowywcity"/>
        <w:ind w:left="357" w:right="2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dostaw lub usług lub dotrzymania terminów realizacji tych robót . Wykonawca, Podwykonawca lub dalszy Podwykonawca niezwłocznie usunie na żądanie Zamawia</w:t>
      </w:r>
      <w:r w:rsidR="007013F3" w:rsidRPr="006D4360">
        <w:rPr>
          <w:rFonts w:ascii="Arial" w:hAnsi="Arial" w:cs="Arial"/>
          <w:sz w:val="20"/>
          <w:szCs w:val="20"/>
        </w:rPr>
        <w:t xml:space="preserve">jącego Podwykonawcę lub dalszego </w:t>
      </w:r>
      <w:r w:rsidRPr="006D4360">
        <w:rPr>
          <w:rFonts w:ascii="Arial" w:hAnsi="Arial" w:cs="Arial"/>
          <w:sz w:val="20"/>
          <w:szCs w:val="20"/>
        </w:rPr>
        <w:t>Podwykonawcę z terenu budowy, jeżeli działania Podwykonawc</w:t>
      </w:r>
      <w:r w:rsidR="007013F3" w:rsidRPr="006D4360">
        <w:rPr>
          <w:rFonts w:ascii="Arial" w:hAnsi="Arial" w:cs="Arial"/>
          <w:sz w:val="20"/>
          <w:szCs w:val="20"/>
        </w:rPr>
        <w:t>y lub dalszego Podwykonawcy na t</w:t>
      </w:r>
      <w:r w:rsidRPr="006D4360">
        <w:rPr>
          <w:rFonts w:ascii="Arial" w:hAnsi="Arial" w:cs="Arial"/>
          <w:sz w:val="20"/>
          <w:szCs w:val="20"/>
        </w:rPr>
        <w:t>erenie budowy naruszają postanowienia niniejszej Umowy.</w:t>
      </w:r>
    </w:p>
    <w:p w:rsidR="00FE0F3F" w:rsidRPr="006D4360" w:rsidRDefault="00FE0F3F" w:rsidP="006D4360">
      <w:pPr>
        <w:pStyle w:val="Tekstpodstawowywcity"/>
        <w:ind w:left="0" w:right="23"/>
        <w:jc w:val="both"/>
        <w:rPr>
          <w:rFonts w:ascii="Arial" w:hAnsi="Arial" w:cs="Arial"/>
          <w:sz w:val="20"/>
          <w:szCs w:val="20"/>
        </w:rPr>
      </w:pPr>
    </w:p>
    <w:p w:rsidR="004D69A2" w:rsidRPr="006D4360" w:rsidRDefault="004D69A2" w:rsidP="006D4360">
      <w:pPr>
        <w:pStyle w:val="Tekstpodstawowywcity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5</w:t>
      </w:r>
    </w:p>
    <w:p w:rsidR="004D69A2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DA373A" w:rsidRPr="006D4360" w:rsidRDefault="00DA373A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6D4360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trike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Zamawiający zobowiązuje się przekazać Wykonawcy teren budowy w terminie do 14 dni kalend</w:t>
      </w:r>
      <w:r w:rsidR="004E6D31" w:rsidRPr="006D4360">
        <w:rPr>
          <w:rFonts w:ascii="Arial" w:hAnsi="Arial" w:cs="Arial"/>
          <w:sz w:val="20"/>
          <w:szCs w:val="22"/>
        </w:rPr>
        <w:t>arzowych od daty zawarcia umowy</w:t>
      </w:r>
      <w:r w:rsidR="004B1926" w:rsidRPr="006D4360">
        <w:rPr>
          <w:rFonts w:ascii="Arial" w:hAnsi="Arial" w:cs="Arial"/>
          <w:sz w:val="20"/>
          <w:szCs w:val="22"/>
        </w:rPr>
        <w:t>.</w:t>
      </w:r>
    </w:p>
    <w:p w:rsidR="004D69A2" w:rsidRPr="006D4360" w:rsidRDefault="004D69A2" w:rsidP="006D4360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ma obowiązek zawiadomić Zamawiającego o wszelkich zastrzeżeniach dotyczących dokumentacji projektowej i technicznej l</w:t>
      </w:r>
      <w:r w:rsidR="004E6D31" w:rsidRPr="006D4360">
        <w:rPr>
          <w:rFonts w:ascii="Arial" w:hAnsi="Arial" w:cs="Arial"/>
          <w:sz w:val="20"/>
          <w:szCs w:val="22"/>
        </w:rPr>
        <w:t>u</w:t>
      </w:r>
      <w:r w:rsidR="00005994" w:rsidRPr="006D4360">
        <w:rPr>
          <w:rFonts w:ascii="Arial" w:hAnsi="Arial" w:cs="Arial"/>
          <w:sz w:val="20"/>
          <w:szCs w:val="22"/>
        </w:rPr>
        <w:t>b terenu budowy w terminie do 14</w:t>
      </w:r>
      <w:r w:rsidRPr="006D4360">
        <w:rPr>
          <w:rFonts w:ascii="Arial" w:hAnsi="Arial" w:cs="Arial"/>
          <w:sz w:val="20"/>
          <w:szCs w:val="22"/>
        </w:rPr>
        <w:t xml:space="preserve"> dni od </w:t>
      </w:r>
      <w:r w:rsidR="004E6D31" w:rsidRPr="006D4360">
        <w:rPr>
          <w:rFonts w:ascii="Arial" w:hAnsi="Arial" w:cs="Arial"/>
          <w:sz w:val="20"/>
          <w:szCs w:val="22"/>
        </w:rPr>
        <w:t>daty podpisania umowy</w:t>
      </w:r>
      <w:r w:rsidRPr="006D4360">
        <w:rPr>
          <w:rFonts w:ascii="Arial" w:hAnsi="Arial" w:cs="Arial"/>
          <w:sz w:val="20"/>
          <w:szCs w:val="22"/>
        </w:rPr>
        <w:t xml:space="preserve">. </w:t>
      </w:r>
    </w:p>
    <w:p w:rsidR="004D69A2" w:rsidRPr="006D4360" w:rsidRDefault="004D69A2" w:rsidP="006D4360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Rozpoczęcie wykonywan</w:t>
      </w:r>
      <w:r w:rsidR="00866333" w:rsidRPr="006D4360">
        <w:rPr>
          <w:rFonts w:ascii="Arial" w:hAnsi="Arial" w:cs="Arial"/>
          <w:sz w:val="20"/>
          <w:szCs w:val="22"/>
        </w:rPr>
        <w:t xml:space="preserve">ia przedmiotu umowy nastąpi do </w:t>
      </w:r>
      <w:r w:rsidRPr="006D4360">
        <w:rPr>
          <w:rFonts w:ascii="Arial" w:hAnsi="Arial" w:cs="Arial"/>
          <w:sz w:val="20"/>
          <w:szCs w:val="22"/>
        </w:rPr>
        <w:t>7 dni kalendarzowych po przekazaniu terenu budowy.</w:t>
      </w:r>
    </w:p>
    <w:p w:rsidR="004D69A2" w:rsidRPr="006D4360" w:rsidRDefault="004D69A2" w:rsidP="006D4360">
      <w:pPr>
        <w:pStyle w:val="Tekstpodstawowywcity"/>
        <w:numPr>
          <w:ilvl w:val="0"/>
          <w:numId w:val="2"/>
        </w:numPr>
        <w:ind w:right="-31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Zakończenie robót i zgłoszenie gotowości do odbioru końcowego zadania </w:t>
      </w:r>
      <w:r w:rsidRPr="006D4360">
        <w:rPr>
          <w:rFonts w:ascii="Arial" w:hAnsi="Arial" w:cs="Arial"/>
          <w:b/>
          <w:bCs/>
          <w:sz w:val="20"/>
          <w:szCs w:val="22"/>
        </w:rPr>
        <w:t xml:space="preserve">nastąpi </w:t>
      </w:r>
      <w:r w:rsidR="00563DB3" w:rsidRPr="006D4360">
        <w:rPr>
          <w:rFonts w:ascii="Arial" w:hAnsi="Arial" w:cs="Arial"/>
          <w:b/>
          <w:bCs/>
          <w:sz w:val="20"/>
          <w:szCs w:val="22"/>
        </w:rPr>
        <w:t xml:space="preserve">w terminie                             </w:t>
      </w:r>
      <w:r w:rsidR="00563DB3" w:rsidRPr="006D4360">
        <w:rPr>
          <w:rFonts w:ascii="Arial" w:hAnsi="Arial" w:cs="Arial"/>
          <w:sz w:val="20"/>
          <w:szCs w:val="22"/>
        </w:rPr>
        <w:t xml:space="preserve"> </w:t>
      </w:r>
      <w:r w:rsidR="006776A4" w:rsidRPr="006D4360">
        <w:rPr>
          <w:rFonts w:ascii="Arial" w:hAnsi="Arial" w:cs="Arial"/>
          <w:b/>
          <w:sz w:val="20"/>
          <w:szCs w:val="22"/>
        </w:rPr>
        <w:t xml:space="preserve">do </w:t>
      </w:r>
      <w:r w:rsidR="00F2212D" w:rsidRPr="006D4360">
        <w:rPr>
          <w:rFonts w:ascii="Arial" w:hAnsi="Arial" w:cs="Arial"/>
          <w:b/>
          <w:sz w:val="20"/>
          <w:szCs w:val="22"/>
        </w:rPr>
        <w:t>30.04.2021r.</w:t>
      </w:r>
    </w:p>
    <w:p w:rsidR="004D69A2" w:rsidRPr="006D4360" w:rsidRDefault="004D69A2" w:rsidP="006D4360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 dni kalendarzowych od daty otrzymania pisemnego zgłoszenia Wykonawcy gotowości do odbioru i potwierdzonej przez inspektora nadzoru. </w:t>
      </w:r>
    </w:p>
    <w:p w:rsidR="004D69A2" w:rsidRPr="006D4360" w:rsidRDefault="004D69A2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Skład komisji odbiorowej zostanie podany kierownikowi </w:t>
      </w:r>
      <w:r w:rsidR="00866333" w:rsidRPr="006D4360">
        <w:rPr>
          <w:rFonts w:ascii="Arial" w:hAnsi="Arial" w:cs="Arial"/>
          <w:sz w:val="20"/>
          <w:szCs w:val="22"/>
        </w:rPr>
        <w:t xml:space="preserve">robót </w:t>
      </w:r>
      <w:r w:rsidRPr="006D4360">
        <w:rPr>
          <w:rFonts w:ascii="Arial" w:hAnsi="Arial" w:cs="Arial"/>
          <w:sz w:val="20"/>
          <w:szCs w:val="22"/>
        </w:rPr>
        <w:t>przed rozpoczęciem czynności odbiorowych.</w:t>
      </w:r>
    </w:p>
    <w:p w:rsidR="004D69A2" w:rsidRPr="006D4360" w:rsidRDefault="004D69A2" w:rsidP="006D4360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Zamawiający zobowiązany jest do dokonania lub odmowy dokonania odbioru końcowego w terminie do 15 dni od dnia rozpoczęcia odbioru.</w:t>
      </w:r>
    </w:p>
    <w:p w:rsidR="00DA373A" w:rsidRPr="006D4360" w:rsidRDefault="00251E82" w:rsidP="006D4360">
      <w:pPr>
        <w:pStyle w:val="Tekstpodstawowywcity"/>
        <w:numPr>
          <w:ilvl w:val="0"/>
          <w:numId w:val="2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Opóźnienie</w:t>
      </w:r>
      <w:r w:rsidR="003E7AA5" w:rsidRPr="006D4360">
        <w:rPr>
          <w:rFonts w:ascii="Arial" w:hAnsi="Arial" w:cs="Arial"/>
          <w:sz w:val="20"/>
          <w:szCs w:val="22"/>
        </w:rPr>
        <w:t xml:space="preserve"> realizacji</w:t>
      </w:r>
      <w:r w:rsidRPr="006D4360">
        <w:rPr>
          <w:rFonts w:ascii="Arial" w:hAnsi="Arial" w:cs="Arial"/>
          <w:sz w:val="20"/>
          <w:szCs w:val="22"/>
        </w:rPr>
        <w:t xml:space="preserve"> </w:t>
      </w:r>
      <w:r w:rsidR="007C5CD3" w:rsidRPr="006D4360">
        <w:rPr>
          <w:rFonts w:ascii="Arial" w:hAnsi="Arial" w:cs="Arial"/>
          <w:sz w:val="20"/>
          <w:szCs w:val="22"/>
        </w:rPr>
        <w:t>zadania/</w:t>
      </w:r>
      <w:r w:rsidRPr="006D4360">
        <w:rPr>
          <w:rFonts w:ascii="Arial" w:hAnsi="Arial" w:cs="Arial"/>
          <w:sz w:val="20"/>
          <w:szCs w:val="22"/>
        </w:rPr>
        <w:t>zakresu Umowy,</w:t>
      </w:r>
      <w:r w:rsidR="003E7AA5" w:rsidRPr="006D4360">
        <w:rPr>
          <w:rFonts w:ascii="Arial" w:hAnsi="Arial" w:cs="Arial"/>
          <w:sz w:val="20"/>
          <w:szCs w:val="22"/>
        </w:rPr>
        <w:t xml:space="preserve"> </w:t>
      </w:r>
      <w:r w:rsidR="00301AD4" w:rsidRPr="006D4360">
        <w:rPr>
          <w:rFonts w:ascii="Arial" w:hAnsi="Arial" w:cs="Arial"/>
          <w:sz w:val="20"/>
          <w:szCs w:val="22"/>
        </w:rPr>
        <w:t xml:space="preserve">spowodowane opóźnieniem w przekazaniu </w:t>
      </w:r>
      <w:r w:rsidR="0010701A" w:rsidRPr="006D4360">
        <w:rPr>
          <w:rFonts w:ascii="Arial" w:hAnsi="Arial" w:cs="Arial"/>
          <w:sz w:val="20"/>
          <w:szCs w:val="22"/>
        </w:rPr>
        <w:t>terenu budowy/</w:t>
      </w:r>
      <w:r w:rsidR="00301AD4" w:rsidRPr="006D4360">
        <w:rPr>
          <w:rFonts w:ascii="Arial" w:hAnsi="Arial" w:cs="Arial"/>
          <w:sz w:val="20"/>
          <w:szCs w:val="22"/>
        </w:rPr>
        <w:t>frontu robót Wykonawcy jest podstawą do zmiany terminu realizacji</w:t>
      </w:r>
      <w:r w:rsidRPr="006D4360">
        <w:rPr>
          <w:rFonts w:ascii="Arial" w:hAnsi="Arial" w:cs="Arial"/>
          <w:sz w:val="20"/>
          <w:szCs w:val="22"/>
        </w:rPr>
        <w:t xml:space="preserve"> za</w:t>
      </w:r>
      <w:r w:rsidR="007C5CD3" w:rsidRPr="006D4360">
        <w:rPr>
          <w:rFonts w:ascii="Arial" w:hAnsi="Arial" w:cs="Arial"/>
          <w:sz w:val="20"/>
          <w:szCs w:val="22"/>
        </w:rPr>
        <w:t>dania/zakresu umowy</w:t>
      </w:r>
      <w:r w:rsidRPr="006D4360">
        <w:rPr>
          <w:rFonts w:ascii="Arial" w:hAnsi="Arial" w:cs="Arial"/>
          <w:sz w:val="20"/>
          <w:szCs w:val="22"/>
        </w:rPr>
        <w:t>,</w:t>
      </w:r>
      <w:r w:rsidR="00301AD4" w:rsidRPr="006D4360">
        <w:rPr>
          <w:rFonts w:ascii="Arial" w:hAnsi="Arial" w:cs="Arial"/>
          <w:sz w:val="20"/>
          <w:szCs w:val="22"/>
        </w:rPr>
        <w:t xml:space="preserve"> ale nie stanowi podstawy do zmiany wynagrodzenia.</w:t>
      </w:r>
    </w:p>
    <w:p w:rsidR="00FE0F3F" w:rsidRDefault="00FE0F3F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2F5FB3" w:rsidRDefault="002F5FB3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2F5FB3" w:rsidRDefault="002F5FB3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2F5FB3" w:rsidRPr="006D4360" w:rsidRDefault="002F5FB3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4D69A2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6</w:t>
      </w:r>
    </w:p>
    <w:p w:rsidR="004D69A2" w:rsidRPr="006D4360" w:rsidRDefault="004D69A2" w:rsidP="006D4360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DA373A" w:rsidRPr="006D4360" w:rsidRDefault="00DA373A" w:rsidP="006D4360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Ze strony Zamawiającego osobą odpowiedzialną za realizację zadania jest </w:t>
      </w:r>
      <w:r w:rsidR="001B3536" w:rsidRPr="006D4360">
        <w:rPr>
          <w:rFonts w:ascii="Arial" w:hAnsi="Arial" w:cs="Arial"/>
          <w:sz w:val="20"/>
          <w:szCs w:val="22"/>
        </w:rPr>
        <w:t>……………………………</w:t>
      </w:r>
      <w:r w:rsidRPr="006D4360">
        <w:rPr>
          <w:rFonts w:ascii="Arial" w:hAnsi="Arial" w:cs="Arial"/>
          <w:sz w:val="20"/>
          <w:szCs w:val="22"/>
        </w:rPr>
        <w:t>.</w:t>
      </w:r>
    </w:p>
    <w:p w:rsidR="001B3536" w:rsidRPr="006D4360" w:rsidRDefault="001B3536" w:rsidP="006D4360">
      <w:pPr>
        <w:pStyle w:val="Tekstpodstawowywcity"/>
        <w:ind w:left="426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………………………………..</w:t>
      </w:r>
    </w:p>
    <w:p w:rsidR="004D69A2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na swój koszt ustanawia:</w:t>
      </w:r>
    </w:p>
    <w:p w:rsidR="004D69A2" w:rsidRPr="006D4360" w:rsidRDefault="003E7AA5" w:rsidP="006D4360">
      <w:pPr>
        <w:pStyle w:val="Tekstpodstawowywcity"/>
        <w:numPr>
          <w:ilvl w:val="1"/>
          <w:numId w:val="3"/>
        </w:numPr>
        <w:tabs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kierownika robót</w:t>
      </w:r>
      <w:r w:rsidR="004D69A2" w:rsidRPr="006D4360">
        <w:rPr>
          <w:rFonts w:ascii="Arial" w:hAnsi="Arial" w:cs="Arial"/>
          <w:sz w:val="20"/>
          <w:szCs w:val="22"/>
        </w:rPr>
        <w:t xml:space="preserve"> w osobie</w:t>
      </w:r>
      <w:r w:rsidRPr="006D4360">
        <w:rPr>
          <w:rFonts w:ascii="Arial" w:hAnsi="Arial" w:cs="Arial"/>
          <w:sz w:val="20"/>
          <w:szCs w:val="22"/>
        </w:rPr>
        <w:t xml:space="preserve">   </w:t>
      </w:r>
      <w:r w:rsidR="001B3536" w:rsidRPr="006D4360">
        <w:rPr>
          <w:rFonts w:ascii="Arial" w:hAnsi="Arial" w:cs="Arial"/>
          <w:sz w:val="20"/>
          <w:szCs w:val="22"/>
        </w:rPr>
        <w:t>…………………………………………</w:t>
      </w:r>
    </w:p>
    <w:p w:rsidR="00946EEC" w:rsidRPr="006D4360" w:rsidRDefault="004D69A2" w:rsidP="006D4360">
      <w:pPr>
        <w:pStyle w:val="Tekstpodstawowywcity"/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 którego  zachowania odpowiada na zasadach ogólnych.</w:t>
      </w:r>
    </w:p>
    <w:p w:rsidR="00C30EEB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Kierownik </w:t>
      </w:r>
      <w:r w:rsidR="005957EA" w:rsidRPr="006D4360">
        <w:rPr>
          <w:rFonts w:ascii="Arial" w:hAnsi="Arial" w:cs="Arial"/>
          <w:sz w:val="20"/>
          <w:szCs w:val="22"/>
        </w:rPr>
        <w:t>robót</w:t>
      </w:r>
      <w:r w:rsidRPr="006D4360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4D69A2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obowiązany jest zapewnić wykonanie zadania przez zespół osób o odpowiednich kwalifikacjach gwarantujący prawidłową i terminową realizację przedmiotu umowy.</w:t>
      </w:r>
    </w:p>
    <w:p w:rsidR="004D69A2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Ewentualna zmiana kierownika </w:t>
      </w:r>
      <w:r w:rsidR="005957EA" w:rsidRPr="006D4360">
        <w:rPr>
          <w:rFonts w:ascii="Arial" w:hAnsi="Arial" w:cs="Arial"/>
          <w:sz w:val="20"/>
          <w:szCs w:val="22"/>
        </w:rPr>
        <w:t xml:space="preserve">robót </w:t>
      </w:r>
      <w:r w:rsidRPr="006D4360">
        <w:rPr>
          <w:rFonts w:ascii="Arial" w:hAnsi="Arial" w:cs="Arial"/>
          <w:sz w:val="20"/>
          <w:szCs w:val="22"/>
        </w:rPr>
        <w:t xml:space="preserve"> wymaga pisemnej notyfikacji Zamawiającemu.</w:t>
      </w:r>
    </w:p>
    <w:p w:rsidR="004D69A2" w:rsidRPr="006D4360" w:rsidRDefault="009A5F6A" w:rsidP="006D4360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ind w:left="426" w:right="-73" w:hanging="426"/>
        <w:jc w:val="both"/>
        <w:rPr>
          <w:rFonts w:ascii="Arial" w:hAnsi="Arial"/>
          <w:sz w:val="20"/>
        </w:rPr>
      </w:pPr>
      <w:r w:rsidRPr="006D4360">
        <w:rPr>
          <w:rFonts w:ascii="Arial" w:hAnsi="Arial" w:cs="Arial"/>
          <w:sz w:val="20"/>
          <w:szCs w:val="22"/>
        </w:rPr>
        <w:t xml:space="preserve">Zamawiający ustanowi </w:t>
      </w:r>
      <w:bookmarkStart w:id="2" w:name="_Hlk508882657"/>
      <w:r w:rsidRPr="006D4360">
        <w:rPr>
          <w:rFonts w:ascii="Arial" w:hAnsi="Arial" w:cs="Arial"/>
          <w:sz w:val="20"/>
          <w:szCs w:val="22"/>
        </w:rPr>
        <w:t>Inspektora N</w:t>
      </w:r>
      <w:r w:rsidR="004D69A2" w:rsidRPr="006D4360">
        <w:rPr>
          <w:rFonts w:ascii="Arial" w:hAnsi="Arial" w:cs="Arial"/>
          <w:sz w:val="20"/>
          <w:szCs w:val="22"/>
        </w:rPr>
        <w:t>adzoru</w:t>
      </w:r>
      <w:bookmarkEnd w:id="2"/>
      <w:r w:rsidR="004D69A2" w:rsidRPr="006D4360">
        <w:rPr>
          <w:rFonts w:ascii="Arial" w:hAnsi="Arial" w:cs="Arial"/>
          <w:sz w:val="20"/>
          <w:szCs w:val="22"/>
        </w:rPr>
        <w:t xml:space="preserve"> i powiadomi o tym fakcie Wykonawcę na przekazaniu placu budowy</w:t>
      </w:r>
      <w:r w:rsidR="00301AD4" w:rsidRPr="006D4360">
        <w:rPr>
          <w:rFonts w:ascii="Arial" w:hAnsi="Arial" w:cs="Arial"/>
          <w:sz w:val="20"/>
          <w:szCs w:val="22"/>
        </w:rPr>
        <w:t>/frontu robót</w:t>
      </w:r>
      <w:r w:rsidR="004D69A2" w:rsidRPr="006D4360">
        <w:rPr>
          <w:rFonts w:ascii="Arial" w:hAnsi="Arial" w:cs="Arial"/>
          <w:sz w:val="20"/>
          <w:szCs w:val="22"/>
        </w:rPr>
        <w:t>.</w:t>
      </w:r>
    </w:p>
    <w:p w:rsidR="004D69A2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Zamawiając</w:t>
      </w:r>
      <w:r w:rsidR="009A5F6A" w:rsidRPr="006D4360">
        <w:rPr>
          <w:rFonts w:ascii="Arial" w:hAnsi="Arial" w:cs="Arial"/>
          <w:sz w:val="20"/>
          <w:szCs w:val="22"/>
        </w:rPr>
        <w:t>y zastrzega sobie prawo zmiany I</w:t>
      </w:r>
      <w:r w:rsidRPr="006D4360">
        <w:rPr>
          <w:rFonts w:ascii="Arial" w:hAnsi="Arial" w:cs="Arial"/>
          <w:sz w:val="20"/>
          <w:szCs w:val="22"/>
        </w:rPr>
        <w:t xml:space="preserve">nspektora </w:t>
      </w:r>
      <w:r w:rsidR="009A5F6A" w:rsidRPr="006D4360">
        <w:rPr>
          <w:rFonts w:ascii="Arial" w:hAnsi="Arial" w:cs="Arial"/>
          <w:sz w:val="20"/>
          <w:szCs w:val="22"/>
        </w:rPr>
        <w:t>N</w:t>
      </w:r>
      <w:r w:rsidRPr="006D4360">
        <w:rPr>
          <w:rFonts w:ascii="Arial" w:hAnsi="Arial" w:cs="Arial"/>
          <w:sz w:val="20"/>
          <w:szCs w:val="22"/>
        </w:rPr>
        <w:t>adzoru i zobowiązuje się do niezwłocznego powiadomienia o tym Wykonawcę</w:t>
      </w:r>
    </w:p>
    <w:p w:rsidR="004D69A2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Inspektor </w:t>
      </w:r>
      <w:r w:rsidR="009A5F6A" w:rsidRPr="006D4360">
        <w:rPr>
          <w:rFonts w:ascii="Arial" w:hAnsi="Arial" w:cs="Arial"/>
          <w:sz w:val="20"/>
          <w:szCs w:val="22"/>
        </w:rPr>
        <w:t>N</w:t>
      </w:r>
      <w:r w:rsidRPr="006D4360">
        <w:rPr>
          <w:rFonts w:ascii="Arial" w:hAnsi="Arial" w:cs="Arial"/>
          <w:sz w:val="20"/>
          <w:szCs w:val="22"/>
        </w:rPr>
        <w:t>adzoru reprezentuje Zamawiającego wobec Wykonawcy działając w imieniu i na rachunek Zamawiającego.</w:t>
      </w:r>
    </w:p>
    <w:p w:rsidR="00A27BFA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A27BFA" w:rsidRPr="006D4360" w:rsidRDefault="004D69A2" w:rsidP="006D43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Wykonawca będzie stosował się do poleceń wydawanych przez </w:t>
      </w:r>
      <w:r w:rsidR="009A5F6A" w:rsidRPr="006D4360">
        <w:rPr>
          <w:rFonts w:ascii="Arial" w:hAnsi="Arial" w:cs="Arial"/>
          <w:sz w:val="20"/>
          <w:szCs w:val="22"/>
        </w:rPr>
        <w:t>Zamawiającego lub reprezentującego</w:t>
      </w:r>
      <w:r w:rsidRPr="006D4360">
        <w:rPr>
          <w:rFonts w:ascii="Arial" w:hAnsi="Arial" w:cs="Arial"/>
          <w:sz w:val="20"/>
          <w:szCs w:val="22"/>
        </w:rPr>
        <w:t xml:space="preserve"> </w:t>
      </w:r>
      <w:r w:rsidR="009A5F6A" w:rsidRPr="006D4360">
        <w:rPr>
          <w:rFonts w:ascii="Arial" w:hAnsi="Arial" w:cs="Arial"/>
          <w:sz w:val="20"/>
          <w:szCs w:val="22"/>
        </w:rPr>
        <w:t xml:space="preserve"> Inspektora Nadzoru</w:t>
      </w:r>
      <w:r w:rsidRPr="006D4360">
        <w:rPr>
          <w:rFonts w:ascii="Arial" w:hAnsi="Arial" w:cs="Arial"/>
          <w:sz w:val="20"/>
          <w:szCs w:val="22"/>
        </w:rPr>
        <w:t xml:space="preserve"> </w:t>
      </w:r>
      <w:r w:rsidR="009A5F6A" w:rsidRPr="006D4360">
        <w:rPr>
          <w:rFonts w:ascii="Arial" w:hAnsi="Arial" w:cs="Arial"/>
          <w:sz w:val="20"/>
          <w:szCs w:val="22"/>
        </w:rPr>
        <w:t xml:space="preserve">w </w:t>
      </w:r>
      <w:r w:rsidRPr="006D4360">
        <w:rPr>
          <w:rFonts w:ascii="Arial" w:hAnsi="Arial" w:cs="Arial"/>
          <w:sz w:val="20"/>
          <w:szCs w:val="22"/>
        </w:rPr>
        <w:t>odniesieniu do robót</w:t>
      </w:r>
      <w:r w:rsidR="00301AD4" w:rsidRPr="006D4360">
        <w:rPr>
          <w:rFonts w:ascii="Arial" w:hAnsi="Arial" w:cs="Arial"/>
          <w:sz w:val="20"/>
          <w:szCs w:val="22"/>
        </w:rPr>
        <w:t xml:space="preserve"> i dostaw</w:t>
      </w:r>
      <w:r w:rsidRPr="006D4360">
        <w:rPr>
          <w:rFonts w:ascii="Arial" w:hAnsi="Arial" w:cs="Arial"/>
          <w:sz w:val="20"/>
          <w:szCs w:val="22"/>
        </w:rPr>
        <w:t>, włącznie z zawieszeniem wszystkich lub części robót</w:t>
      </w:r>
      <w:r w:rsidR="0010701A" w:rsidRPr="006D4360">
        <w:rPr>
          <w:rFonts w:ascii="Arial" w:hAnsi="Arial" w:cs="Arial"/>
          <w:sz w:val="20"/>
          <w:szCs w:val="22"/>
        </w:rPr>
        <w:t>/dostaw</w:t>
      </w:r>
      <w:r w:rsidRPr="006D4360">
        <w:rPr>
          <w:rFonts w:ascii="Arial" w:hAnsi="Arial" w:cs="Arial"/>
          <w:sz w:val="20"/>
          <w:szCs w:val="22"/>
        </w:rPr>
        <w:t>.</w:t>
      </w:r>
    </w:p>
    <w:p w:rsidR="004D69A2" w:rsidRPr="006D4360" w:rsidRDefault="004D69A2" w:rsidP="006D4360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7</w:t>
      </w:r>
    </w:p>
    <w:p w:rsidR="004D69A2" w:rsidRPr="006D4360" w:rsidRDefault="004D69A2" w:rsidP="006D4360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Wynagrodzenie</w:t>
      </w:r>
    </w:p>
    <w:p w:rsidR="00AE3272" w:rsidRPr="006D4360" w:rsidRDefault="00AE3272" w:rsidP="006D4360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</w:p>
    <w:p w:rsidR="004D69A2" w:rsidRPr="006D4360" w:rsidRDefault="004D69A2" w:rsidP="006D436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6D4360">
        <w:rPr>
          <w:rFonts w:ascii="Arial" w:hAnsi="Arial" w:cs="Arial"/>
          <w:b/>
          <w:sz w:val="20"/>
          <w:szCs w:val="22"/>
        </w:rPr>
        <w:t xml:space="preserve">wynagrodzenie </w:t>
      </w:r>
      <w:r w:rsidR="005E12E3" w:rsidRPr="006D4360">
        <w:rPr>
          <w:rFonts w:ascii="Arial" w:hAnsi="Arial" w:cs="Arial"/>
          <w:b/>
          <w:sz w:val="20"/>
          <w:szCs w:val="22"/>
        </w:rPr>
        <w:t>ryczałtowe</w:t>
      </w:r>
      <w:r w:rsidRPr="006D4360">
        <w:rPr>
          <w:rFonts w:ascii="Arial" w:hAnsi="Arial" w:cs="Arial"/>
          <w:b/>
          <w:sz w:val="20"/>
          <w:szCs w:val="22"/>
        </w:rPr>
        <w:t xml:space="preserve"> </w:t>
      </w:r>
      <w:r w:rsidRPr="006D4360">
        <w:rPr>
          <w:rFonts w:ascii="Arial" w:hAnsi="Arial" w:cs="Arial"/>
          <w:sz w:val="20"/>
          <w:szCs w:val="22"/>
        </w:rPr>
        <w:t xml:space="preserve">za przedmiot </w:t>
      </w:r>
      <w:r w:rsidR="00335C01" w:rsidRPr="006D4360">
        <w:rPr>
          <w:rFonts w:ascii="Arial" w:hAnsi="Arial" w:cs="Arial"/>
          <w:sz w:val="20"/>
          <w:szCs w:val="22"/>
        </w:rPr>
        <w:t>umowy zgodnie</w:t>
      </w:r>
      <w:r w:rsidRPr="006D4360">
        <w:rPr>
          <w:rFonts w:ascii="Arial" w:hAnsi="Arial" w:cs="Arial"/>
          <w:sz w:val="20"/>
          <w:szCs w:val="22"/>
        </w:rPr>
        <w:t xml:space="preserve"> z kosztorysem ofertowym sporządzonym przez Wykonawcę w wysokości :</w:t>
      </w:r>
    </w:p>
    <w:p w:rsidR="00AE3272" w:rsidRPr="006D4360" w:rsidRDefault="001B3536" w:rsidP="006D4360">
      <w:pPr>
        <w:pStyle w:val="Tekstpodstawowywcity"/>
        <w:tabs>
          <w:tab w:val="num" w:pos="360"/>
          <w:tab w:val="num" w:pos="144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brutto:</w:t>
      </w:r>
      <w:r w:rsidR="0067624A" w:rsidRPr="006D4360">
        <w:rPr>
          <w:rFonts w:ascii="Arial" w:hAnsi="Arial" w:cs="Arial"/>
          <w:b/>
          <w:bCs/>
          <w:sz w:val="20"/>
          <w:szCs w:val="22"/>
        </w:rPr>
        <w:t xml:space="preserve"> </w:t>
      </w:r>
      <w:r w:rsidRPr="006D4360">
        <w:rPr>
          <w:rFonts w:ascii="Arial" w:hAnsi="Arial" w:cs="Arial"/>
          <w:b/>
          <w:bCs/>
          <w:sz w:val="20"/>
          <w:szCs w:val="22"/>
        </w:rPr>
        <w:t>............</w:t>
      </w:r>
      <w:r w:rsidR="0067624A" w:rsidRPr="006D4360">
        <w:rPr>
          <w:rFonts w:ascii="Arial" w:hAnsi="Arial" w:cs="Arial"/>
          <w:b/>
          <w:bCs/>
          <w:sz w:val="20"/>
          <w:szCs w:val="22"/>
        </w:rPr>
        <w:t xml:space="preserve">........ </w:t>
      </w:r>
      <w:r w:rsidRPr="006D4360">
        <w:rPr>
          <w:rFonts w:ascii="Arial" w:hAnsi="Arial" w:cs="Arial"/>
          <w:b/>
          <w:bCs/>
          <w:sz w:val="20"/>
          <w:szCs w:val="22"/>
        </w:rPr>
        <w:t>PLN</w:t>
      </w:r>
      <w:r w:rsidRPr="006D4360">
        <w:rPr>
          <w:rFonts w:ascii="Arial" w:hAnsi="Arial" w:cs="Arial"/>
          <w:sz w:val="20"/>
          <w:szCs w:val="22"/>
        </w:rPr>
        <w:t xml:space="preserve"> (słownie:  ………………………………………………</w:t>
      </w:r>
      <w:r w:rsidR="0067624A" w:rsidRPr="006D4360">
        <w:rPr>
          <w:rFonts w:ascii="Arial" w:hAnsi="Arial" w:cs="Arial"/>
          <w:sz w:val="20"/>
          <w:szCs w:val="22"/>
        </w:rPr>
        <w:t>………………….</w:t>
      </w:r>
      <w:r w:rsidRPr="006D4360">
        <w:rPr>
          <w:rFonts w:ascii="Arial" w:hAnsi="Arial" w:cs="Arial"/>
          <w:sz w:val="20"/>
          <w:szCs w:val="22"/>
        </w:rPr>
        <w:t>)</w:t>
      </w:r>
    </w:p>
    <w:p w:rsidR="001B3536" w:rsidRPr="006D4360" w:rsidRDefault="0067624A" w:rsidP="006D4360">
      <w:pPr>
        <w:pStyle w:val="Tekstpodstawowywcity"/>
        <w:tabs>
          <w:tab w:val="num" w:pos="36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tym: kwota  netto wynosi:</w:t>
      </w:r>
      <w:r w:rsidR="001B3536" w:rsidRPr="006D4360">
        <w:rPr>
          <w:rFonts w:ascii="Arial" w:hAnsi="Arial" w:cs="Arial"/>
          <w:sz w:val="20"/>
          <w:szCs w:val="22"/>
        </w:rPr>
        <w:t xml:space="preserve"> …………………………</w:t>
      </w:r>
      <w:r w:rsidRPr="006D4360">
        <w:rPr>
          <w:rFonts w:ascii="Arial" w:hAnsi="Arial" w:cs="Arial"/>
          <w:sz w:val="20"/>
          <w:szCs w:val="22"/>
        </w:rPr>
        <w:t xml:space="preserve"> </w:t>
      </w:r>
      <w:r w:rsidR="001B3536" w:rsidRPr="006D4360">
        <w:rPr>
          <w:rFonts w:ascii="Arial" w:hAnsi="Arial" w:cs="Arial"/>
          <w:sz w:val="20"/>
          <w:szCs w:val="22"/>
        </w:rPr>
        <w:t xml:space="preserve">PLN,  </w:t>
      </w:r>
    </w:p>
    <w:p w:rsidR="00AE3272" w:rsidRPr="006D4360" w:rsidRDefault="001B3536" w:rsidP="006D4360">
      <w:pPr>
        <w:pStyle w:val="Tekstpodstawowywcity"/>
        <w:tabs>
          <w:tab w:val="num" w:pos="360"/>
        </w:tabs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obowiązujący  VAT wynosi ………………….;......…</w:t>
      </w:r>
      <w:r w:rsidR="0067624A" w:rsidRPr="006D4360">
        <w:rPr>
          <w:rFonts w:ascii="Arial" w:hAnsi="Arial" w:cs="Arial"/>
          <w:sz w:val="20"/>
          <w:szCs w:val="22"/>
        </w:rPr>
        <w:t xml:space="preserve"> </w:t>
      </w:r>
      <w:r w:rsidRPr="006D4360">
        <w:rPr>
          <w:rFonts w:ascii="Arial" w:hAnsi="Arial" w:cs="Arial"/>
          <w:sz w:val="20"/>
          <w:szCs w:val="22"/>
        </w:rPr>
        <w:t>PLN, tj. 23 %</w:t>
      </w:r>
    </w:p>
    <w:p w:rsidR="00946EEC" w:rsidRPr="006D4360" w:rsidRDefault="004D69A2" w:rsidP="006D436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ind w:left="360" w:right="2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Kwota, o której mowa w </w:t>
      </w:r>
      <w:r w:rsidR="00DC2B51" w:rsidRPr="006D4360">
        <w:rPr>
          <w:rFonts w:ascii="Arial" w:hAnsi="Arial" w:cs="Arial"/>
          <w:sz w:val="20"/>
          <w:szCs w:val="20"/>
        </w:rPr>
        <w:t xml:space="preserve">§ 7 </w:t>
      </w:r>
      <w:r w:rsidRPr="006D4360">
        <w:rPr>
          <w:rFonts w:ascii="Arial" w:hAnsi="Arial" w:cs="Arial"/>
          <w:sz w:val="20"/>
          <w:szCs w:val="22"/>
        </w:rPr>
        <w:t xml:space="preserve">ust.1 obejmuje wszelkie koszty i czynności Wykonawcy związane z realizacją przedmiotu umowy i nie będzie podlegać waloryzacji. </w:t>
      </w:r>
    </w:p>
    <w:p w:rsidR="004D69A2" w:rsidRPr="006D4360" w:rsidRDefault="004D69A2" w:rsidP="006D436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 zakres zamówienia nie wykonany, jako zbędny, choć objęty umową, wynagrodzenie nie przysługuje.</w:t>
      </w:r>
    </w:p>
    <w:p w:rsidR="00DC2B51" w:rsidRPr="006D4360" w:rsidRDefault="004D69A2" w:rsidP="006D436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DC2B51" w:rsidRPr="006D4360" w:rsidRDefault="00DC2B51" w:rsidP="006D4360">
      <w:pPr>
        <w:pStyle w:val="Tekstpodstawowywcity"/>
        <w:ind w:left="0" w:right="22"/>
        <w:jc w:val="both"/>
        <w:rPr>
          <w:rFonts w:ascii="Arial" w:hAnsi="Arial" w:cs="Arial"/>
          <w:sz w:val="20"/>
          <w:szCs w:val="22"/>
        </w:rPr>
      </w:pPr>
    </w:p>
    <w:p w:rsidR="004D69A2" w:rsidRPr="006D4360" w:rsidRDefault="004D69A2" w:rsidP="006D4360">
      <w:pPr>
        <w:pStyle w:val="Tekstpodstawowywcity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8</w:t>
      </w:r>
    </w:p>
    <w:p w:rsidR="004D69A2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Odbiór dostawy i odbiór końcowy zadania, odbiory gwarancyjne</w:t>
      </w:r>
    </w:p>
    <w:p w:rsidR="00AE3272" w:rsidRPr="006D4360" w:rsidRDefault="00AE327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549BF" w:rsidRPr="006D4360" w:rsidRDefault="004549BF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Strony przewidują odbiór końcowy robót obejmujący cały przedmiot umowy.</w:t>
      </w:r>
    </w:p>
    <w:p w:rsidR="004D69A2" w:rsidRPr="006D4360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Przedmiotem odbioru będzie dostawa urządzeń wraz z montażem oraz towarzyszącymi robotami budowlanymi potwierdzona przez inspektora nadzoru.</w:t>
      </w:r>
      <w:r w:rsidR="003710BB" w:rsidRPr="006D4360">
        <w:rPr>
          <w:rFonts w:ascii="Arial" w:hAnsi="Arial" w:cs="Arial"/>
          <w:sz w:val="20"/>
          <w:szCs w:val="22"/>
        </w:rPr>
        <w:t xml:space="preserve"> Strony ustalają, że odbiór nastąpi jednorazowo po wykonaniu </w:t>
      </w:r>
      <w:r w:rsidR="005A39E1" w:rsidRPr="006D4360">
        <w:rPr>
          <w:rFonts w:ascii="Arial" w:hAnsi="Arial" w:cs="Arial"/>
          <w:sz w:val="20"/>
          <w:szCs w:val="22"/>
        </w:rPr>
        <w:t>przedmiotu umowy</w:t>
      </w:r>
      <w:r w:rsidR="003710BB" w:rsidRPr="006D4360">
        <w:rPr>
          <w:rFonts w:ascii="Arial" w:hAnsi="Arial" w:cs="Arial"/>
          <w:sz w:val="20"/>
          <w:szCs w:val="22"/>
        </w:rPr>
        <w:t>.</w:t>
      </w:r>
    </w:p>
    <w:p w:rsidR="004D69A2" w:rsidRPr="006D4360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protokole odbioru należy podać Wykonawcę i Podwykonawcę dostawy/robót z określeniem zakresu wykonanych przez nich dostaw/robót.</w:t>
      </w:r>
    </w:p>
    <w:p w:rsidR="004D69A2" w:rsidRPr="006D4360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 terminie zakończenia robót ulegających zakryciu lub zanikających Wykonawca każdorazowo</w:t>
      </w:r>
      <w:r w:rsidR="00B35A28" w:rsidRPr="006D4360">
        <w:rPr>
          <w:rFonts w:ascii="Arial" w:hAnsi="Arial" w:cs="Arial"/>
          <w:sz w:val="20"/>
          <w:szCs w:val="22"/>
        </w:rPr>
        <w:t xml:space="preserve"> zawiadamiał będzie Inspektora N</w:t>
      </w:r>
      <w:r w:rsidRPr="006D4360">
        <w:rPr>
          <w:rFonts w:ascii="Arial" w:hAnsi="Arial" w:cs="Arial"/>
          <w:sz w:val="20"/>
          <w:szCs w:val="22"/>
        </w:rPr>
        <w:t>adzoru z co najmniej 3 dniowym wyprzedzeniem.</w:t>
      </w:r>
    </w:p>
    <w:p w:rsidR="004D69A2" w:rsidRPr="006D4360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Ewentualne wady przedmiotu umowy wykryte w toku realizacji usuwane będą niezwłocznie, a najpóźniej w termi</w:t>
      </w:r>
      <w:r w:rsidR="00B35A28" w:rsidRPr="006D4360">
        <w:rPr>
          <w:rFonts w:ascii="Arial" w:hAnsi="Arial" w:cs="Arial"/>
          <w:sz w:val="20"/>
          <w:szCs w:val="22"/>
        </w:rPr>
        <w:t>nie ustalonym przez Inspektora N</w:t>
      </w:r>
      <w:r w:rsidRPr="006D4360">
        <w:rPr>
          <w:rFonts w:ascii="Arial" w:hAnsi="Arial" w:cs="Arial"/>
          <w:sz w:val="20"/>
          <w:szCs w:val="22"/>
        </w:rPr>
        <w:t>adzoru.</w:t>
      </w:r>
    </w:p>
    <w:p w:rsidR="004D69A2" w:rsidRPr="006D4360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Ujawnienie wady przy odbiorze przedmiotu umowy wstrzymuje podpisanie protokołu odbioru. </w:t>
      </w:r>
    </w:p>
    <w:p w:rsidR="004D69A2" w:rsidRPr="006D4360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 Zamawiający ma prawo polecić Wykonawcy dokonanie tych czynności na jego koszt. W przypadku, jeżeli te czynności przesądzą, że wady w robotach nie wystąpiły lub nie zostały zawinione przez Wykonawcę, Wykonawca będzie miał prawo żądać od Zamawiającego zwrotu poniesionych z tego tytułu kosztów.</w:t>
      </w:r>
    </w:p>
    <w:p w:rsidR="00F051C8" w:rsidRPr="006A684F" w:rsidRDefault="004D69A2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A684F">
        <w:rPr>
          <w:rFonts w:ascii="Arial" w:hAnsi="Arial" w:cs="Arial"/>
          <w:color w:val="000000" w:themeColor="text1"/>
          <w:sz w:val="20"/>
          <w:szCs w:val="22"/>
        </w:rPr>
        <w:t>W razie stwierdzenia przy odbiorze wad przekraczających zakres, o którym</w:t>
      </w:r>
      <w:r w:rsidR="0000636B" w:rsidRPr="006A684F">
        <w:rPr>
          <w:rFonts w:ascii="Arial" w:hAnsi="Arial" w:cs="Arial"/>
          <w:color w:val="000000" w:themeColor="text1"/>
          <w:sz w:val="20"/>
          <w:szCs w:val="22"/>
        </w:rPr>
        <w:t xml:space="preserve"> mowa w </w:t>
      </w:r>
      <w:r w:rsidR="00DC2B51" w:rsidRPr="006A684F">
        <w:rPr>
          <w:rFonts w:ascii="Arial" w:hAnsi="Arial" w:cs="Arial"/>
          <w:color w:val="000000" w:themeColor="text1"/>
          <w:sz w:val="20"/>
          <w:szCs w:val="20"/>
        </w:rPr>
        <w:t xml:space="preserve">§ 8 </w:t>
      </w:r>
      <w:r w:rsidR="0000636B" w:rsidRPr="006A684F">
        <w:rPr>
          <w:rFonts w:ascii="Arial" w:hAnsi="Arial" w:cs="Arial"/>
          <w:color w:val="000000" w:themeColor="text1"/>
          <w:sz w:val="20"/>
          <w:szCs w:val="22"/>
        </w:rPr>
        <w:t>ust.</w:t>
      </w:r>
      <w:r w:rsidR="002E38D6" w:rsidRPr="006A684F">
        <w:rPr>
          <w:rFonts w:ascii="Arial" w:hAnsi="Arial" w:cs="Arial"/>
          <w:color w:val="000000" w:themeColor="text1"/>
          <w:sz w:val="20"/>
          <w:szCs w:val="22"/>
        </w:rPr>
        <w:t xml:space="preserve"> 5</w:t>
      </w:r>
      <w:r w:rsidRPr="006A684F">
        <w:rPr>
          <w:rFonts w:ascii="Arial" w:hAnsi="Arial" w:cs="Arial"/>
          <w:color w:val="000000" w:themeColor="text1"/>
          <w:sz w:val="20"/>
          <w:szCs w:val="22"/>
        </w:rPr>
        <w:t xml:space="preserve"> Zamawiający będzie uprawniony do:</w:t>
      </w:r>
    </w:p>
    <w:p w:rsidR="004D69A2" w:rsidRPr="006A684F" w:rsidRDefault="004D69A2" w:rsidP="006D4360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A684F">
        <w:rPr>
          <w:rFonts w:ascii="Arial" w:hAnsi="Arial" w:cs="Arial"/>
          <w:color w:val="000000" w:themeColor="text1"/>
          <w:sz w:val="20"/>
          <w:szCs w:val="22"/>
        </w:rPr>
        <w:t>odmowy odbioru do czasu usunięcia wad, jeśli wady te nadają się do usunięcia, naliczając kary umowne zgodnie z § 1</w:t>
      </w:r>
      <w:r w:rsidR="00446640" w:rsidRPr="006A684F">
        <w:rPr>
          <w:rFonts w:ascii="Arial" w:hAnsi="Arial" w:cs="Arial"/>
          <w:color w:val="000000" w:themeColor="text1"/>
          <w:sz w:val="20"/>
          <w:szCs w:val="22"/>
        </w:rPr>
        <w:t>2</w:t>
      </w:r>
      <w:r w:rsidRPr="006A684F">
        <w:rPr>
          <w:rFonts w:ascii="Arial" w:hAnsi="Arial" w:cs="Arial"/>
          <w:color w:val="000000" w:themeColor="text1"/>
          <w:sz w:val="20"/>
          <w:szCs w:val="22"/>
        </w:rPr>
        <w:t xml:space="preserve"> ust. 2</w:t>
      </w:r>
      <w:r w:rsidR="00391426" w:rsidRPr="006A684F">
        <w:rPr>
          <w:rFonts w:ascii="Arial" w:hAnsi="Arial" w:cs="Arial"/>
          <w:color w:val="000000" w:themeColor="text1"/>
          <w:sz w:val="20"/>
          <w:szCs w:val="22"/>
        </w:rPr>
        <w:t>g</w:t>
      </w:r>
      <w:r w:rsidRPr="006A684F">
        <w:rPr>
          <w:rFonts w:ascii="Arial" w:hAnsi="Arial" w:cs="Arial"/>
          <w:color w:val="000000" w:themeColor="text1"/>
          <w:sz w:val="20"/>
          <w:szCs w:val="22"/>
        </w:rPr>
        <w:t xml:space="preserve"> umowy,</w:t>
      </w:r>
      <w:r w:rsidR="002E38D6" w:rsidRPr="006A684F">
        <w:rPr>
          <w:rFonts w:ascii="Arial" w:hAnsi="Arial" w:cs="Arial"/>
          <w:color w:val="000000" w:themeColor="text1"/>
          <w:sz w:val="20"/>
          <w:szCs w:val="22"/>
        </w:rPr>
        <w:t xml:space="preserve"> </w:t>
      </w:r>
    </w:p>
    <w:p w:rsidR="004D69A2" w:rsidRPr="006D4360" w:rsidRDefault="004D69A2" w:rsidP="006D4360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obniżenia odpowiednio wynagrodzeni</w:t>
      </w:r>
      <w:r w:rsidR="004F4F4B" w:rsidRPr="006D4360">
        <w:rPr>
          <w:rFonts w:ascii="Arial" w:hAnsi="Arial" w:cs="Arial"/>
          <w:sz w:val="20"/>
          <w:szCs w:val="22"/>
        </w:rPr>
        <w:t>a</w:t>
      </w:r>
      <w:r w:rsidRPr="006D4360">
        <w:rPr>
          <w:rFonts w:ascii="Arial" w:hAnsi="Arial" w:cs="Arial"/>
          <w:sz w:val="20"/>
          <w:szCs w:val="22"/>
        </w:rPr>
        <w:t>, jeśli wady te nie uniemożliwiają korzystania z przedmiotu umowy,</w:t>
      </w:r>
    </w:p>
    <w:p w:rsidR="004D69A2" w:rsidRDefault="004D69A2" w:rsidP="006D4360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6A684F" w:rsidRDefault="006A684F" w:rsidP="006A684F">
      <w:pPr>
        <w:pStyle w:val="Tekstpodstawowywcity"/>
        <w:ind w:left="709" w:right="22"/>
        <w:jc w:val="both"/>
        <w:rPr>
          <w:rFonts w:ascii="Arial" w:hAnsi="Arial" w:cs="Arial"/>
          <w:sz w:val="20"/>
          <w:szCs w:val="22"/>
        </w:rPr>
      </w:pPr>
    </w:p>
    <w:p w:rsidR="006A684F" w:rsidRPr="006D4360" w:rsidRDefault="006A684F" w:rsidP="006A684F">
      <w:pPr>
        <w:pStyle w:val="Tekstpodstawowywcity"/>
        <w:ind w:left="709" w:right="22"/>
        <w:jc w:val="both"/>
        <w:rPr>
          <w:rFonts w:ascii="Arial" w:hAnsi="Arial" w:cs="Arial"/>
          <w:sz w:val="20"/>
          <w:szCs w:val="22"/>
        </w:rPr>
      </w:pPr>
    </w:p>
    <w:p w:rsidR="004D69A2" w:rsidRPr="006D4360" w:rsidRDefault="009F62EF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gdy wady</w:t>
      </w:r>
      <w:r w:rsidR="00301AD4" w:rsidRPr="006D4360">
        <w:rPr>
          <w:rFonts w:ascii="Arial" w:hAnsi="Arial" w:cs="Arial"/>
          <w:sz w:val="20"/>
          <w:szCs w:val="22"/>
        </w:rPr>
        <w:t xml:space="preserve"> nadają się do usunięcia, a Wykonawca mimo powtórnego </w:t>
      </w:r>
      <w:r w:rsidR="004D69A2" w:rsidRPr="006D4360">
        <w:rPr>
          <w:rFonts w:ascii="Arial" w:hAnsi="Arial" w:cs="Arial"/>
          <w:sz w:val="20"/>
          <w:szCs w:val="22"/>
        </w:rPr>
        <w:t>wezwania ich nie usuwa, Zamawiający w terminie 7 dni po terminie wyznaczonym na ich usunięcie</w:t>
      </w:r>
      <w:r w:rsidR="004F4F4B" w:rsidRPr="006D4360">
        <w:rPr>
          <w:rFonts w:ascii="Arial" w:hAnsi="Arial" w:cs="Arial"/>
          <w:sz w:val="20"/>
          <w:szCs w:val="22"/>
        </w:rPr>
        <w:t>,</w:t>
      </w:r>
      <w:r w:rsidR="00301AD4" w:rsidRPr="006D4360">
        <w:rPr>
          <w:rFonts w:ascii="Arial" w:hAnsi="Arial" w:cs="Arial"/>
          <w:sz w:val="20"/>
          <w:szCs w:val="22"/>
        </w:rPr>
        <w:t xml:space="preserve"> </w:t>
      </w:r>
      <w:r w:rsidR="004D69A2" w:rsidRPr="006D4360">
        <w:rPr>
          <w:rFonts w:ascii="Arial" w:hAnsi="Arial" w:cs="Arial"/>
          <w:sz w:val="20"/>
          <w:szCs w:val="22"/>
        </w:rPr>
        <w:t>uprawniony będzie do powierzenia usunięcia wady podmiotowi trzeciemu, bez konieczności uzyskania zgody sądu na wykonanie zastępcze, a kosztami z tego tytułu obciąży Wykonawcę.</w:t>
      </w:r>
    </w:p>
    <w:p w:rsidR="00A27BFA" w:rsidRPr="006D4360" w:rsidRDefault="00301AD4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Na odbiór końcowy </w:t>
      </w:r>
      <w:r w:rsidR="004D69A2" w:rsidRPr="006D4360">
        <w:rPr>
          <w:rFonts w:ascii="Arial" w:hAnsi="Arial" w:cs="Arial"/>
          <w:sz w:val="20"/>
          <w:szCs w:val="20"/>
        </w:rPr>
        <w:t xml:space="preserve">wykonawca przygotuje nw. dokumenty, sprawdzone przez </w:t>
      </w:r>
      <w:r w:rsidR="004F4F4B" w:rsidRPr="006D4360">
        <w:rPr>
          <w:rFonts w:ascii="Arial" w:hAnsi="Arial" w:cs="Arial"/>
          <w:sz w:val="20"/>
          <w:szCs w:val="20"/>
        </w:rPr>
        <w:t>I</w:t>
      </w:r>
      <w:r w:rsidR="004D69A2" w:rsidRPr="006D4360">
        <w:rPr>
          <w:rFonts w:ascii="Arial" w:hAnsi="Arial" w:cs="Arial"/>
          <w:sz w:val="20"/>
          <w:szCs w:val="20"/>
        </w:rPr>
        <w:t xml:space="preserve">nspektora </w:t>
      </w:r>
      <w:r w:rsidR="004F4F4B" w:rsidRPr="006D4360">
        <w:rPr>
          <w:rFonts w:ascii="Arial" w:hAnsi="Arial" w:cs="Arial"/>
          <w:sz w:val="20"/>
          <w:szCs w:val="20"/>
        </w:rPr>
        <w:t>N</w:t>
      </w:r>
      <w:r w:rsidR="004D69A2" w:rsidRPr="006D4360">
        <w:rPr>
          <w:rFonts w:ascii="Arial" w:hAnsi="Arial" w:cs="Arial"/>
          <w:sz w:val="20"/>
          <w:szCs w:val="20"/>
        </w:rPr>
        <w:t>adzoru:</w:t>
      </w:r>
    </w:p>
    <w:p w:rsidR="004D69A2" w:rsidRPr="006D4360" w:rsidRDefault="004D69A2" w:rsidP="001116CD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dokumentację powykonawczą z naniesieniem ewentualnych zmian wprowadzonych w trakcie realizacji, podpisaną przez </w:t>
      </w:r>
      <w:r w:rsidR="007C5CD3" w:rsidRPr="006D4360">
        <w:rPr>
          <w:rFonts w:ascii="Arial" w:hAnsi="Arial" w:cs="Arial"/>
        </w:rPr>
        <w:t>K</w:t>
      </w:r>
      <w:r w:rsidRPr="006D4360">
        <w:rPr>
          <w:rFonts w:ascii="Arial" w:hAnsi="Arial" w:cs="Arial"/>
        </w:rPr>
        <w:t xml:space="preserve">ierownika </w:t>
      </w:r>
      <w:r w:rsidR="005957EA" w:rsidRPr="006D4360">
        <w:rPr>
          <w:rFonts w:ascii="Arial" w:hAnsi="Arial" w:cs="Arial"/>
        </w:rPr>
        <w:t>r</w:t>
      </w:r>
      <w:r w:rsidR="003E7AA5" w:rsidRPr="006D4360">
        <w:rPr>
          <w:rFonts w:ascii="Arial" w:hAnsi="Arial" w:cs="Arial"/>
        </w:rPr>
        <w:t>obót</w:t>
      </w:r>
      <w:r w:rsidRPr="006D4360">
        <w:rPr>
          <w:rFonts w:ascii="Arial" w:hAnsi="Arial" w:cs="Arial"/>
        </w:rPr>
        <w:t xml:space="preserve">, </w:t>
      </w:r>
      <w:r w:rsidR="007C5CD3" w:rsidRPr="006D4360">
        <w:rPr>
          <w:rFonts w:ascii="Arial" w:hAnsi="Arial" w:cs="Arial"/>
        </w:rPr>
        <w:t>Inspektora Nadzoru i </w:t>
      </w:r>
      <w:r w:rsidR="0033729F" w:rsidRPr="006D4360">
        <w:rPr>
          <w:rFonts w:ascii="Arial" w:hAnsi="Arial" w:cs="Arial"/>
        </w:rPr>
        <w:t xml:space="preserve"> </w:t>
      </w:r>
      <w:r w:rsidR="007C5CD3" w:rsidRPr="006D4360">
        <w:rPr>
          <w:rFonts w:ascii="Arial" w:hAnsi="Arial" w:cs="Arial"/>
        </w:rPr>
        <w:t>P</w:t>
      </w:r>
      <w:r w:rsidRPr="006D4360">
        <w:rPr>
          <w:rFonts w:ascii="Arial" w:hAnsi="Arial" w:cs="Arial"/>
        </w:rPr>
        <w:t>rojektanta w 3 egz. ze stwierdzeniem, ze zmiany te są nieistotne z punktu Prawa Budowlanego,</w:t>
      </w:r>
    </w:p>
    <w:p w:rsidR="004D69A2" w:rsidRPr="006D4360" w:rsidRDefault="004D69A2" w:rsidP="001116CD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operat geodezyjny </w:t>
      </w:r>
      <w:r w:rsidR="00005994" w:rsidRPr="006D4360">
        <w:rPr>
          <w:rFonts w:ascii="Arial" w:hAnsi="Arial" w:cs="Arial"/>
        </w:rPr>
        <w:t>powykonawczy w 1</w:t>
      </w:r>
      <w:r w:rsidRPr="006D4360">
        <w:rPr>
          <w:rFonts w:ascii="Arial" w:hAnsi="Arial" w:cs="Arial"/>
        </w:rPr>
        <w:t xml:space="preserve"> egz.</w:t>
      </w:r>
      <w:r w:rsidR="00005994" w:rsidRPr="006D4360">
        <w:rPr>
          <w:rFonts w:ascii="Arial" w:hAnsi="Arial" w:cs="Arial"/>
        </w:rPr>
        <w:t xml:space="preserve"> w wersji papierowej i elektronicznej</w:t>
      </w:r>
      <w:r w:rsidRPr="006D4360">
        <w:rPr>
          <w:rFonts w:ascii="Arial" w:hAnsi="Arial" w:cs="Arial"/>
        </w:rPr>
        <w:t xml:space="preserve"> wraz </w:t>
      </w:r>
      <w:r w:rsidR="00005994" w:rsidRPr="006D4360">
        <w:rPr>
          <w:rFonts w:ascii="Arial" w:hAnsi="Arial" w:cs="Arial"/>
        </w:rPr>
        <w:t xml:space="preserve">                                  </w:t>
      </w:r>
      <w:r w:rsidRPr="006D4360">
        <w:rPr>
          <w:rFonts w:ascii="Arial" w:hAnsi="Arial" w:cs="Arial"/>
        </w:rPr>
        <w:t>z</w:t>
      </w:r>
      <w:r w:rsidR="00005994" w:rsidRPr="006D4360">
        <w:rPr>
          <w:rFonts w:ascii="Arial" w:hAnsi="Arial" w:cs="Arial"/>
        </w:rPr>
        <w:t xml:space="preserve"> potwierdzeniem złożenia operatu celem naniesienia</w:t>
      </w:r>
      <w:r w:rsidRPr="006D4360">
        <w:rPr>
          <w:rFonts w:ascii="Arial" w:hAnsi="Arial" w:cs="Arial"/>
        </w:rPr>
        <w:t xml:space="preserve"> na ma</w:t>
      </w:r>
      <w:r w:rsidR="00005994" w:rsidRPr="006D4360">
        <w:rPr>
          <w:rFonts w:ascii="Arial" w:hAnsi="Arial" w:cs="Arial"/>
        </w:rPr>
        <w:t xml:space="preserve">py w zasobie geodezyjnym miasta. Niezwłocznie po </w:t>
      </w:r>
      <w:r w:rsidR="00651F5B" w:rsidRPr="006D4360">
        <w:rPr>
          <w:rFonts w:ascii="Arial" w:hAnsi="Arial" w:cs="Arial"/>
        </w:rPr>
        <w:t>zatwierdzeniu</w:t>
      </w:r>
      <w:r w:rsidR="00005994" w:rsidRPr="006D4360">
        <w:rPr>
          <w:rFonts w:ascii="Arial" w:hAnsi="Arial" w:cs="Arial"/>
        </w:rPr>
        <w:t xml:space="preserve"> </w:t>
      </w:r>
      <w:r w:rsidR="003D4886" w:rsidRPr="006D4360">
        <w:rPr>
          <w:rFonts w:ascii="Arial" w:hAnsi="Arial" w:cs="Arial"/>
        </w:rPr>
        <w:t xml:space="preserve">przez zasób geodezyjny </w:t>
      </w:r>
      <w:r w:rsidR="00651F5B" w:rsidRPr="006D4360">
        <w:rPr>
          <w:rFonts w:ascii="Arial" w:hAnsi="Arial" w:cs="Arial"/>
        </w:rPr>
        <w:t>Wykonawca przekaże</w:t>
      </w:r>
      <w:r w:rsidR="003D4886" w:rsidRPr="006D4360">
        <w:rPr>
          <w:rFonts w:ascii="Arial" w:hAnsi="Arial" w:cs="Arial"/>
        </w:rPr>
        <w:t xml:space="preserve"> </w:t>
      </w:r>
      <w:r w:rsidR="00651F5B" w:rsidRPr="006D4360">
        <w:rPr>
          <w:rFonts w:ascii="Arial" w:hAnsi="Arial" w:cs="Arial"/>
        </w:rPr>
        <w:t>Zamawiającemu zatwierdzona wersję mapy,</w:t>
      </w:r>
    </w:p>
    <w:p w:rsidR="00B912E6" w:rsidRPr="006D4360" w:rsidRDefault="004D69A2" w:rsidP="001116CD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6D4360">
        <w:rPr>
          <w:rFonts w:ascii="Arial" w:hAnsi="Arial" w:cs="Arial"/>
          <w:szCs w:val="22"/>
        </w:rPr>
        <w:t>dokumenty gwarancyjne, certyfikaty i atesty na zabudowane urządzenia oraz zastosowane materiały,</w:t>
      </w:r>
    </w:p>
    <w:p w:rsidR="004D69A2" w:rsidRPr="006D4360" w:rsidRDefault="004D69A2" w:rsidP="001116CD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protokoły utylizacji materiałów z rozbiórki zgodnie z obowiązującymi przepisami o gospodarce odpadami,</w:t>
      </w:r>
    </w:p>
    <w:p w:rsidR="004D69A2" w:rsidRPr="006D4360" w:rsidRDefault="004D69A2" w:rsidP="001116CD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oświadczenie kierownika robót o wykonaniu robót zgodnie z projektem budowlanym oraz obowiązującymi przepisami, jak również o doprowadzeniu do należytego stanu i porządku terenu budowy, a także – w razie korzystania z drogi, ulicy</w:t>
      </w:r>
      <w:r w:rsidR="00BF6FAF" w:rsidRPr="006D4360">
        <w:rPr>
          <w:rFonts w:ascii="Arial" w:hAnsi="Arial" w:cs="Arial"/>
        </w:rPr>
        <w:t>,</w:t>
      </w:r>
      <w:r w:rsidRPr="006D4360">
        <w:rPr>
          <w:rFonts w:ascii="Arial" w:hAnsi="Arial" w:cs="Arial"/>
        </w:rPr>
        <w:t xml:space="preserve"> sąsiedniej ni</w:t>
      </w:r>
      <w:r w:rsidR="00555D54" w:rsidRPr="006D4360">
        <w:rPr>
          <w:rFonts w:ascii="Arial" w:hAnsi="Arial" w:cs="Arial"/>
        </w:rPr>
        <w:t>eruchomości, budynku lub lokalu</w:t>
      </w:r>
    </w:p>
    <w:p w:rsidR="00555D54" w:rsidRPr="006D4360" w:rsidRDefault="00555D54" w:rsidP="001116CD">
      <w:pPr>
        <w:pStyle w:val="Nagwek"/>
        <w:numPr>
          <w:ilvl w:val="1"/>
          <w:numId w:val="19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dokumentację zdjęciową</w:t>
      </w:r>
    </w:p>
    <w:p w:rsidR="004D69A2" w:rsidRPr="006D4360" w:rsidRDefault="00BF6FAF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 </w:t>
      </w:r>
      <w:r w:rsidR="004D69A2" w:rsidRPr="006D4360">
        <w:rPr>
          <w:rFonts w:ascii="Arial" w:hAnsi="Arial" w:cs="Arial"/>
          <w:sz w:val="20"/>
          <w:szCs w:val="20"/>
        </w:rPr>
        <w:t>Z czynności odbioru końcowego</w:t>
      </w:r>
      <w:r w:rsidR="009409AC" w:rsidRPr="006D4360">
        <w:rPr>
          <w:rFonts w:ascii="Arial" w:hAnsi="Arial" w:cs="Arial"/>
          <w:sz w:val="20"/>
          <w:szCs w:val="20"/>
        </w:rPr>
        <w:t xml:space="preserve"> </w:t>
      </w:r>
      <w:r w:rsidR="005A39E1" w:rsidRPr="006D4360">
        <w:rPr>
          <w:rFonts w:ascii="Arial" w:hAnsi="Arial" w:cs="Arial"/>
          <w:sz w:val="20"/>
          <w:szCs w:val="20"/>
        </w:rPr>
        <w:t>przedmiotu umowy</w:t>
      </w:r>
      <w:r w:rsidR="004D69A2" w:rsidRPr="006D4360">
        <w:rPr>
          <w:rFonts w:ascii="Arial" w:hAnsi="Arial" w:cs="Arial"/>
          <w:sz w:val="20"/>
          <w:szCs w:val="20"/>
        </w:rPr>
        <w:t xml:space="preserve"> spisany zostanie protokół odbioru końcowego.</w:t>
      </w:r>
    </w:p>
    <w:p w:rsidR="004D69A2" w:rsidRPr="006D4360" w:rsidRDefault="00BF6FAF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 Odbiór gwarancyjny (ostateczny</w:t>
      </w:r>
      <w:r w:rsidR="004D69A2" w:rsidRPr="006D4360">
        <w:rPr>
          <w:rFonts w:ascii="Arial" w:hAnsi="Arial" w:cs="Arial"/>
          <w:sz w:val="20"/>
          <w:szCs w:val="20"/>
        </w:rPr>
        <w:t>) jest dokonywany przez Zamawiającego przy udziale Wykonawcy w formie protokołu ostatecznego po usunięciu wszystkich wad ujawnionych w okresie gwarancji. Zwalnia on wykonawcę ze wszystkich zobowiązań wynikających z umowy, dotyczących usuwania wad.</w:t>
      </w:r>
    </w:p>
    <w:p w:rsidR="00DC2B51" w:rsidRPr="006D4360" w:rsidRDefault="00BF6FAF" w:rsidP="006D436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 </w:t>
      </w:r>
      <w:r w:rsidR="004D69A2" w:rsidRPr="006D4360">
        <w:rPr>
          <w:rFonts w:ascii="Arial" w:hAnsi="Arial" w:cs="Arial"/>
          <w:sz w:val="20"/>
          <w:szCs w:val="20"/>
        </w:rPr>
        <w:t>Zamawiający zobowiązany jest do dokonania lub odmowy dokonania odbioru końcowego, w terminie do 15 dni kalendarzowych od dnia rozpoczęcia tego odbioru</w:t>
      </w:r>
      <w:r w:rsidR="00CA0A97" w:rsidRPr="006D4360">
        <w:rPr>
          <w:rFonts w:ascii="Arial" w:hAnsi="Arial" w:cs="Arial"/>
          <w:sz w:val="20"/>
          <w:szCs w:val="20"/>
        </w:rPr>
        <w:t>.</w:t>
      </w:r>
    </w:p>
    <w:p w:rsidR="00FE0F3F" w:rsidRPr="006D4360" w:rsidRDefault="00FE0F3F" w:rsidP="006D4360">
      <w:pPr>
        <w:pStyle w:val="Tekstpodstawowywcity"/>
        <w:ind w:left="284" w:right="-2"/>
        <w:jc w:val="both"/>
        <w:rPr>
          <w:rFonts w:ascii="Arial" w:hAnsi="Arial" w:cs="Arial"/>
          <w:sz w:val="20"/>
          <w:szCs w:val="20"/>
        </w:rPr>
      </w:pPr>
    </w:p>
    <w:p w:rsidR="004549BF" w:rsidRPr="006D4360" w:rsidRDefault="004549BF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9</w:t>
      </w:r>
    </w:p>
    <w:p w:rsidR="004D69A2" w:rsidRPr="006D4360" w:rsidRDefault="004D69A2" w:rsidP="006D4360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Gwarancja</w:t>
      </w:r>
    </w:p>
    <w:p w:rsidR="00B912E6" w:rsidRPr="006D4360" w:rsidRDefault="00B912E6" w:rsidP="006D4360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Na wykonany przedmiot umowy Wykonawca </w:t>
      </w:r>
      <w:r w:rsidR="00347BF5" w:rsidRPr="006D4360">
        <w:rPr>
          <w:rFonts w:ascii="Arial" w:hAnsi="Arial" w:cs="Arial"/>
          <w:sz w:val="20"/>
          <w:szCs w:val="22"/>
        </w:rPr>
        <w:t>udziela</w:t>
      </w:r>
      <w:r w:rsidRPr="006D4360">
        <w:rPr>
          <w:rFonts w:ascii="Arial" w:hAnsi="Arial" w:cs="Arial"/>
          <w:sz w:val="20"/>
          <w:szCs w:val="22"/>
        </w:rPr>
        <w:t xml:space="preserve"> </w:t>
      </w:r>
      <w:r w:rsidRPr="006D4360">
        <w:rPr>
          <w:rFonts w:ascii="Arial" w:hAnsi="Arial" w:cs="Arial"/>
          <w:b/>
          <w:sz w:val="20"/>
          <w:szCs w:val="22"/>
        </w:rPr>
        <w:t>gwarancji na okres</w:t>
      </w:r>
      <w:r w:rsidR="0000636B" w:rsidRPr="006D4360">
        <w:rPr>
          <w:rFonts w:ascii="Arial" w:hAnsi="Arial" w:cs="Arial"/>
          <w:b/>
          <w:sz w:val="20"/>
          <w:szCs w:val="22"/>
        </w:rPr>
        <w:t xml:space="preserve"> </w:t>
      </w:r>
      <w:r w:rsidR="00C06515" w:rsidRPr="006D4360">
        <w:rPr>
          <w:rFonts w:ascii="Arial" w:hAnsi="Arial" w:cs="Arial"/>
          <w:b/>
          <w:sz w:val="20"/>
          <w:szCs w:val="22"/>
        </w:rPr>
        <w:t>………..</w:t>
      </w:r>
      <w:r w:rsidR="003710BB" w:rsidRPr="006D4360">
        <w:rPr>
          <w:rFonts w:ascii="Arial" w:hAnsi="Arial" w:cs="Arial"/>
          <w:sz w:val="20"/>
          <w:szCs w:val="22"/>
        </w:rPr>
        <w:t xml:space="preserve"> (</w:t>
      </w:r>
      <w:r w:rsidR="007C5CD3" w:rsidRPr="006D4360">
        <w:rPr>
          <w:rFonts w:ascii="Arial" w:hAnsi="Arial" w:cs="Arial"/>
          <w:sz w:val="20"/>
          <w:szCs w:val="22"/>
        </w:rPr>
        <w:t>zgodnie z ofertą</w:t>
      </w:r>
      <w:r w:rsidRPr="006D4360">
        <w:rPr>
          <w:rFonts w:ascii="Arial" w:hAnsi="Arial" w:cs="Arial"/>
          <w:sz w:val="20"/>
          <w:szCs w:val="22"/>
        </w:rPr>
        <w:t xml:space="preserve">) od daty końcowego odbioru </w:t>
      </w:r>
      <w:r w:rsidR="00B27EF9" w:rsidRPr="006D4360">
        <w:rPr>
          <w:rFonts w:ascii="Arial" w:hAnsi="Arial" w:cs="Arial"/>
          <w:sz w:val="20"/>
          <w:szCs w:val="22"/>
        </w:rPr>
        <w:t>zadania/</w:t>
      </w:r>
      <w:r w:rsidRPr="006D4360">
        <w:rPr>
          <w:rFonts w:ascii="Arial" w:hAnsi="Arial" w:cs="Arial"/>
          <w:sz w:val="20"/>
          <w:szCs w:val="22"/>
        </w:rPr>
        <w:t>przedmiotu umowy. Gwarancja dotyczy również zabudowanych materiałów i urządzeń</w:t>
      </w:r>
      <w:r w:rsidR="007C5CD3" w:rsidRPr="006D4360">
        <w:rPr>
          <w:rFonts w:ascii="Arial" w:hAnsi="Arial" w:cs="Arial"/>
          <w:sz w:val="20"/>
          <w:szCs w:val="22"/>
        </w:rPr>
        <w:t xml:space="preserve"> i zakres</w:t>
      </w:r>
      <w:r w:rsidR="00347BF5" w:rsidRPr="006D4360">
        <w:rPr>
          <w:rFonts w:ascii="Arial" w:hAnsi="Arial" w:cs="Arial"/>
          <w:sz w:val="20"/>
          <w:szCs w:val="22"/>
        </w:rPr>
        <w:t>u wykonanego przez Podwykonawców</w:t>
      </w:r>
      <w:r w:rsidR="0000636B" w:rsidRPr="006D4360">
        <w:rPr>
          <w:rFonts w:ascii="Arial" w:hAnsi="Arial" w:cs="Arial"/>
          <w:sz w:val="20"/>
          <w:szCs w:val="22"/>
        </w:rPr>
        <w:t xml:space="preserve"> </w:t>
      </w:r>
      <w:r w:rsidR="00347BF5" w:rsidRPr="006D4360">
        <w:rPr>
          <w:rFonts w:ascii="Arial" w:hAnsi="Arial" w:cs="Arial"/>
          <w:sz w:val="20"/>
          <w:szCs w:val="22"/>
        </w:rPr>
        <w:t xml:space="preserve">i </w:t>
      </w:r>
      <w:r w:rsidR="006F79FF" w:rsidRPr="006D4360">
        <w:rPr>
          <w:rFonts w:ascii="Arial" w:hAnsi="Arial" w:cs="Arial"/>
          <w:sz w:val="20"/>
          <w:szCs w:val="22"/>
        </w:rPr>
        <w:t>dalszych Podwykonawców</w:t>
      </w:r>
      <w:r w:rsidRPr="006D4360">
        <w:rPr>
          <w:rFonts w:ascii="Arial" w:hAnsi="Arial" w:cs="Arial"/>
          <w:sz w:val="20"/>
          <w:szCs w:val="22"/>
        </w:rPr>
        <w:t>.</w:t>
      </w:r>
    </w:p>
    <w:p w:rsidR="004D69A2" w:rsidRPr="006D4360" w:rsidRDefault="004D69A2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 ramach gwarancji Wykonawca zobowiązany jest do usuwania</w:t>
      </w:r>
      <w:r w:rsidR="003710BB" w:rsidRPr="006D4360">
        <w:rPr>
          <w:rFonts w:ascii="Arial" w:hAnsi="Arial" w:cs="Arial"/>
          <w:sz w:val="20"/>
          <w:szCs w:val="20"/>
        </w:rPr>
        <w:t xml:space="preserve"> wad ujawnionych w przedmiocie umowy w </w:t>
      </w:r>
      <w:r w:rsidRPr="006D4360">
        <w:rPr>
          <w:rFonts w:ascii="Arial" w:hAnsi="Arial" w:cs="Arial"/>
          <w:sz w:val="20"/>
          <w:szCs w:val="20"/>
        </w:rPr>
        <w:t xml:space="preserve">terminie wskazanym przez Zamawiającego w pisemnym zgłoszeniu wady. W razie nie </w:t>
      </w:r>
      <w:r w:rsidR="003710BB" w:rsidRPr="006D4360">
        <w:rPr>
          <w:rFonts w:ascii="Arial" w:hAnsi="Arial" w:cs="Arial"/>
          <w:sz w:val="20"/>
          <w:szCs w:val="20"/>
        </w:rPr>
        <w:t xml:space="preserve">przystąpienia do usuwania wady w terminie 7 dni </w:t>
      </w:r>
      <w:r w:rsidRPr="006D4360">
        <w:rPr>
          <w:rFonts w:ascii="Arial" w:hAnsi="Arial" w:cs="Arial"/>
          <w:sz w:val="20"/>
          <w:szCs w:val="20"/>
        </w:rPr>
        <w:t>kal</w:t>
      </w:r>
      <w:r w:rsidR="003710BB" w:rsidRPr="006D4360">
        <w:rPr>
          <w:rFonts w:ascii="Arial" w:hAnsi="Arial" w:cs="Arial"/>
          <w:sz w:val="20"/>
          <w:szCs w:val="20"/>
        </w:rPr>
        <w:t xml:space="preserve">endarzowych od daty zgłoszenia albo </w:t>
      </w:r>
      <w:r w:rsidRPr="006D4360">
        <w:rPr>
          <w:rFonts w:ascii="Arial" w:hAnsi="Arial" w:cs="Arial"/>
          <w:sz w:val="20"/>
          <w:szCs w:val="20"/>
        </w:rPr>
        <w:t xml:space="preserve">nie </w:t>
      </w:r>
      <w:r w:rsidR="003710BB" w:rsidRPr="006D4360">
        <w:rPr>
          <w:rFonts w:ascii="Arial" w:hAnsi="Arial" w:cs="Arial"/>
          <w:sz w:val="20"/>
          <w:szCs w:val="20"/>
        </w:rPr>
        <w:t>usunięcia wady w  wyznaczonym terminie, Zamawiający uprawniony będzie do powierzenia usunięcia wady podmiotowi trzeciemu i obciążyć Wykonawcę</w:t>
      </w:r>
      <w:r w:rsidRPr="006D4360">
        <w:rPr>
          <w:rFonts w:ascii="Arial" w:hAnsi="Arial" w:cs="Arial"/>
          <w:sz w:val="20"/>
          <w:szCs w:val="20"/>
        </w:rPr>
        <w:t xml:space="preserve"> </w:t>
      </w:r>
      <w:r w:rsidR="003710BB" w:rsidRPr="006D4360">
        <w:rPr>
          <w:rFonts w:ascii="Arial" w:hAnsi="Arial" w:cs="Arial"/>
          <w:sz w:val="20"/>
          <w:szCs w:val="20"/>
        </w:rPr>
        <w:t xml:space="preserve">kosztami z tego </w:t>
      </w:r>
      <w:r w:rsidRPr="006D4360">
        <w:rPr>
          <w:rFonts w:ascii="Arial" w:hAnsi="Arial" w:cs="Arial"/>
          <w:sz w:val="20"/>
          <w:szCs w:val="20"/>
        </w:rPr>
        <w:t>tytułu, bez konieczności uzyskania zgody sądu na wykonanie zastępcze.</w:t>
      </w:r>
    </w:p>
    <w:p w:rsidR="004D69A2" w:rsidRPr="006D4360" w:rsidRDefault="004D69A2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Warunki gwarancji zostaną ujęte w dołączonym do protokołu odbioru końcowego dokumencie gwarancyjnym, którego wzór stanowi </w:t>
      </w:r>
      <w:r w:rsidRPr="006D4360">
        <w:rPr>
          <w:rFonts w:ascii="Arial" w:hAnsi="Arial" w:cs="Arial"/>
          <w:b/>
          <w:sz w:val="20"/>
          <w:szCs w:val="22"/>
        </w:rPr>
        <w:t>załącznik nr 1</w:t>
      </w:r>
      <w:r w:rsidRPr="006D4360">
        <w:rPr>
          <w:rFonts w:ascii="Arial" w:hAnsi="Arial" w:cs="Arial"/>
          <w:sz w:val="20"/>
          <w:szCs w:val="22"/>
        </w:rPr>
        <w:t xml:space="preserve"> do umowy.</w:t>
      </w:r>
    </w:p>
    <w:p w:rsidR="004D69A2" w:rsidRPr="006D4360" w:rsidRDefault="004D69A2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Zamawiający ma prawo dochodzić uprawnień z tytułu rękojmi za wady, niezależnie od uprawnień  wynikających z gwarancji.</w:t>
      </w:r>
    </w:p>
    <w:p w:rsidR="004D69A2" w:rsidRPr="006D4360" w:rsidRDefault="004D69A2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Niezależnie od udzielonej gwarancji Wykonawca ponosi odpowiedzialność z </w:t>
      </w:r>
      <w:r w:rsidR="003710BB" w:rsidRPr="006D4360">
        <w:rPr>
          <w:rFonts w:ascii="Arial" w:hAnsi="Arial" w:cs="Arial"/>
          <w:sz w:val="20"/>
          <w:szCs w:val="22"/>
        </w:rPr>
        <w:t>tytułu rękojmi za wady fizyczne</w:t>
      </w:r>
      <w:r w:rsidRPr="006D4360">
        <w:rPr>
          <w:rFonts w:ascii="Arial" w:hAnsi="Arial" w:cs="Arial"/>
          <w:sz w:val="20"/>
          <w:szCs w:val="22"/>
        </w:rPr>
        <w:t xml:space="preserve"> (</w:t>
      </w:r>
      <w:r w:rsidR="003710BB" w:rsidRPr="006D4360">
        <w:rPr>
          <w:rFonts w:ascii="Arial" w:hAnsi="Arial" w:cs="Arial"/>
          <w:sz w:val="20"/>
          <w:szCs w:val="22"/>
        </w:rPr>
        <w:t xml:space="preserve">ograniczające wartość lub </w:t>
      </w:r>
      <w:r w:rsidRPr="006D4360">
        <w:rPr>
          <w:rFonts w:ascii="Arial" w:hAnsi="Arial" w:cs="Arial"/>
          <w:sz w:val="20"/>
          <w:szCs w:val="22"/>
        </w:rPr>
        <w:t>użyteczność</w:t>
      </w:r>
      <w:r w:rsidR="003710BB" w:rsidRPr="006D4360">
        <w:rPr>
          <w:rFonts w:ascii="Arial" w:hAnsi="Arial" w:cs="Arial"/>
          <w:sz w:val="20"/>
          <w:szCs w:val="22"/>
        </w:rPr>
        <w:t xml:space="preserve">) na zasadach określonych w </w:t>
      </w:r>
      <w:r w:rsidRPr="006D4360">
        <w:rPr>
          <w:rFonts w:ascii="Arial" w:hAnsi="Arial" w:cs="Arial"/>
          <w:sz w:val="20"/>
          <w:szCs w:val="22"/>
        </w:rPr>
        <w:t xml:space="preserve">Kodeksie </w:t>
      </w:r>
      <w:r w:rsidR="006F79FF" w:rsidRPr="006D4360">
        <w:rPr>
          <w:rFonts w:ascii="Arial" w:hAnsi="Arial" w:cs="Arial"/>
          <w:sz w:val="20"/>
          <w:szCs w:val="22"/>
        </w:rPr>
        <w:t>C</w:t>
      </w:r>
      <w:r w:rsidRPr="006D4360">
        <w:rPr>
          <w:rFonts w:ascii="Arial" w:hAnsi="Arial" w:cs="Arial"/>
          <w:sz w:val="20"/>
          <w:szCs w:val="22"/>
        </w:rPr>
        <w:t>ywilnym.</w:t>
      </w:r>
    </w:p>
    <w:p w:rsidR="00B32C15" w:rsidRPr="006D4360" w:rsidRDefault="003710BB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odpowiada za wadę również po</w:t>
      </w:r>
      <w:r w:rsidR="006F79FF" w:rsidRPr="006D4360">
        <w:rPr>
          <w:rFonts w:ascii="Arial" w:hAnsi="Arial" w:cs="Arial"/>
          <w:sz w:val="20"/>
          <w:szCs w:val="22"/>
        </w:rPr>
        <w:t xml:space="preserve"> zakończeniu</w:t>
      </w:r>
      <w:r w:rsidRPr="006D4360">
        <w:rPr>
          <w:rFonts w:ascii="Arial" w:hAnsi="Arial" w:cs="Arial"/>
          <w:sz w:val="20"/>
          <w:szCs w:val="22"/>
        </w:rPr>
        <w:t xml:space="preserve"> okres</w:t>
      </w:r>
      <w:r w:rsidR="006F79FF" w:rsidRPr="006D4360">
        <w:rPr>
          <w:rFonts w:ascii="Arial" w:hAnsi="Arial" w:cs="Arial"/>
          <w:sz w:val="20"/>
          <w:szCs w:val="22"/>
        </w:rPr>
        <w:t>u</w:t>
      </w:r>
      <w:r w:rsidRPr="006D4360">
        <w:rPr>
          <w:rFonts w:ascii="Arial" w:hAnsi="Arial" w:cs="Arial"/>
          <w:sz w:val="20"/>
          <w:szCs w:val="22"/>
        </w:rPr>
        <w:t xml:space="preserve"> rękojmi </w:t>
      </w:r>
      <w:r w:rsidR="004D69A2" w:rsidRPr="006D4360">
        <w:rPr>
          <w:rFonts w:ascii="Arial" w:hAnsi="Arial" w:cs="Arial"/>
          <w:sz w:val="20"/>
          <w:szCs w:val="22"/>
        </w:rPr>
        <w:t xml:space="preserve">lub gwarancji, jeżeli Zamawiający powiadomi Wykonawcę o wadzie </w:t>
      </w:r>
      <w:r w:rsidR="006F79FF" w:rsidRPr="006D4360">
        <w:rPr>
          <w:rFonts w:ascii="Arial" w:hAnsi="Arial" w:cs="Arial"/>
          <w:sz w:val="20"/>
          <w:szCs w:val="22"/>
        </w:rPr>
        <w:t xml:space="preserve">w trakcie </w:t>
      </w:r>
      <w:r w:rsidR="004D69A2" w:rsidRPr="006D4360">
        <w:rPr>
          <w:rFonts w:ascii="Arial" w:hAnsi="Arial" w:cs="Arial"/>
          <w:sz w:val="20"/>
          <w:szCs w:val="22"/>
        </w:rPr>
        <w:t>tych okresów.</w:t>
      </w:r>
    </w:p>
    <w:p w:rsidR="005957EA" w:rsidRPr="006D4360" w:rsidRDefault="005957EA" w:rsidP="006D43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0"/>
        </w:rPr>
        <w:t>Wykonawca zobowiązany jest przenieść na Zamawiającego wszelkie uprawnienia z  tytułu gwarancji udzielonych przez dostawców  wyrobów przy wykonaniu przedmiotu umowy (dotyczy gwarancji dłuższych niż gwarancja udzielona przez Wykonawcę robót), wydając w tym celu Zamawiającemu właściwe dokumenty gwarancyjne, najpóźniej do chwili podpisywania protokołu odbioru ostatecznego.</w:t>
      </w:r>
    </w:p>
    <w:p w:rsidR="00A27BFA" w:rsidRPr="006D4360" w:rsidRDefault="00A27BFA" w:rsidP="006D4360">
      <w:pPr>
        <w:pStyle w:val="Tekstpodstawowywcity"/>
        <w:ind w:left="0" w:right="204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6D4360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10</w:t>
      </w:r>
    </w:p>
    <w:p w:rsidR="004D69A2" w:rsidRPr="006D4360" w:rsidRDefault="004D69A2" w:rsidP="006D4360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912E6" w:rsidRPr="006D4360" w:rsidRDefault="00B912E6" w:rsidP="006D4360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Zapłata wynagrodzenia Wykonawcy nastąpi jednorazowo,</w:t>
      </w:r>
      <w:r w:rsidR="005A39E1" w:rsidRPr="006D4360">
        <w:rPr>
          <w:rFonts w:ascii="Arial" w:hAnsi="Arial" w:cs="Arial"/>
          <w:sz w:val="20"/>
          <w:szCs w:val="20"/>
        </w:rPr>
        <w:t xml:space="preserve"> za </w:t>
      </w:r>
      <w:r w:rsidRPr="006D4360">
        <w:rPr>
          <w:rFonts w:ascii="Arial" w:hAnsi="Arial" w:cs="Arial"/>
          <w:b/>
          <w:sz w:val="20"/>
          <w:szCs w:val="20"/>
        </w:rPr>
        <w:t>wykonaną i odebraną dostawę wraz z montażem oraz wykonanymi towarzyszącymi robotami budowlanymi</w:t>
      </w:r>
      <w:r w:rsidRPr="006D4360">
        <w:rPr>
          <w:rFonts w:ascii="Arial" w:hAnsi="Arial" w:cs="Arial"/>
          <w:sz w:val="20"/>
          <w:szCs w:val="20"/>
        </w:rPr>
        <w:t>, w oparciu o obustronnie podpisany protokół odbioru i fakturę końcową.</w:t>
      </w:r>
    </w:p>
    <w:p w:rsidR="00C97096" w:rsidRPr="006D4360" w:rsidRDefault="004D69A2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Jeżeli część przedmiotu umowy, zgodnie z protokołem odbioru, została wykonana przez Podwykonawcę </w:t>
      </w:r>
      <w:bookmarkStart w:id="3" w:name="_Hlk508885641"/>
      <w:r w:rsidRPr="006D4360">
        <w:rPr>
          <w:rFonts w:ascii="Arial" w:hAnsi="Arial" w:cs="Arial"/>
          <w:sz w:val="20"/>
          <w:szCs w:val="20"/>
        </w:rPr>
        <w:t>i dalszego Podwykonawcę</w:t>
      </w:r>
      <w:bookmarkEnd w:id="3"/>
      <w:r w:rsidRPr="006D4360">
        <w:rPr>
          <w:rFonts w:ascii="Arial" w:hAnsi="Arial" w:cs="Arial"/>
          <w:sz w:val="20"/>
          <w:szCs w:val="20"/>
        </w:rPr>
        <w:t>, przez którego rozumie się podmiot, który zawarł zaakceptowaną przez Zamawiającego umowę</w:t>
      </w:r>
      <w:r w:rsidR="00651F5B" w:rsidRPr="006D4360">
        <w:rPr>
          <w:rFonts w:ascii="Arial" w:hAnsi="Arial" w:cs="Arial"/>
          <w:sz w:val="20"/>
          <w:szCs w:val="20"/>
        </w:rPr>
        <w:t xml:space="preserve"> </w:t>
      </w:r>
      <w:r w:rsidRPr="006D4360">
        <w:rPr>
          <w:rFonts w:ascii="Arial" w:hAnsi="Arial" w:cs="Arial"/>
          <w:sz w:val="20"/>
          <w:szCs w:val="20"/>
        </w:rPr>
        <w:t xml:space="preserve">o podwykonawstwo, której przedmiotem </w:t>
      </w:r>
      <w:r w:rsidR="003710BB" w:rsidRPr="006D4360">
        <w:rPr>
          <w:rFonts w:ascii="Arial" w:hAnsi="Arial" w:cs="Arial"/>
          <w:sz w:val="20"/>
          <w:szCs w:val="20"/>
        </w:rPr>
        <w:t xml:space="preserve">są roboty, </w:t>
      </w:r>
    </w:p>
    <w:p w:rsidR="004D69A2" w:rsidRPr="006D4360" w:rsidRDefault="004D69A2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dostawy lub usługi, to </w:t>
      </w:r>
      <w:r w:rsidRPr="006D4360">
        <w:rPr>
          <w:rFonts w:ascii="Arial" w:hAnsi="Arial" w:cs="Arial"/>
          <w:b/>
          <w:sz w:val="20"/>
          <w:szCs w:val="20"/>
        </w:rPr>
        <w:t>Wykonawca zobowiązuje się do zapłaty należności Podwykonawcy przed złożeniem faktury  Zamawiającemu</w:t>
      </w:r>
      <w:r w:rsidRPr="006D4360">
        <w:rPr>
          <w:rFonts w:ascii="Arial" w:hAnsi="Arial" w:cs="Arial"/>
          <w:sz w:val="20"/>
          <w:szCs w:val="20"/>
        </w:rPr>
        <w:t>.</w:t>
      </w:r>
    </w:p>
    <w:p w:rsidR="004D69A2" w:rsidRPr="006D4360" w:rsidRDefault="000960A8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Fakturę</w:t>
      </w:r>
      <w:r w:rsidR="004D69A2" w:rsidRPr="006D4360">
        <w:rPr>
          <w:rFonts w:ascii="Arial" w:hAnsi="Arial" w:cs="Arial"/>
          <w:sz w:val="20"/>
          <w:szCs w:val="20"/>
        </w:rPr>
        <w:t xml:space="preserve"> VAT należy wystawić na Miasto Zabrze z siedzibą władz w Urzędzie Miejskim  w Zabrzu,</w:t>
      </w:r>
      <w:r w:rsidR="00165D30" w:rsidRPr="006D4360">
        <w:rPr>
          <w:rFonts w:ascii="Arial" w:hAnsi="Arial" w:cs="Arial"/>
          <w:sz w:val="20"/>
          <w:szCs w:val="20"/>
        </w:rPr>
        <w:t xml:space="preserve">              </w:t>
      </w:r>
      <w:r w:rsidR="004D69A2" w:rsidRPr="006D4360">
        <w:rPr>
          <w:rFonts w:ascii="Arial" w:hAnsi="Arial" w:cs="Arial"/>
          <w:sz w:val="20"/>
          <w:szCs w:val="20"/>
        </w:rPr>
        <w:t xml:space="preserve"> ul. Powstańców Śląskich  5-7, 41-800 Zabrze</w:t>
      </w:r>
      <w:r w:rsidR="007B6A20" w:rsidRPr="006D4360">
        <w:rPr>
          <w:rFonts w:ascii="Arial" w:hAnsi="Arial" w:cs="Arial"/>
          <w:sz w:val="20"/>
          <w:szCs w:val="20"/>
        </w:rPr>
        <w:t xml:space="preserve"> (NIP 648 274 33 51)</w:t>
      </w:r>
      <w:r w:rsidR="004D69A2" w:rsidRPr="006D4360">
        <w:rPr>
          <w:rFonts w:ascii="Arial" w:hAnsi="Arial" w:cs="Arial"/>
          <w:sz w:val="20"/>
          <w:szCs w:val="20"/>
        </w:rPr>
        <w:t>.</w:t>
      </w:r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>Wykonawca może wystawić i przesłać fakturę tradycyjnie (w wersji papierowej), elektronicznie                        (w formacie PDF lub innym nieedytowalnym) lub elektronicznie w formie faktury ustrukturyzowanej                       w formacie xml (wystawionej poprzez platformę PEF).</w:t>
      </w:r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 xml:space="preserve">W przypadku wystawiania faktur w wersji papierowej Wykonawca wystawi fakturę w 2 egz. i dostarczy ją do siedziby Zamawiającego (do Wydziału </w:t>
      </w:r>
      <w:r w:rsidR="005057F2" w:rsidRPr="006D4360">
        <w:rPr>
          <w:rFonts w:ascii="Arial" w:hAnsi="Arial" w:cs="Arial"/>
          <w:sz w:val="20"/>
        </w:rPr>
        <w:t xml:space="preserve">Infrastruktury Komunalnej </w:t>
      </w:r>
      <w:r w:rsidRPr="006D4360">
        <w:rPr>
          <w:rFonts w:ascii="Arial" w:hAnsi="Arial" w:cs="Arial"/>
          <w:sz w:val="20"/>
        </w:rPr>
        <w:t xml:space="preserve"> lub kancelarii  UM).</w:t>
      </w:r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 xml:space="preserve">W przypadku wystawiania faktur w wersji elektronicznej (w formacie PDF lub innym nieedytowalnym) Wykonawca prześle ją na adres mailowy UM – </w:t>
      </w:r>
      <w:bookmarkStart w:id="4" w:name="_GoBack"/>
      <w:r w:rsidRPr="00391426">
        <w:rPr>
          <w:rFonts w:ascii="Arial" w:hAnsi="Arial" w:cs="Arial"/>
          <w:color w:val="FF0000"/>
          <w:sz w:val="20"/>
        </w:rPr>
        <w:t xml:space="preserve">sekretariat </w:t>
      </w:r>
      <w:hyperlink r:id="rId8" w:history="1">
        <w:r w:rsidR="00391426" w:rsidRPr="00391426">
          <w:rPr>
            <w:rStyle w:val="Hipercze"/>
            <w:rFonts w:ascii="Arial" w:hAnsi="Arial" w:cs="Arial"/>
            <w:color w:val="FF0000"/>
            <w:sz w:val="20"/>
            <w:u w:val="none"/>
          </w:rPr>
          <w:t>_IK@um.zabrze.pl</w:t>
        </w:r>
      </w:hyperlink>
      <w:bookmarkEnd w:id="4"/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 xml:space="preserve">W przypadku wystawiania faktur ustrukturyzowanych Wykonawca obowiązany jest </w:t>
      </w:r>
      <w:r w:rsidRPr="006D4360">
        <w:rPr>
          <w:rFonts w:ascii="Arial" w:hAnsi="Arial" w:cs="Arial"/>
          <w:sz w:val="20"/>
          <w:szCs w:val="20"/>
        </w:rPr>
        <w:t xml:space="preserve">wystawić fakturę na Platformie Elektronicznego Fakturowania (PEF) ze wskazaniem numeru GLN: </w:t>
      </w:r>
      <w:r w:rsidR="005057F2" w:rsidRPr="006D4360">
        <w:rPr>
          <w:rFonts w:ascii="Arial" w:hAnsi="Arial" w:cs="Arial"/>
          <w:sz w:val="20"/>
          <w:szCs w:val="20"/>
        </w:rPr>
        <w:t>5907772093221</w:t>
      </w:r>
      <w:r w:rsidRPr="006D4360">
        <w:rPr>
          <w:rFonts w:ascii="Arial" w:hAnsi="Arial" w:cs="Arial"/>
          <w:sz w:val="20"/>
          <w:szCs w:val="20"/>
        </w:rPr>
        <w:t>,</w:t>
      </w:r>
      <w:r w:rsidRPr="006D4360">
        <w:rPr>
          <w:rFonts w:ascii="Arial" w:hAnsi="Arial" w:cs="Arial"/>
          <w:sz w:val="20"/>
        </w:rPr>
        <w:t xml:space="preserve"> pod którym faktura zostanie odebrana przez Zamawiającego.</w:t>
      </w:r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>Numer PEF Wykonawcy …………………………………….</w:t>
      </w:r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165D30" w:rsidRPr="006D4360" w:rsidRDefault="00165D30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Wykonawca wystawi</w:t>
      </w:r>
      <w:r w:rsidR="00C97096" w:rsidRPr="006D4360">
        <w:rPr>
          <w:rFonts w:ascii="Arial" w:hAnsi="Arial" w:cs="Arial"/>
          <w:sz w:val="20"/>
          <w:szCs w:val="20"/>
        </w:rPr>
        <w:t>ać będzie</w:t>
      </w:r>
      <w:r w:rsidRPr="006D4360">
        <w:rPr>
          <w:rFonts w:ascii="Arial" w:hAnsi="Arial" w:cs="Arial"/>
          <w:sz w:val="20"/>
          <w:szCs w:val="20"/>
        </w:rPr>
        <w:t xml:space="preserve"> faktur</w:t>
      </w:r>
      <w:r w:rsidR="00C97096" w:rsidRPr="006D4360">
        <w:rPr>
          <w:rFonts w:ascii="Arial" w:hAnsi="Arial" w:cs="Arial"/>
          <w:sz w:val="20"/>
          <w:szCs w:val="20"/>
        </w:rPr>
        <w:t>y częściowe</w:t>
      </w:r>
      <w:r w:rsidRPr="006D4360">
        <w:rPr>
          <w:rFonts w:ascii="Arial" w:hAnsi="Arial" w:cs="Arial"/>
          <w:sz w:val="20"/>
          <w:szCs w:val="20"/>
        </w:rPr>
        <w:t xml:space="preserve"> w ciągu 7 dni od dnia obustronnego podpisania protokołu odbioru </w:t>
      </w:r>
      <w:r w:rsidR="00AD3D2E" w:rsidRPr="006D4360">
        <w:rPr>
          <w:rFonts w:ascii="Arial" w:hAnsi="Arial" w:cs="Arial"/>
          <w:sz w:val="20"/>
          <w:szCs w:val="20"/>
        </w:rPr>
        <w:t xml:space="preserve">końcowego </w:t>
      </w:r>
      <w:r w:rsidR="005A39E1" w:rsidRPr="006D4360">
        <w:rPr>
          <w:rFonts w:ascii="Arial" w:hAnsi="Arial" w:cs="Arial"/>
          <w:sz w:val="20"/>
          <w:szCs w:val="20"/>
        </w:rPr>
        <w:t>przedmiotu umowy</w:t>
      </w:r>
      <w:r w:rsidR="00AD3D2E" w:rsidRPr="006D4360">
        <w:rPr>
          <w:rFonts w:ascii="Arial" w:hAnsi="Arial" w:cs="Arial"/>
          <w:sz w:val="20"/>
          <w:szCs w:val="20"/>
        </w:rPr>
        <w:t>.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Wykonawca zobowiązany jest dołączyć do faktury dowód zapłaty  wynagrodzenia Podwykonawcy/ dalszemu Podwykonawcy, jeżeli roboty</w:t>
      </w:r>
      <w:r w:rsidR="00B27EF9" w:rsidRPr="006D4360">
        <w:rPr>
          <w:rFonts w:ascii="Arial" w:hAnsi="Arial" w:cs="Arial"/>
          <w:sz w:val="20"/>
          <w:szCs w:val="20"/>
        </w:rPr>
        <w:t>,</w:t>
      </w:r>
      <w:r w:rsidR="003710BB" w:rsidRPr="006D4360">
        <w:rPr>
          <w:rFonts w:ascii="Arial" w:hAnsi="Arial" w:cs="Arial"/>
          <w:sz w:val="20"/>
          <w:szCs w:val="20"/>
        </w:rPr>
        <w:t xml:space="preserve"> dostawy</w:t>
      </w:r>
      <w:r w:rsidRPr="006D4360">
        <w:rPr>
          <w:rFonts w:ascii="Arial" w:hAnsi="Arial" w:cs="Arial"/>
          <w:sz w:val="20"/>
          <w:szCs w:val="20"/>
        </w:rPr>
        <w:t xml:space="preserve"> </w:t>
      </w:r>
      <w:r w:rsidR="00B27EF9" w:rsidRPr="006D4360">
        <w:rPr>
          <w:rFonts w:ascii="Arial" w:hAnsi="Arial" w:cs="Arial"/>
          <w:sz w:val="20"/>
          <w:szCs w:val="20"/>
        </w:rPr>
        <w:t xml:space="preserve">lub usługi </w:t>
      </w:r>
      <w:r w:rsidRPr="006D4360">
        <w:rPr>
          <w:rFonts w:ascii="Arial" w:hAnsi="Arial" w:cs="Arial"/>
          <w:sz w:val="20"/>
          <w:szCs w:val="20"/>
        </w:rPr>
        <w:t xml:space="preserve">w  okresie rozliczeniowym były wykonywane przez Podwykonawcę lub dalszego Podwykonawcę oraz oświadczenie, że przy realizacji umowy nie zatrudniał innych Podwykonawców nie wymienionych w umowie. </w:t>
      </w:r>
    </w:p>
    <w:p w:rsidR="00106266" w:rsidRPr="006D4360" w:rsidRDefault="00106266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bank Wykonawcy lub oświadczenie Podwykonawcy o uregulowaniu należności przez Wykonawcę wszystkich zobowiązań finansowych na dzień składania oświadczenia za zakres robót powierzony Podwykonawcy.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Brak w/w dowodu stanowi podstawę do zatrzymania z faktury należności stanowiącej wynagrodzenie Podwykonawcy/dalszego Podwykonawcy.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trike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Jeżeli w terminie do 7 dni przed terminem zapłaty faktury  Wykonawca nie przedstawi dokumentów potwierdzających rozliczenie z Podwykonawcą/dalszy</w:t>
      </w:r>
      <w:r w:rsidR="007B6A20" w:rsidRPr="006D4360">
        <w:rPr>
          <w:rFonts w:ascii="Arial" w:hAnsi="Arial" w:cs="Arial"/>
          <w:sz w:val="20"/>
          <w:szCs w:val="20"/>
        </w:rPr>
        <w:t>m Podwykonawcą</w:t>
      </w:r>
      <w:r w:rsidRPr="006D4360">
        <w:rPr>
          <w:rFonts w:ascii="Arial" w:hAnsi="Arial" w:cs="Arial"/>
          <w:sz w:val="20"/>
          <w:szCs w:val="20"/>
        </w:rPr>
        <w:t xml:space="preserve"> środki zostaną przekazane bezpośrednio</w:t>
      </w:r>
      <w:r w:rsidR="009409AC" w:rsidRPr="006D4360">
        <w:rPr>
          <w:rFonts w:ascii="Arial" w:hAnsi="Arial" w:cs="Arial"/>
          <w:sz w:val="20"/>
          <w:szCs w:val="20"/>
        </w:rPr>
        <w:t xml:space="preserve"> na konto Podwykonawcy/dalszego </w:t>
      </w:r>
      <w:r w:rsidRPr="006D4360">
        <w:rPr>
          <w:rFonts w:ascii="Arial" w:hAnsi="Arial" w:cs="Arial"/>
          <w:sz w:val="20"/>
          <w:szCs w:val="20"/>
        </w:rPr>
        <w:t>Podwykonawc</w:t>
      </w:r>
      <w:r w:rsidR="00106266" w:rsidRPr="006D4360">
        <w:rPr>
          <w:rFonts w:ascii="Arial" w:hAnsi="Arial" w:cs="Arial"/>
          <w:sz w:val="20"/>
          <w:szCs w:val="20"/>
        </w:rPr>
        <w:t>y w oparciu o Umowę przelewu wierzytelności pieniężnej o której mowa w § 4 niniejszej umowy.</w:t>
      </w:r>
    </w:p>
    <w:p w:rsidR="00A27BFA" w:rsidRPr="006D4360" w:rsidRDefault="00106266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trike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Zamawiający dokonuje bezpośredniej zapłaty wymagalnego wynagrodzenia przysługującego Podwykonawcy lub dalszemu Podwykonawcy, który zawarł przedłożoną Zamawiającemu umowę </w:t>
      </w:r>
      <w:r w:rsidR="00C97096" w:rsidRPr="006D4360">
        <w:rPr>
          <w:rFonts w:ascii="Arial" w:hAnsi="Arial" w:cs="Arial"/>
          <w:sz w:val="20"/>
          <w:szCs w:val="20"/>
        </w:rPr>
        <w:t xml:space="preserve">                      </w:t>
      </w:r>
      <w:r w:rsidRPr="006D4360">
        <w:rPr>
          <w:rFonts w:ascii="Arial" w:hAnsi="Arial" w:cs="Arial"/>
          <w:sz w:val="20"/>
          <w:szCs w:val="20"/>
        </w:rPr>
        <w:t>o podwykonawstwo</w:t>
      </w:r>
      <w:r w:rsidR="00C97096" w:rsidRPr="006D4360">
        <w:rPr>
          <w:rFonts w:ascii="Arial" w:hAnsi="Arial" w:cs="Arial"/>
          <w:sz w:val="20"/>
          <w:szCs w:val="20"/>
        </w:rPr>
        <w:t xml:space="preserve">, której przedmiotem są dostawy lub usługi w przypadku uchylenia się od obowiązku zapłaty przez Wykonawcę, Podwykonawcę lub dalszego Podwykonawcę zamówienia na roboty budowlane. 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Wynagrodzenie, o którym mowa w </w:t>
      </w:r>
      <w:r w:rsidR="00DC2B51" w:rsidRPr="006D4360">
        <w:rPr>
          <w:rFonts w:ascii="Arial" w:hAnsi="Arial" w:cs="Arial"/>
          <w:sz w:val="20"/>
          <w:szCs w:val="20"/>
        </w:rPr>
        <w:t xml:space="preserve">§ 10 </w:t>
      </w:r>
      <w:r w:rsidRPr="006D4360">
        <w:rPr>
          <w:rFonts w:ascii="Arial" w:hAnsi="Arial" w:cs="Arial"/>
          <w:sz w:val="20"/>
          <w:szCs w:val="20"/>
        </w:rPr>
        <w:t xml:space="preserve">ust. </w:t>
      </w:r>
      <w:r w:rsidR="006E1B21" w:rsidRPr="006D4360">
        <w:rPr>
          <w:rFonts w:ascii="Arial" w:hAnsi="Arial" w:cs="Arial"/>
          <w:sz w:val="20"/>
          <w:szCs w:val="20"/>
        </w:rPr>
        <w:t>1</w:t>
      </w:r>
      <w:r w:rsidR="004D36E7" w:rsidRPr="006D4360">
        <w:rPr>
          <w:rFonts w:ascii="Arial" w:hAnsi="Arial" w:cs="Arial"/>
          <w:sz w:val="20"/>
          <w:szCs w:val="20"/>
        </w:rPr>
        <w:t>2</w:t>
      </w:r>
      <w:r w:rsidRPr="006D4360">
        <w:rPr>
          <w:rFonts w:ascii="Arial" w:hAnsi="Arial" w:cs="Arial"/>
          <w:sz w:val="20"/>
          <w:szCs w:val="20"/>
        </w:rPr>
        <w:t xml:space="preserve"> </w:t>
      </w:r>
      <w:r w:rsidR="00B27EF9" w:rsidRPr="006D4360">
        <w:rPr>
          <w:rFonts w:ascii="Arial" w:hAnsi="Arial" w:cs="Arial"/>
          <w:sz w:val="20"/>
          <w:szCs w:val="20"/>
        </w:rPr>
        <w:t xml:space="preserve">i </w:t>
      </w:r>
      <w:r w:rsidR="006E1B21" w:rsidRPr="006D4360">
        <w:rPr>
          <w:rFonts w:ascii="Arial" w:hAnsi="Arial" w:cs="Arial"/>
          <w:sz w:val="20"/>
          <w:szCs w:val="20"/>
        </w:rPr>
        <w:t>1</w:t>
      </w:r>
      <w:r w:rsidR="004D36E7" w:rsidRPr="006D4360">
        <w:rPr>
          <w:rFonts w:ascii="Arial" w:hAnsi="Arial" w:cs="Arial"/>
          <w:sz w:val="20"/>
          <w:szCs w:val="20"/>
        </w:rPr>
        <w:t>6</w:t>
      </w:r>
      <w:r w:rsidR="00B27EF9" w:rsidRPr="006D4360">
        <w:rPr>
          <w:rFonts w:ascii="Arial" w:hAnsi="Arial" w:cs="Arial"/>
          <w:sz w:val="20"/>
          <w:szCs w:val="20"/>
        </w:rPr>
        <w:t xml:space="preserve"> </w:t>
      </w:r>
      <w:r w:rsidRPr="006D4360">
        <w:rPr>
          <w:rFonts w:ascii="Arial" w:hAnsi="Arial" w:cs="Arial"/>
          <w:sz w:val="20"/>
          <w:szCs w:val="20"/>
        </w:rPr>
        <w:t>dotyczy wyłącznie należności powstałych po zaakceptowaniu przez Zamawi</w:t>
      </w:r>
      <w:r w:rsidR="000C7FE5" w:rsidRPr="006D4360">
        <w:rPr>
          <w:rFonts w:ascii="Arial" w:hAnsi="Arial" w:cs="Arial"/>
          <w:sz w:val="20"/>
          <w:szCs w:val="20"/>
        </w:rPr>
        <w:t>ającego umowy o podwykonawstwo i</w:t>
      </w:r>
      <w:r w:rsidRPr="006D4360">
        <w:rPr>
          <w:rFonts w:ascii="Arial" w:hAnsi="Arial" w:cs="Arial"/>
          <w:sz w:val="20"/>
          <w:szCs w:val="20"/>
        </w:rPr>
        <w:t xml:space="preserve"> po przedłożeniu Zamawiającemu poświadczonej za zgodność z oryginałem kopii umowy o podwykonawstwo, której przedmiotem są </w:t>
      </w:r>
      <w:r w:rsidR="007B6A20" w:rsidRPr="006D4360">
        <w:rPr>
          <w:rFonts w:ascii="Arial" w:hAnsi="Arial" w:cs="Arial"/>
          <w:sz w:val="20"/>
          <w:szCs w:val="20"/>
        </w:rPr>
        <w:t>roboty budowlane lub dostawy lub usługi</w:t>
      </w:r>
      <w:r w:rsidRPr="006D4360">
        <w:rPr>
          <w:rFonts w:ascii="Arial" w:hAnsi="Arial" w:cs="Arial"/>
          <w:sz w:val="20"/>
          <w:szCs w:val="20"/>
        </w:rPr>
        <w:t>.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Bezpośrednia zapłata obejmuje wyłącznie należne wynagrodzenie bez odsetek należnych Podwykonawcy lub dalszemu Podwykonawcy.</w:t>
      </w:r>
    </w:p>
    <w:p w:rsidR="006E1B21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Przed dokonaniem zapłaty bezpośredniej za </w:t>
      </w:r>
      <w:r w:rsidR="007B6A20" w:rsidRPr="006D4360">
        <w:rPr>
          <w:rFonts w:ascii="Arial" w:hAnsi="Arial" w:cs="Arial"/>
          <w:sz w:val="20"/>
          <w:szCs w:val="20"/>
        </w:rPr>
        <w:t xml:space="preserve">roboty budowlane, </w:t>
      </w:r>
      <w:r w:rsidRPr="006D4360">
        <w:rPr>
          <w:rFonts w:ascii="Arial" w:hAnsi="Arial" w:cs="Arial"/>
          <w:sz w:val="20"/>
          <w:szCs w:val="20"/>
        </w:rPr>
        <w:t xml:space="preserve">dostawy lub usługi Zamawiający wzywa Wykonawcę lub Podwykonawcę do zgłoszenia pisemnych uwag dotyczących zasadności bezpośredniej zapłaty wynagrodzenia Podwykonawcy lub dalszemu Podwykonawcy w terminie 7 dni od dnia doręczenia wezwania. 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DC2B51" w:rsidRPr="006D4360">
        <w:rPr>
          <w:rFonts w:ascii="Arial" w:hAnsi="Arial" w:cs="Arial"/>
          <w:sz w:val="20"/>
          <w:szCs w:val="20"/>
        </w:rPr>
        <w:t xml:space="preserve">§ 10 </w:t>
      </w:r>
      <w:r w:rsidRPr="006D4360">
        <w:rPr>
          <w:rFonts w:ascii="Arial" w:hAnsi="Arial" w:cs="Arial"/>
          <w:sz w:val="20"/>
          <w:szCs w:val="20"/>
        </w:rPr>
        <w:t xml:space="preserve">ust. </w:t>
      </w:r>
      <w:r w:rsidR="00B27EF9" w:rsidRPr="006D4360">
        <w:rPr>
          <w:rFonts w:ascii="Arial" w:hAnsi="Arial" w:cs="Arial"/>
          <w:sz w:val="20"/>
          <w:szCs w:val="20"/>
        </w:rPr>
        <w:t>1</w:t>
      </w:r>
      <w:r w:rsidR="009106C9" w:rsidRPr="006D4360">
        <w:rPr>
          <w:rFonts w:ascii="Arial" w:hAnsi="Arial" w:cs="Arial"/>
          <w:sz w:val="20"/>
          <w:szCs w:val="20"/>
        </w:rPr>
        <w:t>9</w:t>
      </w:r>
      <w:r w:rsidRPr="006D4360">
        <w:rPr>
          <w:rFonts w:ascii="Arial" w:hAnsi="Arial" w:cs="Arial"/>
          <w:sz w:val="20"/>
          <w:szCs w:val="20"/>
        </w:rPr>
        <w:t>, w terminie 7 dni od doręczenia odpowiedzi na wezwanie, Zamawiający może:</w:t>
      </w:r>
    </w:p>
    <w:p w:rsidR="00F051C8" w:rsidRPr="006D4360" w:rsidRDefault="004D69A2" w:rsidP="001116CD">
      <w:pPr>
        <w:numPr>
          <w:ilvl w:val="0"/>
          <w:numId w:val="26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nie dokonać bezpośredniej zapłaty wynagrodzenia Podwykonawcy lub dalszemu Podwykonawcy, jeżeli Wykonawca wykaże niezasadność takiej zapłaty,  albo</w:t>
      </w:r>
    </w:p>
    <w:p w:rsidR="004D69A2" w:rsidRPr="006D4360" w:rsidRDefault="004D69A2" w:rsidP="001116CD">
      <w:pPr>
        <w:numPr>
          <w:ilvl w:val="0"/>
          <w:numId w:val="26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  się należy, albo</w:t>
      </w:r>
    </w:p>
    <w:p w:rsidR="006E1B21" w:rsidRPr="006D4360" w:rsidRDefault="004D69A2" w:rsidP="001116CD">
      <w:pPr>
        <w:numPr>
          <w:ilvl w:val="0"/>
          <w:numId w:val="26"/>
        </w:numPr>
        <w:autoSpaceDE w:val="0"/>
        <w:autoSpaceDN w:val="0"/>
        <w:ind w:right="66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dokonać bezpośredniej zapłaty wynagrodzenia Podwykonawcy lub dalszemu Podwykonawcy, jeżeli Podwykonawca lub dalszy Podwykonawca wykaże zasadność takiej zapłaty.</w:t>
      </w:r>
    </w:p>
    <w:p w:rsidR="004D69A2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kwotę  wypłaconego wynagrodzenia z wynagrodzenia należnego Wykonawcy.</w:t>
      </w:r>
    </w:p>
    <w:p w:rsidR="002D1A8F" w:rsidRPr="006D4360" w:rsidRDefault="004D69A2" w:rsidP="001116CD">
      <w:pPr>
        <w:pStyle w:val="Tekstpodstawowywcity"/>
        <w:numPr>
          <w:ilvl w:val="0"/>
          <w:numId w:val="25"/>
        </w:numPr>
        <w:ind w:left="360" w:right="66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Zapłata następować będzie przelewem w ciągu 21 dni kalendarzowych od daty otrzymania faktury, na rachunek bankowy Wykonawcy podany na fakturze.</w:t>
      </w:r>
    </w:p>
    <w:p w:rsidR="006D4360" w:rsidRDefault="006D4360" w:rsidP="006D4360">
      <w:pPr>
        <w:ind w:right="675"/>
        <w:jc w:val="center"/>
        <w:rPr>
          <w:rFonts w:ascii="Arial" w:hAnsi="Arial" w:cs="Arial"/>
          <w:b/>
          <w:bCs/>
          <w:szCs w:val="22"/>
        </w:rPr>
      </w:pPr>
    </w:p>
    <w:p w:rsidR="006D4360" w:rsidRDefault="006D4360" w:rsidP="006D4360">
      <w:pPr>
        <w:ind w:right="675"/>
        <w:jc w:val="center"/>
        <w:rPr>
          <w:rFonts w:ascii="Arial" w:hAnsi="Arial" w:cs="Arial"/>
          <w:b/>
          <w:bCs/>
          <w:szCs w:val="22"/>
        </w:rPr>
      </w:pPr>
    </w:p>
    <w:p w:rsidR="006D4360" w:rsidRDefault="006D4360" w:rsidP="006D4360">
      <w:pPr>
        <w:ind w:right="675"/>
        <w:jc w:val="center"/>
        <w:rPr>
          <w:rFonts w:ascii="Arial" w:hAnsi="Arial" w:cs="Arial"/>
          <w:b/>
          <w:bCs/>
          <w:szCs w:val="22"/>
        </w:rPr>
      </w:pPr>
    </w:p>
    <w:p w:rsidR="009106C9" w:rsidRPr="006D4360" w:rsidRDefault="009106C9" w:rsidP="006D4360">
      <w:pPr>
        <w:ind w:right="675"/>
        <w:jc w:val="center"/>
        <w:rPr>
          <w:rFonts w:ascii="Arial" w:hAnsi="Arial" w:cs="Arial"/>
          <w:b/>
          <w:bCs/>
          <w:szCs w:val="22"/>
        </w:rPr>
      </w:pPr>
      <w:r w:rsidRPr="006D4360">
        <w:rPr>
          <w:rFonts w:ascii="Arial" w:hAnsi="Arial" w:cs="Arial"/>
          <w:b/>
          <w:bCs/>
          <w:szCs w:val="22"/>
        </w:rPr>
        <w:t>§ 11</w:t>
      </w:r>
    </w:p>
    <w:p w:rsidR="00056561" w:rsidRPr="006D4360" w:rsidRDefault="00056561" w:rsidP="006D4360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056561" w:rsidRPr="006D4360" w:rsidRDefault="00056561" w:rsidP="001116CD">
      <w:pPr>
        <w:pStyle w:val="Tekstpodstawowywcity"/>
        <w:numPr>
          <w:ilvl w:val="0"/>
          <w:numId w:val="34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Zabezpieczenie należytego wykonania umowy ustala się na </w:t>
      </w:r>
      <w:r w:rsidR="009C571D" w:rsidRPr="006D4360">
        <w:rPr>
          <w:rFonts w:ascii="Arial" w:hAnsi="Arial" w:cs="Arial"/>
          <w:sz w:val="20"/>
          <w:szCs w:val="22"/>
        </w:rPr>
        <w:t>5</w:t>
      </w:r>
      <w:r w:rsidRPr="006D4360">
        <w:rPr>
          <w:rFonts w:ascii="Arial" w:hAnsi="Arial" w:cs="Arial"/>
          <w:sz w:val="20"/>
          <w:szCs w:val="22"/>
        </w:rPr>
        <w:t>% ceny ofertowej i wynosi ………….. PLN (słownie: ……………………………………………………………………………………………….. ).</w:t>
      </w:r>
    </w:p>
    <w:p w:rsidR="00056561" w:rsidRPr="006D4360" w:rsidRDefault="00056561" w:rsidP="001116CD">
      <w:pPr>
        <w:pStyle w:val="Tekstpodstawowywcity"/>
        <w:numPr>
          <w:ilvl w:val="0"/>
          <w:numId w:val="34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Zabezpieczenie należytego wykonania umowy obowiązuje od daty zawarcia umowy. Koniec obowiązywania zabezpieczenia należytego wykonania umowy ustala się do 30 dni od daty podpisania końcowego protokołu odbioru robót.</w:t>
      </w:r>
    </w:p>
    <w:p w:rsidR="00785811" w:rsidRPr="006D4360" w:rsidRDefault="00056561" w:rsidP="001116CD">
      <w:pPr>
        <w:pStyle w:val="Tekstpodstawowywcity"/>
        <w:numPr>
          <w:ilvl w:val="0"/>
          <w:numId w:val="34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Zabezpieczenie zostanie zwrócone Wykonawcy w wysokości 70 %, pozostałe 30 % zostanie zwrócone po zakończeniu okresu gwarancji.</w:t>
      </w:r>
    </w:p>
    <w:p w:rsidR="00785811" w:rsidRPr="006D4360" w:rsidRDefault="00785811" w:rsidP="006D4360">
      <w:pPr>
        <w:pStyle w:val="Tekstpodstawowywcity"/>
        <w:ind w:right="22"/>
        <w:jc w:val="both"/>
        <w:rPr>
          <w:rFonts w:ascii="Arial" w:hAnsi="Arial" w:cs="Arial"/>
          <w:sz w:val="20"/>
          <w:szCs w:val="22"/>
        </w:rPr>
      </w:pPr>
    </w:p>
    <w:p w:rsidR="00785811" w:rsidRPr="006D4360" w:rsidRDefault="00785811" w:rsidP="001116CD">
      <w:pPr>
        <w:pStyle w:val="Tekstpodstawowywcity"/>
        <w:numPr>
          <w:ilvl w:val="0"/>
          <w:numId w:val="34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19"/>
          <w:szCs w:val="19"/>
        </w:rPr>
      </w:pPr>
      <w:r w:rsidRPr="006D4360">
        <w:rPr>
          <w:rFonts w:ascii="Arial" w:hAnsi="Arial" w:cs="Arial"/>
          <w:sz w:val="19"/>
          <w:szCs w:val="19"/>
        </w:rPr>
        <w:t>Zabezpieczenie zostało wniesione w dniu ………………w pieniądzu/ poręczeniach bankowych lub poręczeniach spółdzielczej kasy oszczędnościowo – kredytowej, z tym, że zobowiązanie kasy jest zawsze zobowiązaniem pieniężnym/ gwarancjach bankowych/ gwarancjach ubezpieczeniowych/ poręczeniach udzielanych przez podmioty, o których mowa w art. 6b ust. 5 pkt 2 ustawy z dnia 9 listopada 2000 r. o utworzeniu Polskiej Agencji Rozwoju Przedsiębiorczości (tj. Dz.U. z 2018 r. poz. 110 ze zm.).</w:t>
      </w:r>
    </w:p>
    <w:p w:rsidR="00785811" w:rsidRPr="006D4360" w:rsidRDefault="00056561" w:rsidP="001116CD">
      <w:pPr>
        <w:pStyle w:val="Tekstpodstawowywcity"/>
        <w:numPr>
          <w:ilvl w:val="0"/>
          <w:numId w:val="34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Na okres gwarancji tj… …………lat, Wykonawca złoży, w dniu podpisania protokołu odbioru końcowego, zabezpieczenie w wysokości 30 % wartości określonej w ust. 1. Zabezpieczenie zostanie zwrócone Wykonawcy w ciągu 15 dni po upływie terminu gwarancji.</w:t>
      </w:r>
    </w:p>
    <w:p w:rsidR="00056561" w:rsidRPr="006D4360" w:rsidRDefault="00056561" w:rsidP="001116CD">
      <w:pPr>
        <w:pStyle w:val="Tekstpodstawowywcity"/>
        <w:numPr>
          <w:ilvl w:val="0"/>
          <w:numId w:val="34"/>
        </w:numPr>
        <w:tabs>
          <w:tab w:val="clear" w:pos="720"/>
          <w:tab w:val="num" w:pos="426"/>
        </w:tabs>
        <w:ind w:left="426" w:right="22" w:hanging="437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Jeżeli   Wykonawca  nie  przedłuży  zabezpieczenia  należytego  wykonania  umowy  lub  nie  złoży  w terminie  zabezpieczenia  na  okres  gwarancji to Zamawiający dokona potrącenia należnej kwoty z wynagrodzenia  określonego  w  § 7 ust 1.</w:t>
      </w:r>
    </w:p>
    <w:p w:rsidR="004D69A2" w:rsidRPr="006D4360" w:rsidRDefault="004D69A2" w:rsidP="006D4360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1</w:t>
      </w:r>
      <w:r w:rsidR="00A27BFA" w:rsidRPr="006D4360">
        <w:rPr>
          <w:rFonts w:ascii="Arial" w:hAnsi="Arial" w:cs="Arial"/>
          <w:b/>
          <w:bCs/>
          <w:sz w:val="20"/>
          <w:szCs w:val="22"/>
        </w:rPr>
        <w:t>2</w:t>
      </w:r>
    </w:p>
    <w:p w:rsidR="006E1B21" w:rsidRPr="006D4360" w:rsidRDefault="004D69A2" w:rsidP="006D4360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Kary umowne</w:t>
      </w:r>
    </w:p>
    <w:p w:rsidR="004D69A2" w:rsidRPr="006D4360" w:rsidRDefault="004D69A2" w:rsidP="006D436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Strony ustalają odpowiedzialność za niewykonanie lub nienależyte wykonanie prz</w:t>
      </w:r>
      <w:r w:rsidR="0018592B" w:rsidRPr="006D4360">
        <w:rPr>
          <w:rFonts w:ascii="Arial" w:hAnsi="Arial" w:cs="Arial"/>
          <w:sz w:val="20"/>
          <w:szCs w:val="22"/>
        </w:rPr>
        <w:t xml:space="preserve">edmiotu umowy </w:t>
      </w:r>
      <w:r w:rsidRPr="006D4360">
        <w:rPr>
          <w:rFonts w:ascii="Arial" w:hAnsi="Arial" w:cs="Arial"/>
          <w:sz w:val="20"/>
          <w:szCs w:val="22"/>
        </w:rPr>
        <w:t>w formie kar umownych.</w:t>
      </w:r>
    </w:p>
    <w:p w:rsidR="004D69A2" w:rsidRPr="006D4360" w:rsidRDefault="00347BF5" w:rsidP="006D436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Zamawiającemu przysługuje prawo obciążenia Wykonawcy karami umownymi:</w:t>
      </w:r>
    </w:p>
    <w:p w:rsidR="004D69A2" w:rsidRPr="006D4360" w:rsidRDefault="00C3091F" w:rsidP="006D4360">
      <w:pPr>
        <w:pStyle w:val="Tekstpodstawowywcity"/>
        <w:tabs>
          <w:tab w:val="left" w:pos="720"/>
        </w:tabs>
        <w:ind w:left="720" w:right="22" w:hanging="360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a) w wysokości 10 % wartości </w:t>
      </w:r>
      <w:r w:rsidR="004D69A2" w:rsidRPr="006D4360">
        <w:rPr>
          <w:rFonts w:ascii="Arial" w:hAnsi="Arial" w:cs="Arial"/>
          <w:sz w:val="20"/>
          <w:szCs w:val="22"/>
        </w:rPr>
        <w:t>przedmiotu umowy określonej w § 7 ust. 1 umowy, w przypadku odstąpienia lub rozwiązania umowy przez Wykonawcę lub Zamawiającego z winy Wykonawcy;</w:t>
      </w:r>
    </w:p>
    <w:p w:rsidR="00A27BFA" w:rsidRPr="006D4360" w:rsidRDefault="004D69A2" w:rsidP="001116CD">
      <w:pPr>
        <w:pStyle w:val="Tekstpodstawowywcity"/>
        <w:numPr>
          <w:ilvl w:val="1"/>
          <w:numId w:val="20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 wysokości </w:t>
      </w:r>
      <w:r w:rsidR="004549BF" w:rsidRPr="006D4360">
        <w:rPr>
          <w:rFonts w:ascii="Arial" w:hAnsi="Arial" w:cs="Arial"/>
          <w:sz w:val="20"/>
          <w:szCs w:val="22"/>
        </w:rPr>
        <w:t>2</w:t>
      </w:r>
      <w:r w:rsidRPr="006D4360">
        <w:rPr>
          <w:rFonts w:ascii="Arial" w:hAnsi="Arial" w:cs="Arial"/>
          <w:sz w:val="20"/>
          <w:szCs w:val="22"/>
        </w:rPr>
        <w:t xml:space="preserve"> % </w:t>
      </w:r>
      <w:r w:rsidR="00782174" w:rsidRPr="006D4360">
        <w:rPr>
          <w:rFonts w:ascii="Arial" w:hAnsi="Arial" w:cs="Arial"/>
          <w:sz w:val="20"/>
          <w:szCs w:val="22"/>
        </w:rPr>
        <w:t>wartości</w:t>
      </w:r>
      <w:r w:rsidR="00C3091F" w:rsidRPr="006D4360">
        <w:rPr>
          <w:rFonts w:ascii="Arial" w:hAnsi="Arial" w:cs="Arial"/>
          <w:sz w:val="20"/>
          <w:szCs w:val="22"/>
        </w:rPr>
        <w:t xml:space="preserve"> </w:t>
      </w:r>
      <w:r w:rsidRPr="006D4360">
        <w:rPr>
          <w:rFonts w:ascii="Arial" w:hAnsi="Arial" w:cs="Arial"/>
          <w:sz w:val="20"/>
          <w:szCs w:val="22"/>
        </w:rPr>
        <w:t xml:space="preserve">przedmiotu umowy </w:t>
      </w:r>
      <w:r w:rsidR="00E076FC" w:rsidRPr="006D4360">
        <w:rPr>
          <w:rFonts w:ascii="Arial" w:hAnsi="Arial" w:cs="Arial"/>
          <w:sz w:val="20"/>
          <w:szCs w:val="22"/>
        </w:rPr>
        <w:t>w kwocie brutto, określonej w § 7 ust. </w:t>
      </w:r>
      <w:r w:rsidRPr="006D4360">
        <w:rPr>
          <w:rFonts w:ascii="Arial" w:hAnsi="Arial" w:cs="Arial"/>
          <w:sz w:val="20"/>
          <w:szCs w:val="22"/>
        </w:rPr>
        <w:t>1 umowy, za niedotrzymanie terminu określonego § 5 ust. 4, za każdy dzień opóźnienia</w:t>
      </w:r>
      <w:r w:rsidR="004549BF" w:rsidRPr="006D4360">
        <w:rPr>
          <w:rFonts w:ascii="Arial" w:hAnsi="Arial" w:cs="Arial"/>
          <w:sz w:val="20"/>
          <w:szCs w:val="22"/>
        </w:rPr>
        <w:t>.</w:t>
      </w:r>
    </w:p>
    <w:p w:rsidR="004549BF" w:rsidRPr="006D4360" w:rsidRDefault="004549BF" w:rsidP="001116CD">
      <w:pPr>
        <w:pStyle w:val="Tekstpodstawowywcity"/>
        <w:numPr>
          <w:ilvl w:val="1"/>
          <w:numId w:val="20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wysokości 0,1 % wartości przedmiotu umowy w kwocie brutto określonej w § 7 ust. 1 umowy za uchylanie się od przejęcia placu budowy za każdy dzień opóźnienia w przejęciu placu budowy liczony od dnia wyznaczonego na przekazanie</w:t>
      </w:r>
    </w:p>
    <w:p w:rsidR="00AE09F6" w:rsidRPr="006D4360" w:rsidRDefault="00782174" w:rsidP="001116CD">
      <w:pPr>
        <w:pStyle w:val="Tekstpodstawowywcity"/>
        <w:numPr>
          <w:ilvl w:val="1"/>
          <w:numId w:val="20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0"/>
        </w:rPr>
        <w:t>w wysokości 0,1 % wartości</w:t>
      </w:r>
      <w:r w:rsidR="00C3091F" w:rsidRPr="006D4360">
        <w:rPr>
          <w:rFonts w:ascii="Arial" w:hAnsi="Arial" w:cs="Arial"/>
          <w:sz w:val="20"/>
          <w:szCs w:val="22"/>
        </w:rPr>
        <w:t xml:space="preserve"> </w:t>
      </w:r>
      <w:r w:rsidR="004D69A2" w:rsidRPr="006D4360">
        <w:rPr>
          <w:rFonts w:ascii="Arial" w:hAnsi="Arial" w:cs="Arial"/>
          <w:sz w:val="20"/>
          <w:szCs w:val="20"/>
        </w:rPr>
        <w:t>przedmiotu umowy</w:t>
      </w:r>
      <w:r w:rsidR="00C3091F" w:rsidRPr="006D4360">
        <w:rPr>
          <w:rFonts w:ascii="Arial" w:hAnsi="Arial" w:cs="Arial"/>
          <w:sz w:val="20"/>
          <w:szCs w:val="20"/>
          <w:vertAlign w:val="superscript"/>
        </w:rPr>
        <w:t xml:space="preserve"> </w:t>
      </w:r>
      <w:bookmarkStart w:id="5" w:name="_Hlk508887620"/>
      <w:r w:rsidR="004D69A2" w:rsidRPr="006D4360">
        <w:rPr>
          <w:rFonts w:ascii="Arial" w:hAnsi="Arial" w:cs="Arial"/>
          <w:sz w:val="20"/>
          <w:szCs w:val="20"/>
        </w:rPr>
        <w:t>w</w:t>
      </w:r>
      <w:r w:rsidR="00E076FC" w:rsidRPr="006D4360">
        <w:rPr>
          <w:rFonts w:ascii="Arial" w:hAnsi="Arial" w:cs="Arial"/>
          <w:sz w:val="20"/>
          <w:szCs w:val="20"/>
        </w:rPr>
        <w:t xml:space="preserve"> kwocie brutto</w:t>
      </w:r>
      <w:bookmarkEnd w:id="5"/>
      <w:r w:rsidR="009613EC" w:rsidRPr="006D4360">
        <w:rPr>
          <w:rFonts w:ascii="Arial" w:hAnsi="Arial" w:cs="Arial"/>
          <w:sz w:val="20"/>
          <w:szCs w:val="20"/>
        </w:rPr>
        <w:t>, określonej w § </w:t>
      </w:r>
      <w:r w:rsidR="00E076FC" w:rsidRPr="006D4360">
        <w:rPr>
          <w:rFonts w:ascii="Arial" w:hAnsi="Arial" w:cs="Arial"/>
          <w:sz w:val="20"/>
          <w:szCs w:val="20"/>
        </w:rPr>
        <w:t xml:space="preserve">7 ust. 1 </w:t>
      </w:r>
      <w:r w:rsidR="004D69A2" w:rsidRPr="006D4360">
        <w:rPr>
          <w:rFonts w:ascii="Arial" w:hAnsi="Arial" w:cs="Arial"/>
          <w:sz w:val="20"/>
          <w:szCs w:val="20"/>
        </w:rPr>
        <w:t>umowy, z tytułu braku zapłaty lub nieterminowej zapłaty wynagrodzenia należnego Podwykonawcom lub dalszym Podwykona</w:t>
      </w:r>
      <w:r w:rsidR="00D139ED" w:rsidRPr="006D4360">
        <w:rPr>
          <w:rFonts w:ascii="Arial" w:hAnsi="Arial" w:cs="Arial"/>
          <w:sz w:val="20"/>
          <w:szCs w:val="20"/>
        </w:rPr>
        <w:t>wcom, za każdy dzień opóźnienia.</w:t>
      </w:r>
    </w:p>
    <w:p w:rsidR="004D69A2" w:rsidRPr="006D4360" w:rsidRDefault="004D69A2" w:rsidP="001116CD">
      <w:pPr>
        <w:pStyle w:val="Tekstpodstawowywcity"/>
        <w:numPr>
          <w:ilvl w:val="1"/>
          <w:numId w:val="20"/>
        </w:numPr>
        <w:tabs>
          <w:tab w:val="clear" w:pos="36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0"/>
        </w:rPr>
        <w:t xml:space="preserve">w wysokości 5 % wartości </w:t>
      </w:r>
      <w:r w:rsidR="00C3091F" w:rsidRPr="006D4360">
        <w:rPr>
          <w:rFonts w:ascii="Arial" w:hAnsi="Arial" w:cs="Arial"/>
          <w:sz w:val="20"/>
          <w:szCs w:val="22"/>
        </w:rPr>
        <w:t xml:space="preserve">danego </w:t>
      </w:r>
      <w:r w:rsidR="00C3091F" w:rsidRPr="006D4360">
        <w:rPr>
          <w:rFonts w:ascii="Arial" w:hAnsi="Arial" w:cs="Arial"/>
          <w:sz w:val="20"/>
          <w:szCs w:val="20"/>
        </w:rPr>
        <w:t>przedmiotu umowy</w:t>
      </w:r>
      <w:r w:rsidR="00D139ED" w:rsidRPr="006D4360">
        <w:rPr>
          <w:rFonts w:ascii="Arial" w:hAnsi="Arial" w:cs="Arial"/>
          <w:sz w:val="20"/>
          <w:szCs w:val="20"/>
        </w:rPr>
        <w:t xml:space="preserve"> </w:t>
      </w:r>
      <w:r w:rsidR="00C3091F" w:rsidRPr="006D436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4360">
        <w:rPr>
          <w:rFonts w:ascii="Arial" w:hAnsi="Arial" w:cs="Arial"/>
          <w:sz w:val="20"/>
          <w:szCs w:val="20"/>
        </w:rPr>
        <w:t>w kwocie brutto</w:t>
      </w:r>
      <w:r w:rsidR="00E076FC" w:rsidRPr="006D4360">
        <w:rPr>
          <w:rFonts w:ascii="Arial" w:hAnsi="Arial" w:cs="Arial"/>
          <w:sz w:val="20"/>
          <w:szCs w:val="20"/>
        </w:rPr>
        <w:t>,</w:t>
      </w:r>
      <w:r w:rsidR="00AE09F6" w:rsidRPr="006D4360">
        <w:rPr>
          <w:rFonts w:ascii="Arial" w:hAnsi="Arial" w:cs="Arial"/>
          <w:sz w:val="20"/>
          <w:szCs w:val="20"/>
        </w:rPr>
        <w:t xml:space="preserve"> określonej w § 7 ust.</w:t>
      </w:r>
      <w:r w:rsidRPr="006D4360">
        <w:rPr>
          <w:rFonts w:ascii="Arial" w:hAnsi="Arial" w:cs="Arial"/>
          <w:sz w:val="20"/>
          <w:szCs w:val="20"/>
        </w:rPr>
        <w:t>1 umowy,  w przypadku nieprzedłożenia poświadczonej za zgodność z oryginałem kopii umowy o podwykonawstwo, lub jej zmiany</w:t>
      </w:r>
      <w:r w:rsidR="00C3091F" w:rsidRPr="006D4360">
        <w:rPr>
          <w:rFonts w:ascii="Arial" w:hAnsi="Arial" w:cs="Arial"/>
          <w:sz w:val="20"/>
          <w:szCs w:val="20"/>
        </w:rPr>
        <w:t xml:space="preserve"> – za każdy stwierdzony taki przypadek</w:t>
      </w:r>
      <w:r w:rsidR="009409AC" w:rsidRPr="006D4360">
        <w:rPr>
          <w:rFonts w:ascii="Arial" w:hAnsi="Arial" w:cs="Arial"/>
          <w:sz w:val="20"/>
          <w:szCs w:val="20"/>
        </w:rPr>
        <w:t>.</w:t>
      </w:r>
    </w:p>
    <w:p w:rsidR="004549BF" w:rsidRPr="006D4360" w:rsidRDefault="004549BF" w:rsidP="001116CD">
      <w:pPr>
        <w:pStyle w:val="Tekstpodstawowywcity"/>
        <w:numPr>
          <w:ilvl w:val="1"/>
          <w:numId w:val="20"/>
        </w:numPr>
        <w:tabs>
          <w:tab w:val="clear" w:pos="360"/>
          <w:tab w:val="left" w:pos="720"/>
          <w:tab w:val="num" w:pos="144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 wysokości 5 % wartości przedmiotu umowy w kwocie brutto, określonej w § 7 ust. 1 umowy,  w przypadku braku zmiany umowy o podwykonawstwo w zakresie terminu zapłaty;</w:t>
      </w:r>
    </w:p>
    <w:p w:rsidR="004D69A2" w:rsidRPr="006D4360" w:rsidRDefault="00782174" w:rsidP="001116CD">
      <w:pPr>
        <w:pStyle w:val="Tekstpodstawowywcity"/>
        <w:numPr>
          <w:ilvl w:val="1"/>
          <w:numId w:val="20"/>
        </w:numPr>
        <w:tabs>
          <w:tab w:val="clear" w:pos="360"/>
          <w:tab w:val="left" w:pos="709"/>
          <w:tab w:val="num" w:pos="1440"/>
        </w:tabs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 wysokości 0,15 % wartości</w:t>
      </w:r>
      <w:r w:rsidR="00E62508" w:rsidRPr="006D4360">
        <w:rPr>
          <w:rFonts w:ascii="Arial" w:hAnsi="Arial" w:cs="Arial"/>
          <w:sz w:val="20"/>
          <w:szCs w:val="22"/>
        </w:rPr>
        <w:t xml:space="preserve"> </w:t>
      </w:r>
      <w:r w:rsidR="00C3091F" w:rsidRPr="006D4360">
        <w:rPr>
          <w:rFonts w:ascii="Arial" w:hAnsi="Arial" w:cs="Arial"/>
          <w:sz w:val="20"/>
          <w:szCs w:val="20"/>
        </w:rPr>
        <w:t>przedmiotu umowy</w:t>
      </w:r>
      <w:r w:rsidR="00C3091F" w:rsidRPr="006D436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3091F" w:rsidRPr="006D4360">
        <w:rPr>
          <w:rFonts w:ascii="Arial" w:hAnsi="Arial" w:cs="Arial"/>
          <w:sz w:val="20"/>
          <w:szCs w:val="20"/>
        </w:rPr>
        <w:t>w kwocie brutto, określonej w § </w:t>
      </w:r>
      <w:r w:rsidR="00AE09F6" w:rsidRPr="006D4360">
        <w:rPr>
          <w:rFonts w:ascii="Arial" w:hAnsi="Arial" w:cs="Arial"/>
          <w:sz w:val="20"/>
          <w:szCs w:val="20"/>
        </w:rPr>
        <w:t>7 ust.</w:t>
      </w:r>
      <w:r w:rsidR="004D69A2" w:rsidRPr="006D4360">
        <w:rPr>
          <w:rFonts w:ascii="Arial" w:hAnsi="Arial" w:cs="Arial"/>
          <w:sz w:val="20"/>
          <w:szCs w:val="20"/>
        </w:rPr>
        <w:t>1 umowy, za opóźnienie w usunięciu wad, za każdy dzień opóźnienia liczony od dnia wyznaczonego na usunięcie wad.</w:t>
      </w:r>
    </w:p>
    <w:p w:rsidR="00A27BFA" w:rsidRPr="006D4360" w:rsidRDefault="004D69A2" w:rsidP="001116CD">
      <w:pPr>
        <w:pStyle w:val="Tekstpodstawowywcity"/>
        <w:numPr>
          <w:ilvl w:val="1"/>
          <w:numId w:val="20"/>
        </w:numPr>
        <w:tabs>
          <w:tab w:val="clear" w:pos="360"/>
          <w:tab w:val="left" w:pos="709"/>
          <w:tab w:val="num" w:pos="1440"/>
        </w:tabs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>w wysokości 0,1% wartości przedmiotu umowy w kwocie brutto, określonej w § 7 ust. 1 umowy, za nie przedłużenie ważności polisy ubezpieczeniowej</w:t>
      </w:r>
      <w:r w:rsidR="005A746D" w:rsidRPr="006D4360">
        <w:rPr>
          <w:rFonts w:ascii="Arial" w:hAnsi="Arial" w:cs="Arial"/>
          <w:sz w:val="20"/>
          <w:szCs w:val="20"/>
        </w:rPr>
        <w:t xml:space="preserve">, o których mowa  w </w:t>
      </w:r>
      <w:r w:rsidR="00DC2B51" w:rsidRPr="006D4360">
        <w:rPr>
          <w:rFonts w:ascii="Arial" w:hAnsi="Arial" w:cs="Arial"/>
          <w:sz w:val="20"/>
          <w:szCs w:val="20"/>
        </w:rPr>
        <w:t xml:space="preserve">§ </w:t>
      </w:r>
      <w:r w:rsidR="00735E70" w:rsidRPr="006D4360">
        <w:rPr>
          <w:rFonts w:ascii="Arial" w:hAnsi="Arial" w:cs="Arial"/>
          <w:sz w:val="20"/>
          <w:szCs w:val="20"/>
        </w:rPr>
        <w:t>3</w:t>
      </w:r>
      <w:r w:rsidR="005A746D" w:rsidRPr="006D4360">
        <w:rPr>
          <w:rFonts w:ascii="Arial" w:hAnsi="Arial" w:cs="Arial"/>
          <w:sz w:val="20"/>
          <w:szCs w:val="20"/>
        </w:rPr>
        <w:t xml:space="preserve"> ust.</w:t>
      </w:r>
      <w:r w:rsidR="00735E70" w:rsidRPr="006D4360">
        <w:rPr>
          <w:rFonts w:ascii="Arial" w:hAnsi="Arial" w:cs="Arial"/>
          <w:sz w:val="20"/>
          <w:szCs w:val="20"/>
        </w:rPr>
        <w:t>14</w:t>
      </w:r>
      <w:r w:rsidRPr="006D4360">
        <w:rPr>
          <w:rFonts w:ascii="Arial" w:hAnsi="Arial" w:cs="Arial"/>
          <w:sz w:val="20"/>
          <w:szCs w:val="20"/>
        </w:rPr>
        <w:t xml:space="preserve">, za każdy dzień opóźnienia w dostarczeniu ważnej polisy. </w:t>
      </w:r>
    </w:p>
    <w:p w:rsidR="00A27BFA" w:rsidRPr="006D4360" w:rsidRDefault="00347BF5" w:rsidP="006D436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Wykonawcy przysługuje prawo obciążenia Zamawiającego karami umownymi:</w:t>
      </w:r>
    </w:p>
    <w:p w:rsidR="004D69A2" w:rsidRPr="006D4360" w:rsidRDefault="004D69A2" w:rsidP="001116CD">
      <w:pPr>
        <w:pStyle w:val="Tekstpodstawowywcity"/>
        <w:numPr>
          <w:ilvl w:val="0"/>
          <w:numId w:val="27"/>
        </w:numPr>
        <w:ind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wysokości 10 % wartości umowy, określonej w § 7 ust. 1 umowy, za odstąpienie od umowy, z przyczyn za które nie odpowiada Wykonawca, za wyjątkiem wystąpienia sytuacji określonej w art.145 ustawy Prawo Zamówień Publicznych,</w:t>
      </w:r>
    </w:p>
    <w:p w:rsidR="00675415" w:rsidRPr="006D4360" w:rsidRDefault="004D69A2" w:rsidP="006D4360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Roszczenia o zapłatę należnych kar umownych ni</w:t>
      </w:r>
      <w:r w:rsidR="00C3091F" w:rsidRPr="006D4360">
        <w:rPr>
          <w:rFonts w:ascii="Arial" w:hAnsi="Arial" w:cs="Arial"/>
          <w:sz w:val="20"/>
          <w:szCs w:val="22"/>
        </w:rPr>
        <w:t xml:space="preserve">e będą pozbawiać Zamawiającego prawa </w:t>
      </w:r>
      <w:r w:rsidRPr="006D4360">
        <w:rPr>
          <w:rFonts w:ascii="Arial" w:hAnsi="Arial" w:cs="Arial"/>
          <w:sz w:val="20"/>
          <w:szCs w:val="22"/>
        </w:rPr>
        <w:t>żądania zapłaty odszkodowania uzupełniającego na zasadach ogólnych, jeżeli wysokość poniesionej szkody przekroczy wysokość zastrzeżonej kary umownej.</w:t>
      </w:r>
    </w:p>
    <w:p w:rsidR="00F051C8" w:rsidRPr="006D4360" w:rsidRDefault="004D69A2" w:rsidP="006D4360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6E1B21" w:rsidRPr="006D4360" w:rsidRDefault="004D69A2" w:rsidP="006D4360">
      <w:pPr>
        <w:pStyle w:val="Tekstpodstawowywcity"/>
        <w:numPr>
          <w:ilvl w:val="0"/>
          <w:numId w:val="5"/>
        </w:numPr>
        <w:tabs>
          <w:tab w:val="clear" w:pos="720"/>
          <w:tab w:val="num" w:pos="426"/>
        </w:tabs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Kary umowne,  koszty wykonania zastępczego o których mowa w </w:t>
      </w:r>
      <w:r w:rsidR="00DC2B51" w:rsidRPr="006D4360">
        <w:rPr>
          <w:rFonts w:ascii="Arial" w:hAnsi="Arial" w:cs="Arial"/>
          <w:sz w:val="20"/>
          <w:szCs w:val="20"/>
        </w:rPr>
        <w:t xml:space="preserve">§ </w:t>
      </w:r>
      <w:r w:rsidRPr="006D4360">
        <w:rPr>
          <w:rFonts w:ascii="Arial" w:hAnsi="Arial" w:cs="Arial"/>
          <w:sz w:val="20"/>
          <w:szCs w:val="22"/>
        </w:rPr>
        <w:t xml:space="preserve">8 ust. </w:t>
      </w:r>
      <w:r w:rsidR="00DD3DCC" w:rsidRPr="006D4360">
        <w:rPr>
          <w:rFonts w:ascii="Arial" w:hAnsi="Arial" w:cs="Arial"/>
          <w:sz w:val="20"/>
          <w:szCs w:val="22"/>
        </w:rPr>
        <w:t xml:space="preserve">6 i </w:t>
      </w:r>
      <w:r w:rsidRPr="006D4360">
        <w:rPr>
          <w:rFonts w:ascii="Arial" w:hAnsi="Arial" w:cs="Arial"/>
          <w:sz w:val="20"/>
          <w:szCs w:val="22"/>
        </w:rPr>
        <w:t xml:space="preserve">8 Zamawiający może potrącić z wynagrodzenia należnego Wykonawcy na podstawie przedłożonego mu oświadczenia </w:t>
      </w:r>
      <w:r w:rsidR="00C3091F" w:rsidRPr="006D4360">
        <w:rPr>
          <w:rFonts w:ascii="Arial" w:hAnsi="Arial" w:cs="Arial"/>
          <w:sz w:val="20"/>
          <w:szCs w:val="22"/>
        </w:rPr>
        <w:t>o </w:t>
      </w:r>
      <w:r w:rsidR="00D139ED" w:rsidRPr="006D4360">
        <w:rPr>
          <w:rFonts w:ascii="Arial" w:hAnsi="Arial" w:cs="Arial"/>
          <w:sz w:val="20"/>
          <w:szCs w:val="22"/>
        </w:rPr>
        <w:t>wysokości potraconej sumy</w:t>
      </w:r>
      <w:r w:rsidR="00A707B8" w:rsidRPr="006D4360">
        <w:rPr>
          <w:rFonts w:ascii="Arial" w:hAnsi="Arial" w:cs="Arial"/>
          <w:bCs/>
          <w:sz w:val="20"/>
          <w:szCs w:val="22"/>
        </w:rPr>
        <w:t xml:space="preserve"> lub z zabezpieczenia należytego wykonania umowy.</w:t>
      </w:r>
    </w:p>
    <w:p w:rsidR="00D772F0" w:rsidRPr="006D4360" w:rsidRDefault="00D772F0" w:rsidP="006D4360">
      <w:pPr>
        <w:pStyle w:val="Tekstpodstawowywcity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4D69A2" w:rsidRPr="006D4360" w:rsidRDefault="002D1A8F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1</w:t>
      </w:r>
      <w:r w:rsidR="00A27BFA" w:rsidRPr="006D4360">
        <w:rPr>
          <w:rFonts w:ascii="Arial" w:hAnsi="Arial" w:cs="Arial"/>
          <w:b/>
          <w:bCs/>
          <w:sz w:val="20"/>
          <w:szCs w:val="22"/>
        </w:rPr>
        <w:t>3</w:t>
      </w:r>
    </w:p>
    <w:p w:rsidR="006E1B21" w:rsidRPr="006D4360" w:rsidRDefault="004D69A2" w:rsidP="006D4360">
      <w:pPr>
        <w:pStyle w:val="Tekstpodstawowywcity"/>
        <w:ind w:left="0" w:right="-75"/>
        <w:jc w:val="center"/>
        <w:rPr>
          <w:rFonts w:ascii="Arial" w:hAnsi="Arial" w:cs="Arial"/>
          <w:b/>
          <w:sz w:val="20"/>
          <w:szCs w:val="22"/>
        </w:rPr>
      </w:pPr>
      <w:r w:rsidRPr="006D4360">
        <w:rPr>
          <w:rFonts w:ascii="Arial" w:hAnsi="Arial" w:cs="Arial"/>
          <w:b/>
          <w:sz w:val="20"/>
          <w:szCs w:val="22"/>
        </w:rPr>
        <w:t>Rozstrzyganie sporów</w:t>
      </w:r>
    </w:p>
    <w:p w:rsidR="00D772F0" w:rsidRPr="006D4360" w:rsidRDefault="004D69A2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Wszelkie spory mogące wyniknąć przy realizacji umowy rozstrzygane będą przez Sąd właściwy dla siedziby Zamawiającego.</w:t>
      </w:r>
    </w:p>
    <w:p w:rsidR="006D4360" w:rsidRDefault="006D4360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D69A2" w:rsidRPr="006D4360" w:rsidRDefault="002D1A8F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1</w:t>
      </w:r>
      <w:r w:rsidR="00A27BFA" w:rsidRPr="006D4360">
        <w:rPr>
          <w:rFonts w:ascii="Arial" w:hAnsi="Arial" w:cs="Arial"/>
          <w:b/>
          <w:bCs/>
          <w:sz w:val="20"/>
          <w:szCs w:val="22"/>
        </w:rPr>
        <w:t>4</w:t>
      </w:r>
    </w:p>
    <w:p w:rsidR="006E1B21" w:rsidRPr="006D4360" w:rsidRDefault="004D69A2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A27BFA" w:rsidRPr="006D4360" w:rsidRDefault="004D69A2" w:rsidP="001116CD">
      <w:pPr>
        <w:pStyle w:val="Tekstpodstawowywcity"/>
        <w:numPr>
          <w:ilvl w:val="0"/>
          <w:numId w:val="21"/>
        </w:numPr>
        <w:tabs>
          <w:tab w:val="clear" w:pos="720"/>
          <w:tab w:val="num" w:pos="360"/>
        </w:tabs>
        <w:ind w:left="714" w:right="22" w:hanging="714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tabs>
          <w:tab w:val="clear" w:pos="1440"/>
          <w:tab w:val="num" w:pos="426"/>
        </w:tabs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 i przerwa ta trwa dłużej niż 30 dni kalendarzowych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Wykonawca realizuje przedmiot umowy w sposób niezgodny z umową, dokumentacją projektową, specyfikacjami technicznymi i wskazaniami Zamawiającego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 lub polisy ubezpieczeniowej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Wykonawca popada w stan likwidacji lub stan upadłości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 xml:space="preserve">Wykonawca z przyczyn zawinionych nie przystąpił do odbioru terenu budowy albo nie rozpoczął robót zgodnie z harmonogramem/umową albo pozostaje w opóźnieniu z realizacją robót tak dalece, że wątpliwe jest dochowanie terminu zakończenia robót, </w:t>
      </w:r>
    </w:p>
    <w:p w:rsidR="00706778" w:rsidRPr="006D4360" w:rsidRDefault="00706778" w:rsidP="001116CD">
      <w:pPr>
        <w:pStyle w:val="Tekstpodstawowywcity"/>
        <w:numPr>
          <w:ilvl w:val="1"/>
          <w:numId w:val="21"/>
        </w:numPr>
        <w:ind w:left="851" w:right="22" w:hanging="425"/>
        <w:jc w:val="both"/>
        <w:rPr>
          <w:rFonts w:ascii="Arial" w:hAnsi="Arial" w:cs="Arial"/>
          <w:bCs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6D4360">
        <w:rPr>
          <w:rFonts w:ascii="Arial" w:hAnsi="Arial" w:cs="Arial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publicznego,</w:t>
      </w:r>
    </w:p>
    <w:p w:rsidR="00A27BFA" w:rsidRPr="006D4360" w:rsidRDefault="004D69A2" w:rsidP="001116CD">
      <w:pPr>
        <w:pStyle w:val="Tekstpodstawowywcity"/>
        <w:numPr>
          <w:ilvl w:val="0"/>
          <w:numId w:val="22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Jeżeli Wykonawca będzie wykonywał przedmiot umowy wadliwie, albo sprzecznie z umową Zamawiający wezwie Wykonawcę do zmiany sposobu wykonywania umo</w:t>
      </w:r>
      <w:r w:rsidR="00946EEC" w:rsidRPr="006D4360">
        <w:rPr>
          <w:rFonts w:ascii="Arial" w:hAnsi="Arial" w:cs="Arial"/>
          <w:sz w:val="20"/>
          <w:szCs w:val="22"/>
        </w:rPr>
        <w:t xml:space="preserve">wy i wyznaczy mu  </w:t>
      </w:r>
      <w:r w:rsidRPr="006D4360">
        <w:rPr>
          <w:rFonts w:ascii="Arial" w:hAnsi="Arial" w:cs="Arial"/>
          <w:sz w:val="20"/>
          <w:szCs w:val="22"/>
        </w:rPr>
        <w:t xml:space="preserve">w tym celu </w:t>
      </w:r>
    </w:p>
    <w:p w:rsidR="00A27BFA" w:rsidRPr="006D4360" w:rsidRDefault="004D69A2" w:rsidP="006D4360">
      <w:pPr>
        <w:pStyle w:val="Tekstpodstawowywcity"/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odpowiedni termin. Po bezskutecznym upływie wyznaczonego terminu Zamawiający może od umowy odstąpić, powierzyć poprawienie lub dalsze wykonanie przedmiotu umowy innemu podmiotowi na koszt Wykonawcy.</w:t>
      </w:r>
    </w:p>
    <w:p w:rsidR="00A27BFA" w:rsidRPr="006D4360" w:rsidRDefault="004D69A2" w:rsidP="001116CD">
      <w:pPr>
        <w:pStyle w:val="Tekstpodstawowywcity"/>
        <w:numPr>
          <w:ilvl w:val="0"/>
          <w:numId w:val="22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 xml:space="preserve">Odstąpienie od umowy, o którym mowa w </w:t>
      </w:r>
      <w:r w:rsidR="00DC2B51" w:rsidRPr="006D4360">
        <w:rPr>
          <w:rFonts w:ascii="Arial" w:hAnsi="Arial" w:cs="Arial"/>
          <w:sz w:val="20"/>
          <w:szCs w:val="20"/>
        </w:rPr>
        <w:t xml:space="preserve">§ 14 </w:t>
      </w:r>
      <w:r w:rsidRPr="006D4360">
        <w:rPr>
          <w:rFonts w:ascii="Arial" w:hAnsi="Arial" w:cs="Arial"/>
          <w:bCs/>
          <w:sz w:val="20"/>
          <w:szCs w:val="22"/>
        </w:rPr>
        <w:t>ust. 1 musi mieć formę pisemną pod rygorem nieważności takiego oświadczenia i musi zawierać uzasadnienie.</w:t>
      </w:r>
    </w:p>
    <w:p w:rsidR="004D69A2" w:rsidRPr="006D4360" w:rsidRDefault="004D69A2" w:rsidP="006D4360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4D69A2" w:rsidRPr="006D4360" w:rsidRDefault="004D69A2" w:rsidP="006D4360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zabezpieczy przerwane roboty</w:t>
      </w:r>
      <w:r w:rsidR="00675415" w:rsidRPr="006D4360">
        <w:rPr>
          <w:rFonts w:ascii="Arial" w:hAnsi="Arial" w:cs="Arial"/>
          <w:sz w:val="20"/>
          <w:szCs w:val="22"/>
        </w:rPr>
        <w:t>/dostawy</w:t>
      </w:r>
      <w:r w:rsidRPr="006D4360">
        <w:rPr>
          <w:rFonts w:ascii="Arial" w:hAnsi="Arial" w:cs="Arial"/>
          <w:sz w:val="20"/>
          <w:szCs w:val="22"/>
        </w:rPr>
        <w:t xml:space="preserve"> w zakresie obustronnie uzgodnionym, na koszt tej strony, z której winy nastąpiło odstąpienie od umowy</w:t>
      </w:r>
    </w:p>
    <w:p w:rsidR="004D69A2" w:rsidRPr="006D4360" w:rsidRDefault="004D69A2" w:rsidP="006D4360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Wykonawca zgłosi Zamawiającemu gotowość do odbioru robót</w:t>
      </w:r>
      <w:r w:rsidR="00675415" w:rsidRPr="006D4360">
        <w:rPr>
          <w:rFonts w:ascii="Arial" w:hAnsi="Arial" w:cs="Arial"/>
          <w:sz w:val="20"/>
          <w:szCs w:val="22"/>
        </w:rPr>
        <w:t>/dostaw</w:t>
      </w:r>
      <w:r w:rsidRPr="006D4360">
        <w:rPr>
          <w:rFonts w:ascii="Arial" w:hAnsi="Arial" w:cs="Arial"/>
          <w:sz w:val="20"/>
          <w:szCs w:val="22"/>
        </w:rPr>
        <w:t xml:space="preserve"> przerwanych</w:t>
      </w:r>
    </w:p>
    <w:p w:rsidR="00B41150" w:rsidRPr="006D4360" w:rsidRDefault="004D69A2" w:rsidP="006D4360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 terminie 10 dni od daty zgłoszenia, o którym mowa w </w:t>
      </w:r>
      <w:r w:rsidR="00DC2B51" w:rsidRPr="006D4360">
        <w:rPr>
          <w:rFonts w:ascii="Arial" w:hAnsi="Arial" w:cs="Arial"/>
          <w:sz w:val="20"/>
          <w:szCs w:val="20"/>
        </w:rPr>
        <w:t xml:space="preserve">§ 14 </w:t>
      </w:r>
      <w:r w:rsidRPr="006D4360">
        <w:rPr>
          <w:rFonts w:ascii="Arial" w:hAnsi="Arial" w:cs="Arial"/>
          <w:sz w:val="20"/>
          <w:szCs w:val="22"/>
        </w:rPr>
        <w:t xml:space="preserve">ust. 4b, Wykonawca wraz z inspektorem nadzoru i przy udziale Zamawiającego sporządzi szczegółowy protokół inwentaryzacji robót w toku wraz z zestawieniem wartości wykonanych robót według stanu na dzień odstąpienia. </w:t>
      </w:r>
    </w:p>
    <w:p w:rsidR="00A27BFA" w:rsidRPr="006D4360" w:rsidRDefault="004D69A2" w:rsidP="006D4360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przypadku odstąpienia od umowy lub przerwania robót</w:t>
      </w:r>
      <w:r w:rsidR="00675415" w:rsidRPr="006D4360">
        <w:rPr>
          <w:rFonts w:ascii="Arial" w:hAnsi="Arial" w:cs="Arial"/>
          <w:sz w:val="20"/>
          <w:szCs w:val="22"/>
        </w:rPr>
        <w:t>/dostaw</w:t>
      </w:r>
      <w:r w:rsidRPr="006D4360">
        <w:rPr>
          <w:rFonts w:ascii="Arial" w:hAnsi="Arial" w:cs="Arial"/>
          <w:sz w:val="20"/>
          <w:szCs w:val="22"/>
        </w:rPr>
        <w:t xml:space="preserve"> przez Zamawiającego, z przyczyn niezależnych od Wykonawcy, Zamawiający jest zobowiązany:</w:t>
      </w:r>
    </w:p>
    <w:p w:rsidR="004D69A2" w:rsidRPr="006D4360" w:rsidRDefault="004D69A2" w:rsidP="006D4360">
      <w:pPr>
        <w:pStyle w:val="Tekstpodstawowywcity"/>
        <w:numPr>
          <w:ilvl w:val="0"/>
          <w:numId w:val="11"/>
        </w:numPr>
        <w:ind w:right="675" w:hanging="348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odebrać wykonane </w:t>
      </w:r>
      <w:r w:rsidR="00675415" w:rsidRPr="006D4360">
        <w:rPr>
          <w:rFonts w:ascii="Arial" w:hAnsi="Arial" w:cs="Arial"/>
          <w:sz w:val="20"/>
          <w:szCs w:val="22"/>
        </w:rPr>
        <w:t>zadanie.</w:t>
      </w:r>
    </w:p>
    <w:p w:rsidR="00DC2B51" w:rsidRPr="006D4360" w:rsidRDefault="004D69A2" w:rsidP="006D4360">
      <w:pPr>
        <w:pStyle w:val="Tekstpodstawowywcity"/>
        <w:numPr>
          <w:ilvl w:val="0"/>
          <w:numId w:val="11"/>
        </w:numPr>
        <w:tabs>
          <w:tab w:val="clear" w:pos="708"/>
        </w:tabs>
        <w:ind w:left="72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zapłacić za wykonane roboty</w:t>
      </w:r>
      <w:r w:rsidR="00675415" w:rsidRPr="006D4360">
        <w:rPr>
          <w:rFonts w:ascii="Arial" w:hAnsi="Arial" w:cs="Arial"/>
          <w:sz w:val="20"/>
          <w:szCs w:val="22"/>
        </w:rPr>
        <w:t>/dostawy</w:t>
      </w:r>
      <w:r w:rsidRPr="006D4360">
        <w:rPr>
          <w:rFonts w:ascii="Arial" w:hAnsi="Arial" w:cs="Arial"/>
          <w:sz w:val="20"/>
          <w:szCs w:val="22"/>
        </w:rPr>
        <w:t xml:space="preserve"> w oparciu o protokół inwentaryzacji </w:t>
      </w:r>
      <w:r w:rsidR="00E62508" w:rsidRPr="006D4360">
        <w:rPr>
          <w:rFonts w:ascii="Arial" w:hAnsi="Arial" w:cs="Arial"/>
          <w:sz w:val="20"/>
          <w:szCs w:val="22"/>
        </w:rPr>
        <w:t xml:space="preserve">wykonanych </w:t>
      </w:r>
      <w:r w:rsidRPr="006D4360">
        <w:rPr>
          <w:rFonts w:ascii="Arial" w:hAnsi="Arial" w:cs="Arial"/>
          <w:sz w:val="20"/>
          <w:szCs w:val="22"/>
        </w:rPr>
        <w:t>robót. Podpisany przez Wykonawcę,</w:t>
      </w:r>
      <w:r w:rsidR="00D82CAD" w:rsidRPr="006D4360">
        <w:rPr>
          <w:rFonts w:ascii="Arial" w:hAnsi="Arial" w:cs="Arial"/>
          <w:sz w:val="20"/>
          <w:szCs w:val="22"/>
        </w:rPr>
        <w:t xml:space="preserve"> Inspektora </w:t>
      </w:r>
      <w:r w:rsidRPr="006D4360">
        <w:rPr>
          <w:rFonts w:ascii="Arial" w:hAnsi="Arial" w:cs="Arial"/>
          <w:sz w:val="20"/>
          <w:szCs w:val="22"/>
        </w:rPr>
        <w:t xml:space="preserve"> </w:t>
      </w:r>
      <w:r w:rsidR="00D82CAD" w:rsidRPr="006D4360">
        <w:rPr>
          <w:rFonts w:ascii="Arial" w:hAnsi="Arial" w:cs="Arial"/>
          <w:sz w:val="20"/>
          <w:szCs w:val="22"/>
        </w:rPr>
        <w:t>N</w:t>
      </w:r>
      <w:r w:rsidRPr="006D4360">
        <w:rPr>
          <w:rFonts w:ascii="Arial" w:hAnsi="Arial" w:cs="Arial"/>
          <w:sz w:val="20"/>
          <w:szCs w:val="22"/>
        </w:rPr>
        <w:t>adz</w:t>
      </w:r>
      <w:r w:rsidR="00D82CAD" w:rsidRPr="006D4360">
        <w:rPr>
          <w:rFonts w:ascii="Arial" w:hAnsi="Arial" w:cs="Arial"/>
          <w:sz w:val="20"/>
          <w:szCs w:val="22"/>
        </w:rPr>
        <w:t>oru</w:t>
      </w:r>
      <w:r w:rsidR="009409AC" w:rsidRPr="006D4360">
        <w:rPr>
          <w:rFonts w:ascii="Arial" w:hAnsi="Arial" w:cs="Arial"/>
          <w:sz w:val="20"/>
          <w:szCs w:val="22"/>
        </w:rPr>
        <w:t xml:space="preserve"> </w:t>
      </w:r>
      <w:r w:rsidRPr="006D4360">
        <w:rPr>
          <w:rFonts w:ascii="Arial" w:hAnsi="Arial" w:cs="Arial"/>
          <w:sz w:val="20"/>
          <w:szCs w:val="22"/>
        </w:rPr>
        <w:t>oraz Zamawiającego w/w protokół będzie stanowił podstawę do wystawienia przez Wykonawcę faktury rozliczeniowej zadania.</w:t>
      </w:r>
    </w:p>
    <w:p w:rsidR="004D69A2" w:rsidRPr="006D4360" w:rsidRDefault="002D1A8F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1</w:t>
      </w:r>
      <w:r w:rsidR="00A27BFA" w:rsidRPr="006D4360">
        <w:rPr>
          <w:rFonts w:ascii="Arial" w:hAnsi="Arial" w:cs="Arial"/>
          <w:b/>
          <w:bCs/>
          <w:sz w:val="20"/>
          <w:szCs w:val="22"/>
        </w:rPr>
        <w:t>5</w:t>
      </w:r>
    </w:p>
    <w:p w:rsidR="00A27BFA" w:rsidRPr="006D4360" w:rsidRDefault="00D82CAD" w:rsidP="006D4360">
      <w:pPr>
        <w:jc w:val="center"/>
        <w:rPr>
          <w:rFonts w:ascii="Arial" w:hAnsi="Arial" w:cs="Arial"/>
          <w:b/>
        </w:rPr>
      </w:pPr>
      <w:r w:rsidRPr="006D4360">
        <w:rPr>
          <w:rFonts w:ascii="Arial" w:hAnsi="Arial" w:cs="Arial"/>
          <w:b/>
        </w:rPr>
        <w:t>Warunki zmian postanowień umowy</w:t>
      </w:r>
    </w:p>
    <w:p w:rsidR="006E1B21" w:rsidRPr="006D4360" w:rsidRDefault="004D69A2" w:rsidP="001116CD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Zamawiający przewiduje możliwość zmian postanowień w zawartej umowie w przypadku wystąpienia co najmniej jednej z niżej wymienionych okoliczności.</w:t>
      </w:r>
    </w:p>
    <w:p w:rsidR="006E1B21" w:rsidRPr="006D4360" w:rsidRDefault="004D69A2" w:rsidP="001116CD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Zmiana postanowień zawartej umowy może nastąpić wyłącznie za zgodą obu Stron</w:t>
      </w:r>
      <w:r w:rsidR="00D82CAD" w:rsidRPr="006D4360">
        <w:rPr>
          <w:rFonts w:ascii="Arial" w:hAnsi="Arial" w:cs="Arial"/>
        </w:rPr>
        <w:t>,</w:t>
      </w:r>
      <w:r w:rsidRPr="006D4360">
        <w:rPr>
          <w:rFonts w:ascii="Arial" w:hAnsi="Arial" w:cs="Arial"/>
        </w:rPr>
        <w:t xml:space="preserve"> wyrażoną w drodze aneksu do umowy, pod rygorem nieważności, za wyjątkiem sytuacji, dla których umowa dopuszcza inny sposób legalizacji.</w:t>
      </w:r>
      <w:r w:rsidR="00706778" w:rsidRPr="006D4360">
        <w:rPr>
          <w:rFonts w:ascii="Arial" w:hAnsi="Arial" w:cs="Arial"/>
        </w:rPr>
        <w:t xml:space="preserve"> W przypadku, gdy zmiana dotyczyć będzie podwyższenia wynagrodzenia Wykonawcy, Strony dokonają zmian po zabezpieczeniu przez Zamawiającego środków finansowych w budżecie miasta.</w:t>
      </w:r>
    </w:p>
    <w:p w:rsidR="00A27BFA" w:rsidRPr="006D4360" w:rsidRDefault="004D69A2" w:rsidP="001116CD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D4360">
        <w:rPr>
          <w:rFonts w:ascii="Arial" w:hAnsi="Arial" w:cs="Arial"/>
        </w:rPr>
        <w:t>Zamawiający przewiduje następujące okoliczności zmiany postanowień umowy:</w:t>
      </w:r>
    </w:p>
    <w:p w:rsidR="00706778" w:rsidRPr="006D4360" w:rsidRDefault="004D69A2" w:rsidP="001116CD">
      <w:pPr>
        <w:numPr>
          <w:ilvl w:val="0"/>
          <w:numId w:val="32"/>
        </w:numPr>
        <w:ind w:left="567" w:hanging="283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terminy realizacji - </w:t>
      </w:r>
      <w:r w:rsidR="00706778" w:rsidRPr="006D4360">
        <w:rPr>
          <w:rFonts w:ascii="Arial" w:hAnsi="Arial" w:cs="Arial"/>
        </w:rPr>
        <w:t>mogą ulec zmianie tylko na podstawie n/w przesłanek zaakceptowanych przez Zamawiającego. Sprawa każdorazowo będzie analizowana przez Zamawiającego i Nadzór Inwestorski:</w:t>
      </w:r>
      <w:r w:rsidR="00706778" w:rsidRPr="006D4360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706778" w:rsidRPr="006D4360" w:rsidRDefault="00706778" w:rsidP="001116CD">
      <w:pPr>
        <w:pStyle w:val="Akapitzlist"/>
        <w:numPr>
          <w:ilvl w:val="0"/>
          <w:numId w:val="17"/>
        </w:numPr>
        <w:ind w:left="1077" w:hanging="357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Wystąpią środki ochrony prawnej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  <w:iCs/>
        </w:rPr>
        <w:t xml:space="preserve">wystąpią opóźnienia w przekazaniu terenu budowy Wykonawcy robót z winy Zamawiającego 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przypadku konieczności uzyskania zezwolenie na odstępstwo od</w:t>
      </w:r>
      <w:r w:rsidRPr="006D4360">
        <w:rPr>
          <w:rFonts w:ascii="Arial" w:hAnsi="Arial" w:cs="Arial"/>
          <w:i/>
        </w:rPr>
        <w:t xml:space="preserve"> </w:t>
      </w:r>
      <w:r w:rsidRPr="006D4360">
        <w:rPr>
          <w:rFonts w:ascii="Arial" w:hAnsi="Arial" w:cs="Arial"/>
        </w:rPr>
        <w:t>zakazu ścięcia drzew do Regionalnej Dyrekcji Ochrony Środowiska w Katowicach z uwagi na stwierdzenie obecności gniazd.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  <w:iCs/>
        </w:rPr>
        <w:t>wystąpią braki lub wady w dokumentacji projektowej lub w innych dokumentach dotyczących budowy;</w:t>
      </w:r>
    </w:p>
    <w:p w:rsidR="00706778" w:rsidRPr="006D4360" w:rsidRDefault="00706778" w:rsidP="001116CD">
      <w:pPr>
        <w:numPr>
          <w:ilvl w:val="0"/>
          <w:numId w:val="17"/>
        </w:numPr>
        <w:ind w:left="1077" w:hanging="357"/>
        <w:jc w:val="both"/>
        <w:rPr>
          <w:rFonts w:ascii="Arial" w:hAnsi="Arial" w:cs="Arial"/>
        </w:rPr>
      </w:pPr>
      <w:r w:rsidRPr="006D4360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zabezpieczenia,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wystąpi konieczność wykonania robót dodatkowych niezbędnych do zakończenia zakresu objętego przedmiotem umowy,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wystąpi brak frontu robót z przyczyn niezależnych od Wykonawcy przez okres dłuższy niż 14 dni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  <w:iCs/>
        </w:rPr>
        <w:t>wystąpią opóźnienia w rozpoczęciu czynności odbiorowych oraz prób końcowych z powodów nie leżących po stronie Wykonawcy;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wystąpi konieczność podjęcia dodatkowych  działań przez organy administracji lub wystąpi konieczność uzyskania nowych uzgodnień ewentualnie aktualizacja uzgodnień poczynionych wcześniej przez projektanta </w:t>
      </w:r>
    </w:p>
    <w:p w:rsidR="00706778" w:rsidRPr="006D4360" w:rsidRDefault="00706778" w:rsidP="001116CD">
      <w:pPr>
        <w:numPr>
          <w:ilvl w:val="0"/>
          <w:numId w:val="17"/>
        </w:numPr>
        <w:ind w:left="1080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wystąpią sytuacje nieprzewidziane – wystąpienie siły wyższej, zamieszki lub strajki, </w:t>
      </w:r>
      <w:r w:rsidRPr="006D4360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geologiczne.</w:t>
      </w:r>
    </w:p>
    <w:p w:rsidR="00706778" w:rsidRPr="006D4360" w:rsidRDefault="00706778" w:rsidP="006D4360">
      <w:pPr>
        <w:ind w:left="1134"/>
        <w:jc w:val="both"/>
        <w:rPr>
          <w:rFonts w:ascii="Arial" w:hAnsi="Arial" w:cs="Arial"/>
        </w:rPr>
      </w:pPr>
    </w:p>
    <w:p w:rsidR="00BF1D2F" w:rsidRPr="006D4360" w:rsidRDefault="004D69A2" w:rsidP="006D4360">
      <w:pPr>
        <w:ind w:left="567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AA5B5E" w:rsidRPr="006D4360" w:rsidRDefault="004D69A2" w:rsidP="001116C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4D69A2" w:rsidRPr="006D4360" w:rsidRDefault="004D69A2" w:rsidP="001116C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kwalifikacji, </w:t>
      </w:r>
    </w:p>
    <w:p w:rsidR="004D69A2" w:rsidRPr="006D4360" w:rsidRDefault="004D69A2" w:rsidP="001116C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wprowadzenie zmiany w danych Wykonawcy lub Zamawiającego wynikających z dokumentów  rejestrowych</w:t>
      </w:r>
    </w:p>
    <w:p w:rsidR="00706778" w:rsidRPr="006D4360" w:rsidRDefault="00706778" w:rsidP="001116CD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 w:rsidRPr="006D4360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706778" w:rsidRPr="006D4360" w:rsidRDefault="00706778" w:rsidP="006D4360">
      <w:pPr>
        <w:ind w:left="567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      W takim przypadku Zamawiający może powierzyć dalsze wykonanie przedmiotu zamówienia:</w:t>
      </w:r>
    </w:p>
    <w:p w:rsidR="00706778" w:rsidRPr="006D4360" w:rsidRDefault="00706778" w:rsidP="001116CD">
      <w:pPr>
        <w:numPr>
          <w:ilvl w:val="0"/>
          <w:numId w:val="15"/>
        </w:numPr>
        <w:ind w:left="993" w:hanging="426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partnerowi Konsorcjum,</w:t>
      </w:r>
    </w:p>
    <w:p w:rsidR="00706778" w:rsidRPr="006D4360" w:rsidRDefault="00706778" w:rsidP="001116CD">
      <w:pPr>
        <w:numPr>
          <w:ilvl w:val="0"/>
          <w:numId w:val="15"/>
        </w:numPr>
        <w:ind w:left="993" w:hanging="426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jednemu z Podwykonawców lub kilku Podwykonawcom, na podstawie odrębnych umów,  za ich zgodą, za kwotę wynagrodzenia zgodnego z kwotą umowną z Wykonawcą za dany wykonywany zakres, na podstawie kosztorysu ofertowego Wykonawcy, pomniejszoną o koszt robót już wykonanych. Zmiana Podwykonawcy/Podwykonawców możliwa będzie, gdy koszt robót już wykonanych zgodnie z kosztorysem ofertowym Wykonawcy nie będzie mniejsze niż 50% wartości umowy z Wykonawcą. Warunkiem powierzenia dalszego wykonania przedmiotu zamówienia Podwykonawcy/Podwykonawcom jest wykazanie przez nich braku podstaw do wykluczenia.</w:t>
      </w:r>
    </w:p>
    <w:p w:rsidR="00706778" w:rsidRPr="006D4360" w:rsidRDefault="00706778" w:rsidP="006D4360">
      <w:pPr>
        <w:ind w:left="993"/>
        <w:jc w:val="both"/>
        <w:rPr>
          <w:rFonts w:ascii="Arial" w:hAnsi="Arial" w:cs="Arial"/>
        </w:rPr>
      </w:pPr>
    </w:p>
    <w:p w:rsidR="005F215A" w:rsidRPr="006D4360" w:rsidRDefault="005F215A" w:rsidP="001116CD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BF1D2F" w:rsidRPr="006D4360" w:rsidRDefault="00BF1D2F" w:rsidP="001116CD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6D4360" w:rsidRPr="006D4360" w:rsidRDefault="006D4360" w:rsidP="001116CD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Wynagrodzenie Wykonawcy</w:t>
      </w:r>
    </w:p>
    <w:p w:rsidR="006D4360" w:rsidRPr="006D4360" w:rsidRDefault="006D4360" w:rsidP="001116CD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obniżenie wartości umowy w przypadku, gdy zakres prac opisany w SIWZ ze względów technicznych, ekonomicznych lub formalno – prawnych nie będzie konieczny do wykonania lub nie leży w interesie Zamawiającego lub obniżenie wynagrodzenia Wykonawcy wynika z różnic obmiarowych zmiana nie wymaga spisania aneksu</w:t>
      </w:r>
    </w:p>
    <w:p w:rsidR="006D4360" w:rsidRPr="006D4360" w:rsidRDefault="006D4360" w:rsidP="001116CD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podwyższenie wynagrodzenia w przypadku:</w:t>
      </w:r>
    </w:p>
    <w:p w:rsidR="006D4360" w:rsidRPr="006D4360" w:rsidRDefault="006D4360" w:rsidP="001116CD">
      <w:pPr>
        <w:numPr>
          <w:ilvl w:val="0"/>
          <w:numId w:val="39"/>
        </w:numPr>
        <w:ind w:left="1418" w:hanging="284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zwiększenia zakresu ilościowego wynikającego z różnicy pomiędzy ilością robót określoną przedmiarem robót planowanych do wykonania, a rzeczywistymi ilościami wynikającymi z obmiaru robót wykonanych</w:t>
      </w:r>
    </w:p>
    <w:p w:rsidR="006D4360" w:rsidRPr="006D4360" w:rsidRDefault="006D4360" w:rsidP="001116CD">
      <w:pPr>
        <w:numPr>
          <w:ilvl w:val="0"/>
          <w:numId w:val="39"/>
        </w:numPr>
        <w:ind w:left="1418" w:hanging="284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zwiększenia zakresu w wyniku konieczności wykonania robót objętych dokumentacja projektową, a nie ujętych w przedmiarze robót – błędy projektowe</w:t>
      </w:r>
    </w:p>
    <w:p w:rsidR="006D4360" w:rsidRPr="006D4360" w:rsidRDefault="006D4360" w:rsidP="001116CD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 xml:space="preserve">w związku ze zmianą sposobu spełnienia świadczenia - niedostępność na rynku materiałów wskazanych w dokumentacji (zaprzestanie produkcji, przejściowy brak na rynku itp.), </w:t>
      </w:r>
    </w:p>
    <w:p w:rsidR="006D4360" w:rsidRPr="006D4360" w:rsidRDefault="006D4360" w:rsidP="001116CD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związku z  inną technologii wykonania zaprojektowanych robót,</w:t>
      </w:r>
    </w:p>
    <w:p w:rsidR="006D4360" w:rsidRPr="006D4360" w:rsidRDefault="006D4360" w:rsidP="001116CD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 wykonaniem przedmiotu umowy lub jego części</w:t>
      </w:r>
    </w:p>
    <w:p w:rsidR="006D4360" w:rsidRPr="006D4360" w:rsidRDefault="006D4360" w:rsidP="001116CD">
      <w:pPr>
        <w:numPr>
          <w:ilvl w:val="0"/>
          <w:numId w:val="38"/>
        </w:numPr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przypadku konieczności zrealizowania robót wg dokumentacji zamiennej zatwierdzonej przez Zamawiającego,</w:t>
      </w:r>
    </w:p>
    <w:p w:rsidR="006D4360" w:rsidRPr="006D4360" w:rsidRDefault="006D4360" w:rsidP="006D4360">
      <w:pPr>
        <w:ind w:left="851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Zmiany wynagrodzenia w okolicznościach o których mowa w par. 15 ust.3 lit h tiret 4, mogą być dokonane wyłącznie w wyniku negocjacji Stron,</w:t>
      </w:r>
    </w:p>
    <w:p w:rsidR="006D4360" w:rsidRPr="006D4360" w:rsidRDefault="006D4360" w:rsidP="001116CD">
      <w:pPr>
        <w:numPr>
          <w:ilvl w:val="0"/>
          <w:numId w:val="40"/>
        </w:numPr>
        <w:ind w:left="924" w:hanging="357"/>
        <w:jc w:val="both"/>
        <w:rPr>
          <w:rFonts w:ascii="Arial" w:hAnsi="Arial" w:cs="Arial"/>
        </w:rPr>
      </w:pPr>
      <w:r w:rsidRPr="006D4360">
        <w:rPr>
          <w:rFonts w:ascii="Arial" w:hAnsi="Arial" w:cs="Arial"/>
        </w:rPr>
        <w:t>W przypadku gdy zmianie ulegnie stawka podatku VAT.</w:t>
      </w:r>
    </w:p>
    <w:p w:rsidR="006D4360" w:rsidRPr="006D4360" w:rsidRDefault="006D4360" w:rsidP="006D4360">
      <w:pPr>
        <w:pStyle w:val="Akapitzlist"/>
        <w:ind w:left="360"/>
        <w:jc w:val="both"/>
        <w:rPr>
          <w:rFonts w:ascii="Arial" w:hAnsi="Arial" w:cs="Arial"/>
        </w:rPr>
      </w:pPr>
    </w:p>
    <w:p w:rsidR="00DC2B51" w:rsidRPr="006D4360" w:rsidRDefault="00DC2B51" w:rsidP="006D4360">
      <w:pPr>
        <w:ind w:left="993"/>
        <w:jc w:val="both"/>
        <w:rPr>
          <w:rFonts w:ascii="Arial" w:hAnsi="Arial" w:cs="Arial"/>
        </w:rPr>
      </w:pPr>
    </w:p>
    <w:p w:rsidR="00AA5B5E" w:rsidRPr="006D4360" w:rsidRDefault="00EA1B1D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§ 1</w:t>
      </w:r>
      <w:r w:rsidR="00A27BFA" w:rsidRPr="006D4360">
        <w:rPr>
          <w:rFonts w:ascii="Arial" w:hAnsi="Arial" w:cs="Arial"/>
          <w:b/>
          <w:bCs/>
          <w:sz w:val="20"/>
          <w:szCs w:val="22"/>
        </w:rPr>
        <w:t>6</w:t>
      </w:r>
    </w:p>
    <w:p w:rsidR="00446640" w:rsidRPr="006D4360" w:rsidRDefault="00AA5B5E" w:rsidP="006D4360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6D4360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EF7F9B" w:rsidRPr="006D4360" w:rsidRDefault="00AA5B5E" w:rsidP="001116CD">
      <w:pPr>
        <w:pStyle w:val="Tekstpodstawowywcity"/>
        <w:numPr>
          <w:ilvl w:val="1"/>
          <w:numId w:val="23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Wykonawca zobowiązuje się do przestrzegania zakazu cesji tj. zakazu przenoszenia przez Wykonawcę jakichkolwiek praw lub obowiązków wynikających z tej umowy na osoby trzecie, z wyjątkiem sytuacji opisanej w </w:t>
      </w:r>
      <w:r w:rsidRPr="006D4360">
        <w:rPr>
          <w:rFonts w:ascii="Arial" w:hAnsi="Arial" w:cs="Arial"/>
          <w:bCs/>
          <w:sz w:val="20"/>
          <w:szCs w:val="22"/>
        </w:rPr>
        <w:t>§ 4.</w:t>
      </w:r>
    </w:p>
    <w:p w:rsidR="00EF7F9B" w:rsidRPr="006D4360" w:rsidRDefault="00EF7F9B" w:rsidP="001116CD">
      <w:pPr>
        <w:pStyle w:val="Tekstpodstawowywcity"/>
        <w:numPr>
          <w:ilvl w:val="1"/>
          <w:numId w:val="23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0"/>
        </w:rPr>
        <w:t>Z uwagi na możliwość finansowania przedmiotu umowy ze środków pozyskanych z kredytu Europejskiego Banku Inwestycyjnego, Wykonawca obowiązany jest do stosowania Prawa audytu integralności zgodnie z dyrektywami Unii Europejskiej w zakresie:</w:t>
      </w:r>
    </w:p>
    <w:p w:rsidR="00EF7F9B" w:rsidRPr="006D4360" w:rsidRDefault="00EF7F9B" w:rsidP="001116CD">
      <w:pPr>
        <w:pStyle w:val="NoIndentEIB"/>
        <w:numPr>
          <w:ilvl w:val="0"/>
          <w:numId w:val="33"/>
        </w:numPr>
        <w:spacing w:after="0"/>
        <w:rPr>
          <w:rFonts w:eastAsia="Times New Roman"/>
          <w:color w:val="auto"/>
          <w:szCs w:val="22"/>
        </w:rPr>
      </w:pPr>
      <w:r w:rsidRPr="006D4360">
        <w:rPr>
          <w:rFonts w:eastAsia="Times New Roman"/>
          <w:color w:val="auto"/>
        </w:rPr>
        <w:t>wymogu niezwłocznego informowania Europejskiego Banku Inwestycyjnego z siedzibą w Luksemburgu  o każdym realnym zarzucie, skardze lub informacji odnoszącej się do Przestępstw</w:t>
      </w:r>
      <w:r w:rsidRPr="006D4360">
        <w:rPr>
          <w:i/>
          <w:color w:val="auto"/>
        </w:rPr>
        <w:t xml:space="preserve"> </w:t>
      </w:r>
      <w:r w:rsidRPr="006D4360">
        <w:rPr>
          <w:rFonts w:eastAsia="Times New Roman"/>
          <w:color w:val="auto"/>
        </w:rPr>
        <w:t>związanych</w:t>
      </w:r>
      <w:r w:rsidRPr="006D4360">
        <w:rPr>
          <w:rFonts w:eastAsia="Times New Roman"/>
          <w:color w:val="auto"/>
          <w:szCs w:val="22"/>
        </w:rPr>
        <w:t xml:space="preserve"> z zadaniem,</w:t>
      </w:r>
    </w:p>
    <w:p w:rsidR="00EF7F9B" w:rsidRPr="006D4360" w:rsidRDefault="00EF7F9B" w:rsidP="001116CD">
      <w:pPr>
        <w:pStyle w:val="NoIndentEIB"/>
        <w:numPr>
          <w:ilvl w:val="0"/>
          <w:numId w:val="33"/>
        </w:numPr>
        <w:spacing w:after="0"/>
        <w:rPr>
          <w:rFonts w:eastAsia="Times New Roman"/>
          <w:color w:val="auto"/>
          <w:szCs w:val="22"/>
        </w:rPr>
      </w:pPr>
      <w:r w:rsidRPr="006D4360">
        <w:rPr>
          <w:rFonts w:eastAsia="Times New Roman"/>
          <w:color w:val="auto"/>
          <w:szCs w:val="22"/>
        </w:rPr>
        <w:t>wymogu prowadzenia ksiąg rachunkowych i zapisów wszystkich transakcji finansowych i wydatków w związku z  zadaniem,</w:t>
      </w:r>
    </w:p>
    <w:p w:rsidR="00EF7F9B" w:rsidRPr="006D4360" w:rsidRDefault="00EF7F9B" w:rsidP="001116CD">
      <w:pPr>
        <w:pStyle w:val="NoIndentEIB"/>
        <w:numPr>
          <w:ilvl w:val="0"/>
          <w:numId w:val="33"/>
        </w:numPr>
        <w:spacing w:after="0"/>
        <w:rPr>
          <w:rFonts w:eastAsia="Times New Roman"/>
          <w:color w:val="auto"/>
          <w:szCs w:val="22"/>
        </w:rPr>
      </w:pPr>
      <w:r w:rsidRPr="006D4360">
        <w:rPr>
          <w:rFonts w:eastAsia="Times New Roman"/>
          <w:color w:val="auto"/>
          <w:szCs w:val="22"/>
        </w:rPr>
        <w:t>prawa Banku do zapoznania się z księgami rachunkowymi i zapisami prowadzonymi przez Wykonawcę w odniesieniu do zadania oraz wykonania kopii dokumentów, w zakresie dozwolonym przez prawo.</w:t>
      </w:r>
    </w:p>
    <w:p w:rsidR="00EF7F9B" w:rsidRPr="006D4360" w:rsidRDefault="00EF7F9B" w:rsidP="001116CD">
      <w:pPr>
        <w:pStyle w:val="Tekstpodstawowywcity"/>
        <w:numPr>
          <w:ilvl w:val="1"/>
          <w:numId w:val="23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6D4360">
        <w:rPr>
          <w:rFonts w:ascii="Arial" w:hAnsi="Arial" w:cs="Arial"/>
          <w:sz w:val="20"/>
          <w:szCs w:val="20"/>
        </w:rPr>
        <w:t xml:space="preserve">Postanowienia, o których mowa w </w:t>
      </w:r>
      <w:r w:rsidR="00DC2B51" w:rsidRPr="006D4360">
        <w:rPr>
          <w:rFonts w:ascii="Arial" w:hAnsi="Arial" w:cs="Arial"/>
          <w:sz w:val="20"/>
          <w:szCs w:val="20"/>
        </w:rPr>
        <w:t xml:space="preserve">§ 16 </w:t>
      </w:r>
      <w:r w:rsidRPr="006D4360">
        <w:rPr>
          <w:rFonts w:ascii="Arial" w:hAnsi="Arial" w:cs="Arial"/>
          <w:sz w:val="20"/>
          <w:szCs w:val="20"/>
        </w:rPr>
        <w:t>ust. 2 pkt. a, b, c mają zastosowanie także do Podwykonawców.</w:t>
      </w:r>
    </w:p>
    <w:p w:rsidR="00AA5B5E" w:rsidRPr="006D4360" w:rsidRDefault="00AA5B5E" w:rsidP="001116CD">
      <w:pPr>
        <w:pStyle w:val="Tekstpodstawowywcity"/>
        <w:numPr>
          <w:ilvl w:val="1"/>
          <w:numId w:val="23"/>
        </w:numPr>
        <w:tabs>
          <w:tab w:val="clear" w:pos="2520"/>
        </w:tabs>
        <w:ind w:left="360" w:right="22"/>
        <w:jc w:val="both"/>
        <w:rPr>
          <w:rFonts w:ascii="Arial" w:hAnsi="Arial" w:cs="Arial"/>
          <w:b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 sprawach nieuregulowanych niniejszą umową stosuje się przepisy ustawy Prawo Zamówień Publicznych, Kodeksu Cywilnego, Prawo Budowlane, Prawo Ochrony Środowiska i Ustaw o Odpadac</w:t>
      </w:r>
      <w:r w:rsidR="000269EC" w:rsidRPr="006D4360">
        <w:rPr>
          <w:rFonts w:ascii="Arial" w:hAnsi="Arial" w:cs="Arial"/>
          <w:sz w:val="20"/>
          <w:szCs w:val="22"/>
        </w:rPr>
        <w:t>h.</w:t>
      </w:r>
    </w:p>
    <w:p w:rsidR="00AA5B5E" w:rsidRPr="006D4360" w:rsidRDefault="00AA5B5E" w:rsidP="001116CD">
      <w:pPr>
        <w:pStyle w:val="Tekstpodstawowywcity"/>
        <w:numPr>
          <w:ilvl w:val="1"/>
          <w:numId w:val="23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AA5B5E" w:rsidRPr="006D4360" w:rsidRDefault="00AA5B5E" w:rsidP="001116CD">
      <w:pPr>
        <w:pStyle w:val="Tekstpodstawowywcity"/>
        <w:numPr>
          <w:ilvl w:val="1"/>
          <w:numId w:val="23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2"/>
        </w:rPr>
      </w:pPr>
      <w:r w:rsidRPr="006D4360">
        <w:rPr>
          <w:rFonts w:ascii="Arial" w:hAnsi="Arial" w:cs="Arial"/>
          <w:sz w:val="20"/>
          <w:szCs w:val="22"/>
        </w:rPr>
        <w:t xml:space="preserve">Umowę sporządzono w 3 </w:t>
      </w:r>
      <w:r w:rsidR="00D772F0" w:rsidRPr="006D4360">
        <w:rPr>
          <w:rFonts w:ascii="Arial" w:hAnsi="Arial" w:cs="Arial"/>
          <w:sz w:val="20"/>
          <w:szCs w:val="22"/>
        </w:rPr>
        <w:t>jednobrzmiących egzemplarzach, 2 egz</w:t>
      </w:r>
      <w:r w:rsidRPr="006D4360">
        <w:rPr>
          <w:rFonts w:ascii="Arial" w:hAnsi="Arial" w:cs="Arial"/>
          <w:sz w:val="20"/>
          <w:szCs w:val="22"/>
        </w:rPr>
        <w:t>. Zamawiającego i 1 egz. dla Wykonawcy.</w:t>
      </w:r>
    </w:p>
    <w:p w:rsidR="00364D67" w:rsidRPr="006D4360" w:rsidRDefault="00364D67" w:rsidP="006D4360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0"/>
        </w:rPr>
      </w:pPr>
    </w:p>
    <w:p w:rsidR="00446640" w:rsidRPr="006D4360" w:rsidRDefault="00446640" w:rsidP="006D4360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0"/>
        </w:rPr>
      </w:pPr>
    </w:p>
    <w:p w:rsidR="004D69A2" w:rsidRPr="006D4360" w:rsidRDefault="004D69A2" w:rsidP="006D4360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</w:rPr>
      </w:pPr>
      <w:r w:rsidRPr="006D4360">
        <w:rPr>
          <w:rFonts w:ascii="Arial" w:hAnsi="Arial" w:cs="Arial"/>
          <w:b/>
          <w:bCs/>
          <w:sz w:val="20"/>
        </w:rPr>
        <w:t xml:space="preserve">Zamawiający </w:t>
      </w:r>
      <w:r w:rsidRPr="006D4360">
        <w:rPr>
          <w:rFonts w:ascii="Arial" w:hAnsi="Arial" w:cs="Arial"/>
          <w:b/>
          <w:bCs/>
          <w:sz w:val="20"/>
        </w:rPr>
        <w:tab/>
      </w:r>
      <w:r w:rsidRPr="006D4360">
        <w:rPr>
          <w:rFonts w:ascii="Arial" w:hAnsi="Arial" w:cs="Arial"/>
          <w:b/>
          <w:bCs/>
          <w:sz w:val="20"/>
        </w:rPr>
        <w:tab/>
      </w:r>
      <w:r w:rsidRPr="006D4360">
        <w:rPr>
          <w:rFonts w:ascii="Arial" w:hAnsi="Arial" w:cs="Arial"/>
          <w:b/>
          <w:bCs/>
          <w:sz w:val="20"/>
        </w:rPr>
        <w:tab/>
      </w:r>
      <w:r w:rsidRPr="006D4360">
        <w:rPr>
          <w:rFonts w:ascii="Arial" w:hAnsi="Arial" w:cs="Arial"/>
          <w:b/>
          <w:bCs/>
          <w:sz w:val="20"/>
        </w:rPr>
        <w:tab/>
      </w:r>
      <w:r w:rsidRPr="006D4360">
        <w:rPr>
          <w:rFonts w:ascii="Arial" w:hAnsi="Arial" w:cs="Arial"/>
          <w:b/>
          <w:bCs/>
          <w:sz w:val="20"/>
        </w:rPr>
        <w:tab/>
      </w:r>
      <w:r w:rsidRPr="006D4360">
        <w:rPr>
          <w:rFonts w:ascii="Arial" w:hAnsi="Arial" w:cs="Arial"/>
          <w:b/>
          <w:bCs/>
          <w:sz w:val="20"/>
        </w:rPr>
        <w:tab/>
        <w:t>Wykonawca</w:t>
      </w:r>
    </w:p>
    <w:sectPr w:rsidR="004D69A2" w:rsidRPr="006D4360" w:rsidSect="0078581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27" w:right="924" w:bottom="238" w:left="1418" w:header="28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19F" w:rsidRDefault="007A219F">
      <w:r>
        <w:separator/>
      </w:r>
    </w:p>
  </w:endnote>
  <w:endnote w:type="continuationSeparator" w:id="0">
    <w:p w:rsidR="007A219F" w:rsidRDefault="007A2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8C1AB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293B" w:rsidRDefault="006F29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8C1AB1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F293B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7A219F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6F293B" w:rsidRDefault="006F29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19F" w:rsidRDefault="007A219F">
      <w:r>
        <w:separator/>
      </w:r>
    </w:p>
  </w:footnote>
  <w:footnote w:type="continuationSeparator" w:id="0">
    <w:p w:rsidR="007A219F" w:rsidRDefault="007A2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93B" w:rsidRDefault="008C1AB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293B" w:rsidRDefault="006F29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1C3" w:rsidRDefault="00B471C3" w:rsidP="000E49D2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:rsidR="006F6EFA" w:rsidRPr="003648D1" w:rsidRDefault="006F6EFA" w:rsidP="006F6EFA">
    <w:pPr>
      <w:autoSpaceDE w:val="0"/>
      <w:autoSpaceDN w:val="0"/>
      <w:jc w:val="both"/>
      <w:rPr>
        <w:rFonts w:ascii="Arial" w:eastAsia="DejaVuSans" w:hAnsi="Arial" w:cs="Arial"/>
        <w:bCs/>
        <w:i/>
        <w:sz w:val="16"/>
        <w:szCs w:val="16"/>
      </w:rPr>
    </w:pPr>
    <w:r w:rsidRPr="003648D1">
      <w:rPr>
        <w:rFonts w:ascii="Arial" w:hAnsi="Arial" w:cs="Arial"/>
        <w:i/>
        <w:sz w:val="16"/>
        <w:szCs w:val="16"/>
      </w:rPr>
      <w:t>Dostaw</w:t>
    </w:r>
    <w:r w:rsidR="00996277">
      <w:rPr>
        <w:rFonts w:ascii="Arial" w:hAnsi="Arial" w:cs="Arial"/>
        <w:i/>
        <w:sz w:val="16"/>
        <w:szCs w:val="16"/>
      </w:rPr>
      <w:t xml:space="preserve">a urządzeń wraz z ich montażem oraz </w:t>
    </w:r>
    <w:r w:rsidRPr="003648D1">
      <w:rPr>
        <w:rFonts w:ascii="Arial" w:hAnsi="Arial" w:cs="Arial"/>
        <w:i/>
        <w:sz w:val="16"/>
        <w:szCs w:val="16"/>
      </w:rPr>
      <w:t>wykonaniem koniecznych robót budowlanych towarzyszących</w:t>
    </w:r>
    <w:r w:rsidR="00996277">
      <w:rPr>
        <w:rFonts w:ascii="Arial" w:hAnsi="Arial" w:cs="Arial"/>
        <w:i/>
        <w:sz w:val="16"/>
        <w:szCs w:val="16"/>
      </w:rPr>
      <w:t>.</w:t>
    </w:r>
    <w:r w:rsidRPr="003648D1">
      <w:rPr>
        <w:rFonts w:ascii="Arial" w:hAnsi="Arial" w:cs="Arial"/>
        <w:i/>
        <w:sz w:val="16"/>
        <w:szCs w:val="16"/>
      </w:rPr>
      <w:t xml:space="preserve"> </w:t>
    </w:r>
  </w:p>
  <w:p w:rsidR="003F322C" w:rsidRPr="008D5D5D" w:rsidRDefault="003F322C" w:rsidP="006F6EFA">
    <w:pPr>
      <w:autoSpaceDE w:val="0"/>
      <w:autoSpaceDN w:val="0"/>
      <w:adjustRightInd w:val="0"/>
      <w:jc w:val="center"/>
      <w:rPr>
        <w:rFonts w:ascii="Arial" w:eastAsia="DejaVuSans" w:hAnsi="Arial" w:cs="Arial"/>
        <w:b/>
        <w:bCs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06A1367"/>
    <w:multiLevelType w:val="hybridMultilevel"/>
    <w:tmpl w:val="2446E478"/>
    <w:lvl w:ilvl="0" w:tplc="3E103E22">
      <w:start w:val="2"/>
      <w:numFmt w:val="lowerLetter"/>
      <w:lvlText w:val="%1)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B42B1F"/>
    <w:multiLevelType w:val="hybridMultilevel"/>
    <w:tmpl w:val="B902F0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86F2C52"/>
    <w:multiLevelType w:val="hybridMultilevel"/>
    <w:tmpl w:val="60BC7234"/>
    <w:lvl w:ilvl="0" w:tplc="04150017">
      <w:start w:val="1"/>
      <w:numFmt w:val="lowerLetter"/>
      <w:lvlText w:val="%1)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>
    <w:nsid w:val="0CBA7FD2"/>
    <w:multiLevelType w:val="hybridMultilevel"/>
    <w:tmpl w:val="D1AAF0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266B6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552770"/>
    <w:multiLevelType w:val="hybridMultilevel"/>
    <w:tmpl w:val="3970CA20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836F8"/>
    <w:multiLevelType w:val="hybridMultilevel"/>
    <w:tmpl w:val="1F58EB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19225C86"/>
    <w:multiLevelType w:val="hybridMultilevel"/>
    <w:tmpl w:val="0CBA7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55257"/>
    <w:multiLevelType w:val="hybridMultilevel"/>
    <w:tmpl w:val="34168BCE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741820"/>
    <w:multiLevelType w:val="hybridMultilevel"/>
    <w:tmpl w:val="DBB65C40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586CA1A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2FEF24A8"/>
    <w:multiLevelType w:val="hybridMultilevel"/>
    <w:tmpl w:val="E3FE2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3A6B4C"/>
    <w:multiLevelType w:val="hybridMultilevel"/>
    <w:tmpl w:val="015C9478"/>
    <w:lvl w:ilvl="0" w:tplc="45565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A9445F"/>
    <w:multiLevelType w:val="hybridMultilevel"/>
    <w:tmpl w:val="4B8CC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4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7">
    <w:nsid w:val="43537BD4"/>
    <w:multiLevelType w:val="hybridMultilevel"/>
    <w:tmpl w:val="37C4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66379C6"/>
    <w:multiLevelType w:val="hybridMultilevel"/>
    <w:tmpl w:val="F1FC10BA"/>
    <w:lvl w:ilvl="0" w:tplc="2CFC1E58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F45769"/>
    <w:multiLevelType w:val="hybridMultilevel"/>
    <w:tmpl w:val="0044ADAE"/>
    <w:lvl w:ilvl="0" w:tplc="8DA8E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>
    <w:nsid w:val="601D0467"/>
    <w:multiLevelType w:val="hybridMultilevel"/>
    <w:tmpl w:val="5BAA26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05D8E"/>
    <w:multiLevelType w:val="hybridMultilevel"/>
    <w:tmpl w:val="351282D8"/>
    <w:lvl w:ilvl="0" w:tplc="0C128C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AD2571F"/>
    <w:multiLevelType w:val="hybridMultilevel"/>
    <w:tmpl w:val="4B0EACF8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9">
    <w:nsid w:val="6E44051B"/>
    <w:multiLevelType w:val="hybridMultilevel"/>
    <w:tmpl w:val="1A92CF26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5E93654"/>
    <w:multiLevelType w:val="hybridMultilevel"/>
    <w:tmpl w:val="B25AA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B51623"/>
    <w:multiLevelType w:val="hybridMultilevel"/>
    <w:tmpl w:val="9572A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EC1AAC"/>
    <w:multiLevelType w:val="hybridMultilevel"/>
    <w:tmpl w:val="B5DE8FE0"/>
    <w:lvl w:ilvl="0" w:tplc="F3F6A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A27CC5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2"/>
  </w:num>
  <w:num w:numId="5">
    <w:abstractNumId w:val="41"/>
  </w:num>
  <w:num w:numId="6">
    <w:abstractNumId w:val="7"/>
  </w:num>
  <w:num w:numId="7">
    <w:abstractNumId w:val="18"/>
  </w:num>
  <w:num w:numId="8">
    <w:abstractNumId w:val="0"/>
  </w:num>
  <w:num w:numId="9">
    <w:abstractNumId w:val="36"/>
  </w:num>
  <w:num w:numId="10">
    <w:abstractNumId w:val="31"/>
  </w:num>
  <w:num w:numId="11">
    <w:abstractNumId w:val="9"/>
  </w:num>
  <w:num w:numId="12">
    <w:abstractNumId w:val="3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6"/>
  </w:num>
  <w:num w:numId="16">
    <w:abstractNumId w:val="27"/>
  </w:num>
  <w:num w:numId="17">
    <w:abstractNumId w:val="22"/>
  </w:num>
  <w:num w:numId="18">
    <w:abstractNumId w:val="23"/>
  </w:num>
  <w:num w:numId="19">
    <w:abstractNumId w:val="10"/>
  </w:num>
  <w:num w:numId="20">
    <w:abstractNumId w:val="8"/>
  </w:num>
  <w:num w:numId="21">
    <w:abstractNumId w:val="40"/>
  </w:num>
  <w:num w:numId="2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7"/>
  </w:num>
  <w:num w:numId="26">
    <w:abstractNumId w:val="20"/>
  </w:num>
  <w:num w:numId="27">
    <w:abstractNumId w:val="14"/>
  </w:num>
  <w:num w:numId="28">
    <w:abstractNumId w:val="12"/>
  </w:num>
  <w:num w:numId="29">
    <w:abstractNumId w:val="34"/>
  </w:num>
  <w:num w:numId="30">
    <w:abstractNumId w:val="17"/>
  </w:num>
  <w:num w:numId="31">
    <w:abstractNumId w:val="11"/>
  </w:num>
  <w:num w:numId="32">
    <w:abstractNumId w:val="15"/>
  </w:num>
  <w:num w:numId="33">
    <w:abstractNumId w:val="25"/>
  </w:num>
  <w:num w:numId="34">
    <w:abstractNumId w:val="43"/>
  </w:num>
  <w:num w:numId="35">
    <w:abstractNumId w:val="30"/>
  </w:num>
  <w:num w:numId="36">
    <w:abstractNumId w:val="5"/>
  </w:num>
  <w:num w:numId="37">
    <w:abstractNumId w:val="29"/>
  </w:num>
  <w:num w:numId="38">
    <w:abstractNumId w:val="28"/>
  </w:num>
  <w:num w:numId="39">
    <w:abstractNumId w:val="6"/>
  </w:num>
  <w:num w:numId="40">
    <w:abstractNumId w:val="39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noPunctuationKerning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2D81"/>
    <w:rsid w:val="000047EF"/>
    <w:rsid w:val="00005994"/>
    <w:rsid w:val="0000636B"/>
    <w:rsid w:val="000076E7"/>
    <w:rsid w:val="000111AD"/>
    <w:rsid w:val="00011544"/>
    <w:rsid w:val="000126F7"/>
    <w:rsid w:val="00013268"/>
    <w:rsid w:val="00013BC0"/>
    <w:rsid w:val="00014057"/>
    <w:rsid w:val="0001685F"/>
    <w:rsid w:val="00016CA4"/>
    <w:rsid w:val="00017CE4"/>
    <w:rsid w:val="0002027C"/>
    <w:rsid w:val="00020AB0"/>
    <w:rsid w:val="000258B0"/>
    <w:rsid w:val="00026315"/>
    <w:rsid w:val="000263A5"/>
    <w:rsid w:val="000263A8"/>
    <w:rsid w:val="000269EC"/>
    <w:rsid w:val="000317B7"/>
    <w:rsid w:val="000341F8"/>
    <w:rsid w:val="00034A42"/>
    <w:rsid w:val="00037442"/>
    <w:rsid w:val="00037C78"/>
    <w:rsid w:val="000409B8"/>
    <w:rsid w:val="00044027"/>
    <w:rsid w:val="00044561"/>
    <w:rsid w:val="00046B5C"/>
    <w:rsid w:val="00046CE2"/>
    <w:rsid w:val="00046E68"/>
    <w:rsid w:val="00047C17"/>
    <w:rsid w:val="00047DA4"/>
    <w:rsid w:val="00047EBA"/>
    <w:rsid w:val="00050B21"/>
    <w:rsid w:val="00053C58"/>
    <w:rsid w:val="00056561"/>
    <w:rsid w:val="00056745"/>
    <w:rsid w:val="00056BB5"/>
    <w:rsid w:val="000601A9"/>
    <w:rsid w:val="0006159D"/>
    <w:rsid w:val="0006183E"/>
    <w:rsid w:val="000639BD"/>
    <w:rsid w:val="00063A38"/>
    <w:rsid w:val="00063F27"/>
    <w:rsid w:val="00064905"/>
    <w:rsid w:val="000649DC"/>
    <w:rsid w:val="00070847"/>
    <w:rsid w:val="000716AC"/>
    <w:rsid w:val="00074273"/>
    <w:rsid w:val="00074308"/>
    <w:rsid w:val="00074D6D"/>
    <w:rsid w:val="00076CA7"/>
    <w:rsid w:val="000800B3"/>
    <w:rsid w:val="0008057F"/>
    <w:rsid w:val="00082F7E"/>
    <w:rsid w:val="00085E60"/>
    <w:rsid w:val="00087BB8"/>
    <w:rsid w:val="000920B1"/>
    <w:rsid w:val="00093149"/>
    <w:rsid w:val="0009438F"/>
    <w:rsid w:val="0009467E"/>
    <w:rsid w:val="000960A8"/>
    <w:rsid w:val="000963DF"/>
    <w:rsid w:val="00096E30"/>
    <w:rsid w:val="000A0D60"/>
    <w:rsid w:val="000A1154"/>
    <w:rsid w:val="000A238A"/>
    <w:rsid w:val="000A2F8F"/>
    <w:rsid w:val="000A335A"/>
    <w:rsid w:val="000A580E"/>
    <w:rsid w:val="000A6C78"/>
    <w:rsid w:val="000A6E93"/>
    <w:rsid w:val="000B1EC8"/>
    <w:rsid w:val="000B23EB"/>
    <w:rsid w:val="000B3026"/>
    <w:rsid w:val="000B3636"/>
    <w:rsid w:val="000B36BB"/>
    <w:rsid w:val="000B4085"/>
    <w:rsid w:val="000B5B98"/>
    <w:rsid w:val="000B66E6"/>
    <w:rsid w:val="000B68C3"/>
    <w:rsid w:val="000B7530"/>
    <w:rsid w:val="000C03C6"/>
    <w:rsid w:val="000C0EF7"/>
    <w:rsid w:val="000C18C0"/>
    <w:rsid w:val="000C195A"/>
    <w:rsid w:val="000C3FC7"/>
    <w:rsid w:val="000C4073"/>
    <w:rsid w:val="000C43CD"/>
    <w:rsid w:val="000C4B5C"/>
    <w:rsid w:val="000C551E"/>
    <w:rsid w:val="000C7FE5"/>
    <w:rsid w:val="000D1357"/>
    <w:rsid w:val="000D13A5"/>
    <w:rsid w:val="000D1AED"/>
    <w:rsid w:val="000D1E42"/>
    <w:rsid w:val="000D262B"/>
    <w:rsid w:val="000D446A"/>
    <w:rsid w:val="000D4E58"/>
    <w:rsid w:val="000D50DD"/>
    <w:rsid w:val="000D60CB"/>
    <w:rsid w:val="000D7259"/>
    <w:rsid w:val="000E0B87"/>
    <w:rsid w:val="000E1278"/>
    <w:rsid w:val="000E18B8"/>
    <w:rsid w:val="000E2887"/>
    <w:rsid w:val="000E3559"/>
    <w:rsid w:val="000E49D2"/>
    <w:rsid w:val="000E5A4E"/>
    <w:rsid w:val="000E6166"/>
    <w:rsid w:val="000E6504"/>
    <w:rsid w:val="000E69E4"/>
    <w:rsid w:val="000F0306"/>
    <w:rsid w:val="000F103F"/>
    <w:rsid w:val="000F1777"/>
    <w:rsid w:val="000F1A43"/>
    <w:rsid w:val="000F4620"/>
    <w:rsid w:val="000F65BE"/>
    <w:rsid w:val="000F7EF0"/>
    <w:rsid w:val="0010022D"/>
    <w:rsid w:val="00101E46"/>
    <w:rsid w:val="00103041"/>
    <w:rsid w:val="00105298"/>
    <w:rsid w:val="00105675"/>
    <w:rsid w:val="00105ED1"/>
    <w:rsid w:val="00106266"/>
    <w:rsid w:val="0010701A"/>
    <w:rsid w:val="00107044"/>
    <w:rsid w:val="00107355"/>
    <w:rsid w:val="00107F9C"/>
    <w:rsid w:val="0011058D"/>
    <w:rsid w:val="001116CD"/>
    <w:rsid w:val="00111D5D"/>
    <w:rsid w:val="0011200E"/>
    <w:rsid w:val="00113A2F"/>
    <w:rsid w:val="00114AB9"/>
    <w:rsid w:val="00115F8F"/>
    <w:rsid w:val="00116C60"/>
    <w:rsid w:val="00116F31"/>
    <w:rsid w:val="00120E80"/>
    <w:rsid w:val="00124C41"/>
    <w:rsid w:val="00124EF9"/>
    <w:rsid w:val="00126E51"/>
    <w:rsid w:val="00126F15"/>
    <w:rsid w:val="0012737D"/>
    <w:rsid w:val="0012756A"/>
    <w:rsid w:val="00127604"/>
    <w:rsid w:val="00127A6D"/>
    <w:rsid w:val="00130C66"/>
    <w:rsid w:val="00131FB3"/>
    <w:rsid w:val="001333F8"/>
    <w:rsid w:val="001336DF"/>
    <w:rsid w:val="0013414B"/>
    <w:rsid w:val="0013462F"/>
    <w:rsid w:val="00135559"/>
    <w:rsid w:val="00136F4C"/>
    <w:rsid w:val="0014021C"/>
    <w:rsid w:val="00140838"/>
    <w:rsid w:val="00140868"/>
    <w:rsid w:val="0014275D"/>
    <w:rsid w:val="00143B5A"/>
    <w:rsid w:val="00144681"/>
    <w:rsid w:val="00144D49"/>
    <w:rsid w:val="00150A12"/>
    <w:rsid w:val="00150AB4"/>
    <w:rsid w:val="001511D5"/>
    <w:rsid w:val="0015145C"/>
    <w:rsid w:val="00151D29"/>
    <w:rsid w:val="001522AF"/>
    <w:rsid w:val="00153194"/>
    <w:rsid w:val="00153980"/>
    <w:rsid w:val="0015512A"/>
    <w:rsid w:val="00156ADC"/>
    <w:rsid w:val="00157078"/>
    <w:rsid w:val="00160C98"/>
    <w:rsid w:val="00161553"/>
    <w:rsid w:val="00161754"/>
    <w:rsid w:val="00162129"/>
    <w:rsid w:val="0016425B"/>
    <w:rsid w:val="00164B81"/>
    <w:rsid w:val="00165230"/>
    <w:rsid w:val="001659AF"/>
    <w:rsid w:val="00165D30"/>
    <w:rsid w:val="001664D8"/>
    <w:rsid w:val="0016743A"/>
    <w:rsid w:val="001700D9"/>
    <w:rsid w:val="0017034A"/>
    <w:rsid w:val="00170823"/>
    <w:rsid w:val="00171D63"/>
    <w:rsid w:val="00174A3C"/>
    <w:rsid w:val="00177510"/>
    <w:rsid w:val="0017763F"/>
    <w:rsid w:val="001813F1"/>
    <w:rsid w:val="00181F0C"/>
    <w:rsid w:val="00182EE9"/>
    <w:rsid w:val="001831E9"/>
    <w:rsid w:val="00184D8E"/>
    <w:rsid w:val="0018592B"/>
    <w:rsid w:val="001866A9"/>
    <w:rsid w:val="0019064A"/>
    <w:rsid w:val="00191006"/>
    <w:rsid w:val="001919F2"/>
    <w:rsid w:val="00191EE5"/>
    <w:rsid w:val="00191FDF"/>
    <w:rsid w:val="00192995"/>
    <w:rsid w:val="00195635"/>
    <w:rsid w:val="00195A7E"/>
    <w:rsid w:val="001965AB"/>
    <w:rsid w:val="0019731E"/>
    <w:rsid w:val="001A00F3"/>
    <w:rsid w:val="001A2DA6"/>
    <w:rsid w:val="001A44C9"/>
    <w:rsid w:val="001A6193"/>
    <w:rsid w:val="001A63B8"/>
    <w:rsid w:val="001A7E73"/>
    <w:rsid w:val="001B0C9C"/>
    <w:rsid w:val="001B0FE9"/>
    <w:rsid w:val="001B1411"/>
    <w:rsid w:val="001B2D28"/>
    <w:rsid w:val="001B3536"/>
    <w:rsid w:val="001B37ED"/>
    <w:rsid w:val="001B5055"/>
    <w:rsid w:val="001B6307"/>
    <w:rsid w:val="001B6D77"/>
    <w:rsid w:val="001B7DC3"/>
    <w:rsid w:val="001C033C"/>
    <w:rsid w:val="001C2CCE"/>
    <w:rsid w:val="001C331C"/>
    <w:rsid w:val="001C3416"/>
    <w:rsid w:val="001C3EE4"/>
    <w:rsid w:val="001C74C7"/>
    <w:rsid w:val="001C7560"/>
    <w:rsid w:val="001D00BD"/>
    <w:rsid w:val="001D09B7"/>
    <w:rsid w:val="001D106D"/>
    <w:rsid w:val="001D10D7"/>
    <w:rsid w:val="001D1E93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8E0"/>
    <w:rsid w:val="001E39A3"/>
    <w:rsid w:val="001E3E9A"/>
    <w:rsid w:val="001E406A"/>
    <w:rsid w:val="001E42A2"/>
    <w:rsid w:val="001E4620"/>
    <w:rsid w:val="001E72AB"/>
    <w:rsid w:val="001F13D1"/>
    <w:rsid w:val="001F4DE3"/>
    <w:rsid w:val="001F6284"/>
    <w:rsid w:val="001F65FE"/>
    <w:rsid w:val="001F6AD2"/>
    <w:rsid w:val="001F78C3"/>
    <w:rsid w:val="0020332C"/>
    <w:rsid w:val="002033A5"/>
    <w:rsid w:val="002036EB"/>
    <w:rsid w:val="00204ED3"/>
    <w:rsid w:val="002054BE"/>
    <w:rsid w:val="00205576"/>
    <w:rsid w:val="00205DA1"/>
    <w:rsid w:val="0020646E"/>
    <w:rsid w:val="00206D77"/>
    <w:rsid w:val="002121AF"/>
    <w:rsid w:val="00212A6F"/>
    <w:rsid w:val="00214131"/>
    <w:rsid w:val="00223C41"/>
    <w:rsid w:val="002251C3"/>
    <w:rsid w:val="00225E4D"/>
    <w:rsid w:val="002324B1"/>
    <w:rsid w:val="002337AC"/>
    <w:rsid w:val="002347F6"/>
    <w:rsid w:val="00234D45"/>
    <w:rsid w:val="00236C76"/>
    <w:rsid w:val="0023751D"/>
    <w:rsid w:val="002416D6"/>
    <w:rsid w:val="00241C24"/>
    <w:rsid w:val="00242825"/>
    <w:rsid w:val="00242B58"/>
    <w:rsid w:val="002438CE"/>
    <w:rsid w:val="00246524"/>
    <w:rsid w:val="00246707"/>
    <w:rsid w:val="002512A1"/>
    <w:rsid w:val="00251E56"/>
    <w:rsid w:val="00251E82"/>
    <w:rsid w:val="00251FFB"/>
    <w:rsid w:val="00252D53"/>
    <w:rsid w:val="00253120"/>
    <w:rsid w:val="00253B8C"/>
    <w:rsid w:val="00254BAB"/>
    <w:rsid w:val="00254F47"/>
    <w:rsid w:val="0025649F"/>
    <w:rsid w:val="002565E6"/>
    <w:rsid w:val="002611D2"/>
    <w:rsid w:val="00261CEC"/>
    <w:rsid w:val="00262DED"/>
    <w:rsid w:val="002646A4"/>
    <w:rsid w:val="00265B8C"/>
    <w:rsid w:val="00266847"/>
    <w:rsid w:val="00267F7A"/>
    <w:rsid w:val="00273B7F"/>
    <w:rsid w:val="00273BB3"/>
    <w:rsid w:val="00274F14"/>
    <w:rsid w:val="00274FC2"/>
    <w:rsid w:val="0027623B"/>
    <w:rsid w:val="002763B4"/>
    <w:rsid w:val="00277DA3"/>
    <w:rsid w:val="00280844"/>
    <w:rsid w:val="002808D8"/>
    <w:rsid w:val="00282F8B"/>
    <w:rsid w:val="00283134"/>
    <w:rsid w:val="00285658"/>
    <w:rsid w:val="00287153"/>
    <w:rsid w:val="00287447"/>
    <w:rsid w:val="00287C95"/>
    <w:rsid w:val="002920AD"/>
    <w:rsid w:val="00292C1F"/>
    <w:rsid w:val="00294297"/>
    <w:rsid w:val="00295E7F"/>
    <w:rsid w:val="00295F28"/>
    <w:rsid w:val="002967C8"/>
    <w:rsid w:val="00296809"/>
    <w:rsid w:val="00296A94"/>
    <w:rsid w:val="002974AA"/>
    <w:rsid w:val="00297B33"/>
    <w:rsid w:val="002A0021"/>
    <w:rsid w:val="002A0263"/>
    <w:rsid w:val="002A0432"/>
    <w:rsid w:val="002A0E17"/>
    <w:rsid w:val="002A24C5"/>
    <w:rsid w:val="002A27AC"/>
    <w:rsid w:val="002A35F3"/>
    <w:rsid w:val="002A3B03"/>
    <w:rsid w:val="002A3BB3"/>
    <w:rsid w:val="002A3C4A"/>
    <w:rsid w:val="002A507C"/>
    <w:rsid w:val="002A52CB"/>
    <w:rsid w:val="002A55A2"/>
    <w:rsid w:val="002A57AE"/>
    <w:rsid w:val="002A6B7F"/>
    <w:rsid w:val="002A7A6A"/>
    <w:rsid w:val="002A7B12"/>
    <w:rsid w:val="002B033A"/>
    <w:rsid w:val="002B2381"/>
    <w:rsid w:val="002B48B7"/>
    <w:rsid w:val="002B4BC9"/>
    <w:rsid w:val="002B5A80"/>
    <w:rsid w:val="002B756E"/>
    <w:rsid w:val="002C0063"/>
    <w:rsid w:val="002C5EC2"/>
    <w:rsid w:val="002C7717"/>
    <w:rsid w:val="002D1A8F"/>
    <w:rsid w:val="002D2339"/>
    <w:rsid w:val="002D35E6"/>
    <w:rsid w:val="002D4399"/>
    <w:rsid w:val="002D5670"/>
    <w:rsid w:val="002D5EF2"/>
    <w:rsid w:val="002D7662"/>
    <w:rsid w:val="002E0EBC"/>
    <w:rsid w:val="002E13CD"/>
    <w:rsid w:val="002E38D6"/>
    <w:rsid w:val="002E3EFD"/>
    <w:rsid w:val="002E4330"/>
    <w:rsid w:val="002E5071"/>
    <w:rsid w:val="002E5E61"/>
    <w:rsid w:val="002F1B97"/>
    <w:rsid w:val="002F2420"/>
    <w:rsid w:val="002F3ED6"/>
    <w:rsid w:val="002F3F29"/>
    <w:rsid w:val="002F49E1"/>
    <w:rsid w:val="002F5E2F"/>
    <w:rsid w:val="002F5FB3"/>
    <w:rsid w:val="002F73D8"/>
    <w:rsid w:val="00300E4A"/>
    <w:rsid w:val="00300F23"/>
    <w:rsid w:val="00301AD4"/>
    <w:rsid w:val="00305BEE"/>
    <w:rsid w:val="003063B6"/>
    <w:rsid w:val="00307028"/>
    <w:rsid w:val="0031030C"/>
    <w:rsid w:val="003108ED"/>
    <w:rsid w:val="00310C05"/>
    <w:rsid w:val="00311C71"/>
    <w:rsid w:val="00312AB5"/>
    <w:rsid w:val="0031333E"/>
    <w:rsid w:val="00316790"/>
    <w:rsid w:val="00317271"/>
    <w:rsid w:val="003176A7"/>
    <w:rsid w:val="00317CC8"/>
    <w:rsid w:val="00321A8A"/>
    <w:rsid w:val="00322C3C"/>
    <w:rsid w:val="00323072"/>
    <w:rsid w:val="00323105"/>
    <w:rsid w:val="00323992"/>
    <w:rsid w:val="00324594"/>
    <w:rsid w:val="003253D1"/>
    <w:rsid w:val="00326372"/>
    <w:rsid w:val="003264AC"/>
    <w:rsid w:val="00326592"/>
    <w:rsid w:val="0033021B"/>
    <w:rsid w:val="00331388"/>
    <w:rsid w:val="003316A5"/>
    <w:rsid w:val="00332095"/>
    <w:rsid w:val="003321B2"/>
    <w:rsid w:val="0033220A"/>
    <w:rsid w:val="00332701"/>
    <w:rsid w:val="00332BAC"/>
    <w:rsid w:val="003349E6"/>
    <w:rsid w:val="00335507"/>
    <w:rsid w:val="00335C01"/>
    <w:rsid w:val="0033612F"/>
    <w:rsid w:val="0033729F"/>
    <w:rsid w:val="00337B91"/>
    <w:rsid w:val="0034031F"/>
    <w:rsid w:val="003414EC"/>
    <w:rsid w:val="00341B39"/>
    <w:rsid w:val="00341CAA"/>
    <w:rsid w:val="00342815"/>
    <w:rsid w:val="003437DD"/>
    <w:rsid w:val="00344CA5"/>
    <w:rsid w:val="00345B79"/>
    <w:rsid w:val="00345D36"/>
    <w:rsid w:val="003467D5"/>
    <w:rsid w:val="00347BF5"/>
    <w:rsid w:val="003517AC"/>
    <w:rsid w:val="0035394A"/>
    <w:rsid w:val="00353AEA"/>
    <w:rsid w:val="0035632F"/>
    <w:rsid w:val="003574E5"/>
    <w:rsid w:val="0036004D"/>
    <w:rsid w:val="00360155"/>
    <w:rsid w:val="00360779"/>
    <w:rsid w:val="00362222"/>
    <w:rsid w:val="0036435C"/>
    <w:rsid w:val="00364D67"/>
    <w:rsid w:val="003675D1"/>
    <w:rsid w:val="00367BA4"/>
    <w:rsid w:val="00370B39"/>
    <w:rsid w:val="00370D20"/>
    <w:rsid w:val="003710BB"/>
    <w:rsid w:val="00372BE9"/>
    <w:rsid w:val="003747B9"/>
    <w:rsid w:val="00374C1D"/>
    <w:rsid w:val="00380B00"/>
    <w:rsid w:val="00381946"/>
    <w:rsid w:val="00381BC9"/>
    <w:rsid w:val="00382BBE"/>
    <w:rsid w:val="00385902"/>
    <w:rsid w:val="003876AB"/>
    <w:rsid w:val="00387DD1"/>
    <w:rsid w:val="00387F5B"/>
    <w:rsid w:val="00390345"/>
    <w:rsid w:val="00390DA7"/>
    <w:rsid w:val="00391426"/>
    <w:rsid w:val="003916D4"/>
    <w:rsid w:val="0039188A"/>
    <w:rsid w:val="00391CF2"/>
    <w:rsid w:val="003924AB"/>
    <w:rsid w:val="003928A0"/>
    <w:rsid w:val="00393FFD"/>
    <w:rsid w:val="003971F2"/>
    <w:rsid w:val="003978EA"/>
    <w:rsid w:val="00397D54"/>
    <w:rsid w:val="003A1552"/>
    <w:rsid w:val="003A1E5B"/>
    <w:rsid w:val="003A2974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4749"/>
    <w:rsid w:val="003B4EF2"/>
    <w:rsid w:val="003B5EDB"/>
    <w:rsid w:val="003B6BC1"/>
    <w:rsid w:val="003C47B7"/>
    <w:rsid w:val="003C4A66"/>
    <w:rsid w:val="003C6674"/>
    <w:rsid w:val="003D203D"/>
    <w:rsid w:val="003D31C9"/>
    <w:rsid w:val="003D365E"/>
    <w:rsid w:val="003D3C53"/>
    <w:rsid w:val="003D4062"/>
    <w:rsid w:val="003D4886"/>
    <w:rsid w:val="003D48F9"/>
    <w:rsid w:val="003E3001"/>
    <w:rsid w:val="003E31B0"/>
    <w:rsid w:val="003E58E7"/>
    <w:rsid w:val="003E7AA5"/>
    <w:rsid w:val="003F16C4"/>
    <w:rsid w:val="003F23FE"/>
    <w:rsid w:val="003F2D6D"/>
    <w:rsid w:val="003F322C"/>
    <w:rsid w:val="003F43B0"/>
    <w:rsid w:val="003F4843"/>
    <w:rsid w:val="003F502F"/>
    <w:rsid w:val="003F5E95"/>
    <w:rsid w:val="003F61C9"/>
    <w:rsid w:val="003F640C"/>
    <w:rsid w:val="003F7329"/>
    <w:rsid w:val="003F7B7A"/>
    <w:rsid w:val="004013BA"/>
    <w:rsid w:val="00402DD5"/>
    <w:rsid w:val="00405453"/>
    <w:rsid w:val="00405FA9"/>
    <w:rsid w:val="004071D3"/>
    <w:rsid w:val="0041145D"/>
    <w:rsid w:val="004116AE"/>
    <w:rsid w:val="00412F7F"/>
    <w:rsid w:val="004145D9"/>
    <w:rsid w:val="00416C31"/>
    <w:rsid w:val="0042120B"/>
    <w:rsid w:val="004217C3"/>
    <w:rsid w:val="004221CC"/>
    <w:rsid w:val="00422919"/>
    <w:rsid w:val="00425182"/>
    <w:rsid w:val="0042520C"/>
    <w:rsid w:val="00427B4B"/>
    <w:rsid w:val="004302B3"/>
    <w:rsid w:val="004311CC"/>
    <w:rsid w:val="004313B8"/>
    <w:rsid w:val="0043143E"/>
    <w:rsid w:val="00432E2C"/>
    <w:rsid w:val="00433FBA"/>
    <w:rsid w:val="00434056"/>
    <w:rsid w:val="00435CFF"/>
    <w:rsid w:val="00435E9D"/>
    <w:rsid w:val="004361C1"/>
    <w:rsid w:val="00436B5A"/>
    <w:rsid w:val="00436DD6"/>
    <w:rsid w:val="00437EBD"/>
    <w:rsid w:val="00441A91"/>
    <w:rsid w:val="00441E07"/>
    <w:rsid w:val="00444840"/>
    <w:rsid w:val="00445561"/>
    <w:rsid w:val="00445BF7"/>
    <w:rsid w:val="00446640"/>
    <w:rsid w:val="00447374"/>
    <w:rsid w:val="00447933"/>
    <w:rsid w:val="004479EC"/>
    <w:rsid w:val="004512F1"/>
    <w:rsid w:val="004518FF"/>
    <w:rsid w:val="00453B45"/>
    <w:rsid w:val="004549BF"/>
    <w:rsid w:val="00456DD2"/>
    <w:rsid w:val="00457479"/>
    <w:rsid w:val="0046002E"/>
    <w:rsid w:val="00460DAB"/>
    <w:rsid w:val="0046221C"/>
    <w:rsid w:val="00462355"/>
    <w:rsid w:val="0046408C"/>
    <w:rsid w:val="0046623C"/>
    <w:rsid w:val="00470327"/>
    <w:rsid w:val="0047093A"/>
    <w:rsid w:val="004739BB"/>
    <w:rsid w:val="00474DF1"/>
    <w:rsid w:val="00475023"/>
    <w:rsid w:val="00475407"/>
    <w:rsid w:val="00476561"/>
    <w:rsid w:val="00476BA4"/>
    <w:rsid w:val="004774F4"/>
    <w:rsid w:val="00480EA2"/>
    <w:rsid w:val="00481034"/>
    <w:rsid w:val="00481600"/>
    <w:rsid w:val="00481957"/>
    <w:rsid w:val="00483FF5"/>
    <w:rsid w:val="004845F4"/>
    <w:rsid w:val="00485E49"/>
    <w:rsid w:val="004872A8"/>
    <w:rsid w:val="00487A39"/>
    <w:rsid w:val="00490810"/>
    <w:rsid w:val="00491069"/>
    <w:rsid w:val="00491477"/>
    <w:rsid w:val="00491B70"/>
    <w:rsid w:val="00492799"/>
    <w:rsid w:val="00492C8D"/>
    <w:rsid w:val="00492D8E"/>
    <w:rsid w:val="004940A6"/>
    <w:rsid w:val="00494555"/>
    <w:rsid w:val="0049501D"/>
    <w:rsid w:val="004A0048"/>
    <w:rsid w:val="004A0932"/>
    <w:rsid w:val="004A128D"/>
    <w:rsid w:val="004A19A0"/>
    <w:rsid w:val="004A243E"/>
    <w:rsid w:val="004A2F09"/>
    <w:rsid w:val="004A4978"/>
    <w:rsid w:val="004A571F"/>
    <w:rsid w:val="004A581C"/>
    <w:rsid w:val="004A5EAA"/>
    <w:rsid w:val="004A67DB"/>
    <w:rsid w:val="004B1926"/>
    <w:rsid w:val="004B315B"/>
    <w:rsid w:val="004B32BB"/>
    <w:rsid w:val="004B3C80"/>
    <w:rsid w:val="004B403E"/>
    <w:rsid w:val="004B4C71"/>
    <w:rsid w:val="004B73B9"/>
    <w:rsid w:val="004C0078"/>
    <w:rsid w:val="004C01D8"/>
    <w:rsid w:val="004C0A5D"/>
    <w:rsid w:val="004C0B06"/>
    <w:rsid w:val="004C131D"/>
    <w:rsid w:val="004C275F"/>
    <w:rsid w:val="004C2837"/>
    <w:rsid w:val="004C2D6A"/>
    <w:rsid w:val="004C4117"/>
    <w:rsid w:val="004C56DE"/>
    <w:rsid w:val="004C57F4"/>
    <w:rsid w:val="004C62CD"/>
    <w:rsid w:val="004C6767"/>
    <w:rsid w:val="004C677A"/>
    <w:rsid w:val="004C77CF"/>
    <w:rsid w:val="004D0EC9"/>
    <w:rsid w:val="004D3622"/>
    <w:rsid w:val="004D36E7"/>
    <w:rsid w:val="004D6867"/>
    <w:rsid w:val="004D69A2"/>
    <w:rsid w:val="004D7C07"/>
    <w:rsid w:val="004D7CC7"/>
    <w:rsid w:val="004E0153"/>
    <w:rsid w:val="004E015D"/>
    <w:rsid w:val="004E1F2A"/>
    <w:rsid w:val="004E212A"/>
    <w:rsid w:val="004E22B7"/>
    <w:rsid w:val="004E359C"/>
    <w:rsid w:val="004E4DCD"/>
    <w:rsid w:val="004E5E39"/>
    <w:rsid w:val="004E604B"/>
    <w:rsid w:val="004E6D31"/>
    <w:rsid w:val="004E6E70"/>
    <w:rsid w:val="004F17DB"/>
    <w:rsid w:val="004F235D"/>
    <w:rsid w:val="004F3891"/>
    <w:rsid w:val="004F4F4B"/>
    <w:rsid w:val="004F6738"/>
    <w:rsid w:val="004F67F9"/>
    <w:rsid w:val="00502030"/>
    <w:rsid w:val="00502581"/>
    <w:rsid w:val="005040D0"/>
    <w:rsid w:val="00504A53"/>
    <w:rsid w:val="00505168"/>
    <w:rsid w:val="005057F2"/>
    <w:rsid w:val="00505BE7"/>
    <w:rsid w:val="00506814"/>
    <w:rsid w:val="00506929"/>
    <w:rsid w:val="00506CDC"/>
    <w:rsid w:val="00507137"/>
    <w:rsid w:val="00507315"/>
    <w:rsid w:val="00511393"/>
    <w:rsid w:val="00513444"/>
    <w:rsid w:val="0051360D"/>
    <w:rsid w:val="0051496C"/>
    <w:rsid w:val="005152A6"/>
    <w:rsid w:val="00516460"/>
    <w:rsid w:val="0051760F"/>
    <w:rsid w:val="0052012F"/>
    <w:rsid w:val="00520AB7"/>
    <w:rsid w:val="00520B97"/>
    <w:rsid w:val="00520D3E"/>
    <w:rsid w:val="00521465"/>
    <w:rsid w:val="00521543"/>
    <w:rsid w:val="00521693"/>
    <w:rsid w:val="005216F3"/>
    <w:rsid w:val="00521A00"/>
    <w:rsid w:val="00521F27"/>
    <w:rsid w:val="00521FED"/>
    <w:rsid w:val="005221E6"/>
    <w:rsid w:val="00522A31"/>
    <w:rsid w:val="00522B4F"/>
    <w:rsid w:val="00522D53"/>
    <w:rsid w:val="00523418"/>
    <w:rsid w:val="0052475B"/>
    <w:rsid w:val="00526787"/>
    <w:rsid w:val="00530A92"/>
    <w:rsid w:val="00530DCA"/>
    <w:rsid w:val="005349A7"/>
    <w:rsid w:val="0053582A"/>
    <w:rsid w:val="005406C0"/>
    <w:rsid w:val="0054130E"/>
    <w:rsid w:val="00542BD1"/>
    <w:rsid w:val="005437FF"/>
    <w:rsid w:val="005447C2"/>
    <w:rsid w:val="00544DA6"/>
    <w:rsid w:val="005465D8"/>
    <w:rsid w:val="00547BB0"/>
    <w:rsid w:val="00550112"/>
    <w:rsid w:val="005502FE"/>
    <w:rsid w:val="00550F6F"/>
    <w:rsid w:val="005523C5"/>
    <w:rsid w:val="00553B52"/>
    <w:rsid w:val="00555D54"/>
    <w:rsid w:val="00556669"/>
    <w:rsid w:val="00557F5F"/>
    <w:rsid w:val="00557F69"/>
    <w:rsid w:val="005604EC"/>
    <w:rsid w:val="005607BE"/>
    <w:rsid w:val="00561406"/>
    <w:rsid w:val="005617E4"/>
    <w:rsid w:val="00561914"/>
    <w:rsid w:val="00561ABE"/>
    <w:rsid w:val="005629DB"/>
    <w:rsid w:val="00563CCF"/>
    <w:rsid w:val="00563DB3"/>
    <w:rsid w:val="00564E43"/>
    <w:rsid w:val="00565965"/>
    <w:rsid w:val="005660AC"/>
    <w:rsid w:val="00567956"/>
    <w:rsid w:val="00567D9A"/>
    <w:rsid w:val="00567DB0"/>
    <w:rsid w:val="005706FF"/>
    <w:rsid w:val="00570AF6"/>
    <w:rsid w:val="00570B2C"/>
    <w:rsid w:val="005711B3"/>
    <w:rsid w:val="0057216C"/>
    <w:rsid w:val="00572F90"/>
    <w:rsid w:val="00573A79"/>
    <w:rsid w:val="00575C30"/>
    <w:rsid w:val="00577F13"/>
    <w:rsid w:val="005815C6"/>
    <w:rsid w:val="00581614"/>
    <w:rsid w:val="00582105"/>
    <w:rsid w:val="00582652"/>
    <w:rsid w:val="00585E4F"/>
    <w:rsid w:val="00587AC6"/>
    <w:rsid w:val="00590158"/>
    <w:rsid w:val="00590C3A"/>
    <w:rsid w:val="00591425"/>
    <w:rsid w:val="005915F0"/>
    <w:rsid w:val="00591DF7"/>
    <w:rsid w:val="005929A5"/>
    <w:rsid w:val="00592B64"/>
    <w:rsid w:val="0059375D"/>
    <w:rsid w:val="0059379F"/>
    <w:rsid w:val="00594B61"/>
    <w:rsid w:val="005957EA"/>
    <w:rsid w:val="005971B5"/>
    <w:rsid w:val="005A107C"/>
    <w:rsid w:val="005A12B7"/>
    <w:rsid w:val="005A197B"/>
    <w:rsid w:val="005A29EC"/>
    <w:rsid w:val="005A2EB9"/>
    <w:rsid w:val="005A39E1"/>
    <w:rsid w:val="005A3F60"/>
    <w:rsid w:val="005A4160"/>
    <w:rsid w:val="005A4506"/>
    <w:rsid w:val="005A4CED"/>
    <w:rsid w:val="005A5546"/>
    <w:rsid w:val="005A56F3"/>
    <w:rsid w:val="005A6DF5"/>
    <w:rsid w:val="005A6FCA"/>
    <w:rsid w:val="005A746D"/>
    <w:rsid w:val="005A760A"/>
    <w:rsid w:val="005B0072"/>
    <w:rsid w:val="005B070C"/>
    <w:rsid w:val="005B0E19"/>
    <w:rsid w:val="005B1BB1"/>
    <w:rsid w:val="005B36DD"/>
    <w:rsid w:val="005B41B5"/>
    <w:rsid w:val="005B5283"/>
    <w:rsid w:val="005C0BE8"/>
    <w:rsid w:val="005C47D0"/>
    <w:rsid w:val="005C48EA"/>
    <w:rsid w:val="005C4AAD"/>
    <w:rsid w:val="005C4F36"/>
    <w:rsid w:val="005C67E7"/>
    <w:rsid w:val="005C6BB8"/>
    <w:rsid w:val="005C7309"/>
    <w:rsid w:val="005D1840"/>
    <w:rsid w:val="005D2877"/>
    <w:rsid w:val="005D2FC5"/>
    <w:rsid w:val="005D5D56"/>
    <w:rsid w:val="005D5DC3"/>
    <w:rsid w:val="005D6CB3"/>
    <w:rsid w:val="005D6E79"/>
    <w:rsid w:val="005D7811"/>
    <w:rsid w:val="005E0DC8"/>
    <w:rsid w:val="005E12E3"/>
    <w:rsid w:val="005E1575"/>
    <w:rsid w:val="005E24C0"/>
    <w:rsid w:val="005E44FD"/>
    <w:rsid w:val="005E4D9F"/>
    <w:rsid w:val="005E591D"/>
    <w:rsid w:val="005E77F2"/>
    <w:rsid w:val="005F15B3"/>
    <w:rsid w:val="005F215A"/>
    <w:rsid w:val="005F64E7"/>
    <w:rsid w:val="00602DE5"/>
    <w:rsid w:val="00604425"/>
    <w:rsid w:val="0060509A"/>
    <w:rsid w:val="0060576C"/>
    <w:rsid w:val="00605E63"/>
    <w:rsid w:val="0060729A"/>
    <w:rsid w:val="00607484"/>
    <w:rsid w:val="00607E57"/>
    <w:rsid w:val="00611094"/>
    <w:rsid w:val="0061167E"/>
    <w:rsid w:val="006124ED"/>
    <w:rsid w:val="0061348A"/>
    <w:rsid w:val="006178A1"/>
    <w:rsid w:val="00617DD9"/>
    <w:rsid w:val="00617F24"/>
    <w:rsid w:val="0062040E"/>
    <w:rsid w:val="0062107F"/>
    <w:rsid w:val="006219FF"/>
    <w:rsid w:val="006231AC"/>
    <w:rsid w:val="006242FB"/>
    <w:rsid w:val="00624BD6"/>
    <w:rsid w:val="00626221"/>
    <w:rsid w:val="00627400"/>
    <w:rsid w:val="006322E5"/>
    <w:rsid w:val="00633BE1"/>
    <w:rsid w:val="006348CA"/>
    <w:rsid w:val="00635121"/>
    <w:rsid w:val="006352DD"/>
    <w:rsid w:val="00636191"/>
    <w:rsid w:val="00636E19"/>
    <w:rsid w:val="006375F1"/>
    <w:rsid w:val="006407C8"/>
    <w:rsid w:val="00641F42"/>
    <w:rsid w:val="00642009"/>
    <w:rsid w:val="00642249"/>
    <w:rsid w:val="00645BAF"/>
    <w:rsid w:val="00646460"/>
    <w:rsid w:val="00650EFE"/>
    <w:rsid w:val="00650F26"/>
    <w:rsid w:val="00651B80"/>
    <w:rsid w:val="00651F5B"/>
    <w:rsid w:val="006521B9"/>
    <w:rsid w:val="00652292"/>
    <w:rsid w:val="00652AA8"/>
    <w:rsid w:val="006532C7"/>
    <w:rsid w:val="00653BB1"/>
    <w:rsid w:val="0065489A"/>
    <w:rsid w:val="00655B2F"/>
    <w:rsid w:val="00655BFE"/>
    <w:rsid w:val="00657A56"/>
    <w:rsid w:val="00657ED9"/>
    <w:rsid w:val="00661C3D"/>
    <w:rsid w:val="006649FA"/>
    <w:rsid w:val="0066730E"/>
    <w:rsid w:val="0067123E"/>
    <w:rsid w:val="0067176A"/>
    <w:rsid w:val="00672B2E"/>
    <w:rsid w:val="00674420"/>
    <w:rsid w:val="00675415"/>
    <w:rsid w:val="00675749"/>
    <w:rsid w:val="0067617C"/>
    <w:rsid w:val="0067624A"/>
    <w:rsid w:val="006776A4"/>
    <w:rsid w:val="00677D0C"/>
    <w:rsid w:val="00677ED8"/>
    <w:rsid w:val="00680277"/>
    <w:rsid w:val="00680C49"/>
    <w:rsid w:val="00681706"/>
    <w:rsid w:val="00681E4E"/>
    <w:rsid w:val="0068264B"/>
    <w:rsid w:val="00682D99"/>
    <w:rsid w:val="00683B64"/>
    <w:rsid w:val="00687F1C"/>
    <w:rsid w:val="006916D0"/>
    <w:rsid w:val="00692F6F"/>
    <w:rsid w:val="00695446"/>
    <w:rsid w:val="00695EFE"/>
    <w:rsid w:val="00696011"/>
    <w:rsid w:val="006970BE"/>
    <w:rsid w:val="006A24EC"/>
    <w:rsid w:val="006A3F99"/>
    <w:rsid w:val="006A44D6"/>
    <w:rsid w:val="006A58E6"/>
    <w:rsid w:val="006A684F"/>
    <w:rsid w:val="006A6ACE"/>
    <w:rsid w:val="006A7F6C"/>
    <w:rsid w:val="006B0479"/>
    <w:rsid w:val="006B34D1"/>
    <w:rsid w:val="006B3710"/>
    <w:rsid w:val="006B377C"/>
    <w:rsid w:val="006B5876"/>
    <w:rsid w:val="006B611E"/>
    <w:rsid w:val="006B68A1"/>
    <w:rsid w:val="006C0A42"/>
    <w:rsid w:val="006C46DD"/>
    <w:rsid w:val="006C4D1E"/>
    <w:rsid w:val="006C6B37"/>
    <w:rsid w:val="006D0804"/>
    <w:rsid w:val="006D0FEF"/>
    <w:rsid w:val="006D1524"/>
    <w:rsid w:val="006D27BF"/>
    <w:rsid w:val="006D4360"/>
    <w:rsid w:val="006D4581"/>
    <w:rsid w:val="006D4718"/>
    <w:rsid w:val="006D4F95"/>
    <w:rsid w:val="006D5C3A"/>
    <w:rsid w:val="006D6231"/>
    <w:rsid w:val="006D7418"/>
    <w:rsid w:val="006E0177"/>
    <w:rsid w:val="006E03A1"/>
    <w:rsid w:val="006E04B6"/>
    <w:rsid w:val="006E092C"/>
    <w:rsid w:val="006E0C9B"/>
    <w:rsid w:val="006E0D4C"/>
    <w:rsid w:val="006E1A20"/>
    <w:rsid w:val="006E1B21"/>
    <w:rsid w:val="006E26C4"/>
    <w:rsid w:val="006E2CEB"/>
    <w:rsid w:val="006E2E98"/>
    <w:rsid w:val="006E34C7"/>
    <w:rsid w:val="006E3C2E"/>
    <w:rsid w:val="006E4578"/>
    <w:rsid w:val="006E490D"/>
    <w:rsid w:val="006E4C17"/>
    <w:rsid w:val="006E5044"/>
    <w:rsid w:val="006E598C"/>
    <w:rsid w:val="006E6285"/>
    <w:rsid w:val="006E6369"/>
    <w:rsid w:val="006E6AC1"/>
    <w:rsid w:val="006E7AFB"/>
    <w:rsid w:val="006F167F"/>
    <w:rsid w:val="006F17E6"/>
    <w:rsid w:val="006F2664"/>
    <w:rsid w:val="006F293B"/>
    <w:rsid w:val="006F2D35"/>
    <w:rsid w:val="006F2EE7"/>
    <w:rsid w:val="006F6077"/>
    <w:rsid w:val="006F6EFA"/>
    <w:rsid w:val="006F77EE"/>
    <w:rsid w:val="006F79FF"/>
    <w:rsid w:val="007001ED"/>
    <w:rsid w:val="007004F4"/>
    <w:rsid w:val="00700A0A"/>
    <w:rsid w:val="00701075"/>
    <w:rsid w:val="007013F3"/>
    <w:rsid w:val="00701A89"/>
    <w:rsid w:val="007028A2"/>
    <w:rsid w:val="007033E4"/>
    <w:rsid w:val="007061B2"/>
    <w:rsid w:val="00706778"/>
    <w:rsid w:val="00706B93"/>
    <w:rsid w:val="0071291A"/>
    <w:rsid w:val="00713658"/>
    <w:rsid w:val="00713756"/>
    <w:rsid w:val="007141E4"/>
    <w:rsid w:val="00716215"/>
    <w:rsid w:val="0071678C"/>
    <w:rsid w:val="00717873"/>
    <w:rsid w:val="00720CEB"/>
    <w:rsid w:val="007227BC"/>
    <w:rsid w:val="00722FC6"/>
    <w:rsid w:val="007233FC"/>
    <w:rsid w:val="00723B23"/>
    <w:rsid w:val="00723C3E"/>
    <w:rsid w:val="00723C5C"/>
    <w:rsid w:val="00724F1C"/>
    <w:rsid w:val="00726156"/>
    <w:rsid w:val="00726273"/>
    <w:rsid w:val="00730215"/>
    <w:rsid w:val="00731071"/>
    <w:rsid w:val="0073128D"/>
    <w:rsid w:val="0073138A"/>
    <w:rsid w:val="007321DA"/>
    <w:rsid w:val="0073271F"/>
    <w:rsid w:val="00733BF2"/>
    <w:rsid w:val="007341DC"/>
    <w:rsid w:val="00734653"/>
    <w:rsid w:val="00735C40"/>
    <w:rsid w:val="00735E70"/>
    <w:rsid w:val="00737035"/>
    <w:rsid w:val="007427D7"/>
    <w:rsid w:val="0074327C"/>
    <w:rsid w:val="00743631"/>
    <w:rsid w:val="00743E66"/>
    <w:rsid w:val="007444A4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61F35"/>
    <w:rsid w:val="00762A31"/>
    <w:rsid w:val="00762F4F"/>
    <w:rsid w:val="00764E1F"/>
    <w:rsid w:val="007659AC"/>
    <w:rsid w:val="0076682B"/>
    <w:rsid w:val="007705EF"/>
    <w:rsid w:val="007711B1"/>
    <w:rsid w:val="00772787"/>
    <w:rsid w:val="0077304E"/>
    <w:rsid w:val="0077443A"/>
    <w:rsid w:val="00774A0E"/>
    <w:rsid w:val="00776638"/>
    <w:rsid w:val="00780A13"/>
    <w:rsid w:val="00780DB5"/>
    <w:rsid w:val="00782174"/>
    <w:rsid w:val="00782C8E"/>
    <w:rsid w:val="007835B8"/>
    <w:rsid w:val="00783EA8"/>
    <w:rsid w:val="00784EC0"/>
    <w:rsid w:val="00785811"/>
    <w:rsid w:val="0078594C"/>
    <w:rsid w:val="00786BAF"/>
    <w:rsid w:val="00787E67"/>
    <w:rsid w:val="00790439"/>
    <w:rsid w:val="00792DCA"/>
    <w:rsid w:val="00793555"/>
    <w:rsid w:val="0079456D"/>
    <w:rsid w:val="00794985"/>
    <w:rsid w:val="00796BA8"/>
    <w:rsid w:val="00796D03"/>
    <w:rsid w:val="00797B22"/>
    <w:rsid w:val="007A1AF4"/>
    <w:rsid w:val="007A1C3E"/>
    <w:rsid w:val="007A219F"/>
    <w:rsid w:val="007A2286"/>
    <w:rsid w:val="007A471B"/>
    <w:rsid w:val="007A479C"/>
    <w:rsid w:val="007A4C82"/>
    <w:rsid w:val="007A4D34"/>
    <w:rsid w:val="007A56F6"/>
    <w:rsid w:val="007A57B0"/>
    <w:rsid w:val="007A6F39"/>
    <w:rsid w:val="007A7B8C"/>
    <w:rsid w:val="007B0B82"/>
    <w:rsid w:val="007B12EE"/>
    <w:rsid w:val="007B1530"/>
    <w:rsid w:val="007B1E6C"/>
    <w:rsid w:val="007B256A"/>
    <w:rsid w:val="007B3679"/>
    <w:rsid w:val="007B5F66"/>
    <w:rsid w:val="007B605A"/>
    <w:rsid w:val="007B6A20"/>
    <w:rsid w:val="007B7994"/>
    <w:rsid w:val="007B7A89"/>
    <w:rsid w:val="007B7DF2"/>
    <w:rsid w:val="007C0C71"/>
    <w:rsid w:val="007C0E82"/>
    <w:rsid w:val="007C1076"/>
    <w:rsid w:val="007C1318"/>
    <w:rsid w:val="007C174F"/>
    <w:rsid w:val="007C3D95"/>
    <w:rsid w:val="007C5CD3"/>
    <w:rsid w:val="007C70CB"/>
    <w:rsid w:val="007C7291"/>
    <w:rsid w:val="007D114B"/>
    <w:rsid w:val="007D1588"/>
    <w:rsid w:val="007D259E"/>
    <w:rsid w:val="007D5092"/>
    <w:rsid w:val="007D5BC1"/>
    <w:rsid w:val="007D5F01"/>
    <w:rsid w:val="007D6F81"/>
    <w:rsid w:val="007E0842"/>
    <w:rsid w:val="007E0A88"/>
    <w:rsid w:val="007E1526"/>
    <w:rsid w:val="007E3D9B"/>
    <w:rsid w:val="007E5974"/>
    <w:rsid w:val="007E5B73"/>
    <w:rsid w:val="007E6929"/>
    <w:rsid w:val="007E75D3"/>
    <w:rsid w:val="007F0E5E"/>
    <w:rsid w:val="007F1865"/>
    <w:rsid w:val="007F36EC"/>
    <w:rsid w:val="007F414D"/>
    <w:rsid w:val="007F4355"/>
    <w:rsid w:val="007F45E7"/>
    <w:rsid w:val="007F557E"/>
    <w:rsid w:val="007F5773"/>
    <w:rsid w:val="007F7DAB"/>
    <w:rsid w:val="008017FD"/>
    <w:rsid w:val="00802CC4"/>
    <w:rsid w:val="00805734"/>
    <w:rsid w:val="00806CBD"/>
    <w:rsid w:val="008107F8"/>
    <w:rsid w:val="00810A03"/>
    <w:rsid w:val="00812EE5"/>
    <w:rsid w:val="008137B8"/>
    <w:rsid w:val="00813B82"/>
    <w:rsid w:val="00813C71"/>
    <w:rsid w:val="00814112"/>
    <w:rsid w:val="0081505D"/>
    <w:rsid w:val="00815204"/>
    <w:rsid w:val="008170C6"/>
    <w:rsid w:val="008174BF"/>
    <w:rsid w:val="00817C0C"/>
    <w:rsid w:val="008228CB"/>
    <w:rsid w:val="008234E0"/>
    <w:rsid w:val="008241C1"/>
    <w:rsid w:val="00826513"/>
    <w:rsid w:val="008304DD"/>
    <w:rsid w:val="008326B3"/>
    <w:rsid w:val="00834041"/>
    <w:rsid w:val="00834E3F"/>
    <w:rsid w:val="00835C0C"/>
    <w:rsid w:val="00835D4E"/>
    <w:rsid w:val="00836C4C"/>
    <w:rsid w:val="008378D8"/>
    <w:rsid w:val="0084087A"/>
    <w:rsid w:val="008410C9"/>
    <w:rsid w:val="00841C2B"/>
    <w:rsid w:val="008433E6"/>
    <w:rsid w:val="0084343D"/>
    <w:rsid w:val="00844C54"/>
    <w:rsid w:val="00845759"/>
    <w:rsid w:val="008478B3"/>
    <w:rsid w:val="008503A0"/>
    <w:rsid w:val="00850A3C"/>
    <w:rsid w:val="008523EB"/>
    <w:rsid w:val="008546FA"/>
    <w:rsid w:val="00855E51"/>
    <w:rsid w:val="0085780B"/>
    <w:rsid w:val="00857B6B"/>
    <w:rsid w:val="0086050F"/>
    <w:rsid w:val="0086172F"/>
    <w:rsid w:val="00864ACE"/>
    <w:rsid w:val="00866333"/>
    <w:rsid w:val="00867928"/>
    <w:rsid w:val="00870230"/>
    <w:rsid w:val="00870A91"/>
    <w:rsid w:val="0087203D"/>
    <w:rsid w:val="008730AC"/>
    <w:rsid w:val="008768C5"/>
    <w:rsid w:val="008801D2"/>
    <w:rsid w:val="0088067A"/>
    <w:rsid w:val="00883B43"/>
    <w:rsid w:val="00884C17"/>
    <w:rsid w:val="008859EB"/>
    <w:rsid w:val="00887688"/>
    <w:rsid w:val="00887CB8"/>
    <w:rsid w:val="008902BD"/>
    <w:rsid w:val="00891ACF"/>
    <w:rsid w:val="008935A0"/>
    <w:rsid w:val="008952B4"/>
    <w:rsid w:val="008955AB"/>
    <w:rsid w:val="00895D5C"/>
    <w:rsid w:val="008A014D"/>
    <w:rsid w:val="008A074C"/>
    <w:rsid w:val="008A09C3"/>
    <w:rsid w:val="008A0FEB"/>
    <w:rsid w:val="008A13AD"/>
    <w:rsid w:val="008A164C"/>
    <w:rsid w:val="008A2991"/>
    <w:rsid w:val="008A3B39"/>
    <w:rsid w:val="008A41C4"/>
    <w:rsid w:val="008A51D7"/>
    <w:rsid w:val="008A64EE"/>
    <w:rsid w:val="008A7794"/>
    <w:rsid w:val="008B0DD0"/>
    <w:rsid w:val="008B181D"/>
    <w:rsid w:val="008B1A03"/>
    <w:rsid w:val="008B3203"/>
    <w:rsid w:val="008B410A"/>
    <w:rsid w:val="008B5158"/>
    <w:rsid w:val="008B53D5"/>
    <w:rsid w:val="008B5B55"/>
    <w:rsid w:val="008B71CF"/>
    <w:rsid w:val="008B7541"/>
    <w:rsid w:val="008B7F52"/>
    <w:rsid w:val="008C1AB1"/>
    <w:rsid w:val="008C239E"/>
    <w:rsid w:val="008C38F4"/>
    <w:rsid w:val="008C6290"/>
    <w:rsid w:val="008C6BDE"/>
    <w:rsid w:val="008D2071"/>
    <w:rsid w:val="008D315F"/>
    <w:rsid w:val="008D355D"/>
    <w:rsid w:val="008D5A56"/>
    <w:rsid w:val="008D5D5D"/>
    <w:rsid w:val="008D7332"/>
    <w:rsid w:val="008E012C"/>
    <w:rsid w:val="008E02B2"/>
    <w:rsid w:val="008E0895"/>
    <w:rsid w:val="008E0D14"/>
    <w:rsid w:val="008E1275"/>
    <w:rsid w:val="008E2573"/>
    <w:rsid w:val="008E3BDE"/>
    <w:rsid w:val="008E66AE"/>
    <w:rsid w:val="008F1DFE"/>
    <w:rsid w:val="008F22FD"/>
    <w:rsid w:val="008F3F76"/>
    <w:rsid w:val="008F501F"/>
    <w:rsid w:val="008F55F7"/>
    <w:rsid w:val="008F6E87"/>
    <w:rsid w:val="009015C7"/>
    <w:rsid w:val="009057B6"/>
    <w:rsid w:val="00907C59"/>
    <w:rsid w:val="009106C9"/>
    <w:rsid w:val="00911802"/>
    <w:rsid w:val="00912359"/>
    <w:rsid w:val="009126A0"/>
    <w:rsid w:val="00914AF1"/>
    <w:rsid w:val="0091556B"/>
    <w:rsid w:val="009159E2"/>
    <w:rsid w:val="00916536"/>
    <w:rsid w:val="009166E0"/>
    <w:rsid w:val="00917577"/>
    <w:rsid w:val="009176ED"/>
    <w:rsid w:val="00920FB5"/>
    <w:rsid w:val="00921B76"/>
    <w:rsid w:val="009227DD"/>
    <w:rsid w:val="00922BA1"/>
    <w:rsid w:val="00925777"/>
    <w:rsid w:val="00926572"/>
    <w:rsid w:val="00927353"/>
    <w:rsid w:val="00930937"/>
    <w:rsid w:val="00930C4F"/>
    <w:rsid w:val="0093223D"/>
    <w:rsid w:val="0093342B"/>
    <w:rsid w:val="00933778"/>
    <w:rsid w:val="00934299"/>
    <w:rsid w:val="00935A66"/>
    <w:rsid w:val="00935C56"/>
    <w:rsid w:val="00936218"/>
    <w:rsid w:val="009367F1"/>
    <w:rsid w:val="00937461"/>
    <w:rsid w:val="009409AC"/>
    <w:rsid w:val="00940FEA"/>
    <w:rsid w:val="0094129D"/>
    <w:rsid w:val="009443F3"/>
    <w:rsid w:val="00946038"/>
    <w:rsid w:val="0094635D"/>
    <w:rsid w:val="00946C55"/>
    <w:rsid w:val="00946EEC"/>
    <w:rsid w:val="009510A1"/>
    <w:rsid w:val="00952E15"/>
    <w:rsid w:val="00952F52"/>
    <w:rsid w:val="009530D3"/>
    <w:rsid w:val="00953214"/>
    <w:rsid w:val="009533C2"/>
    <w:rsid w:val="00953D30"/>
    <w:rsid w:val="00954BCF"/>
    <w:rsid w:val="00954C5F"/>
    <w:rsid w:val="00954E94"/>
    <w:rsid w:val="00955110"/>
    <w:rsid w:val="0095515D"/>
    <w:rsid w:val="00955AE8"/>
    <w:rsid w:val="00956BEC"/>
    <w:rsid w:val="009572CD"/>
    <w:rsid w:val="00960A54"/>
    <w:rsid w:val="00960C0C"/>
    <w:rsid w:val="00961326"/>
    <w:rsid w:val="009613EC"/>
    <w:rsid w:val="00961443"/>
    <w:rsid w:val="00961609"/>
    <w:rsid w:val="00962D5E"/>
    <w:rsid w:val="00963E3F"/>
    <w:rsid w:val="00964076"/>
    <w:rsid w:val="009640C0"/>
    <w:rsid w:val="00964F48"/>
    <w:rsid w:val="0096550E"/>
    <w:rsid w:val="0096557F"/>
    <w:rsid w:val="0096739E"/>
    <w:rsid w:val="009674FC"/>
    <w:rsid w:val="00967C69"/>
    <w:rsid w:val="00970FD2"/>
    <w:rsid w:val="00971C78"/>
    <w:rsid w:val="00973F74"/>
    <w:rsid w:val="009742CA"/>
    <w:rsid w:val="00976B00"/>
    <w:rsid w:val="00976E51"/>
    <w:rsid w:val="0097731A"/>
    <w:rsid w:val="00980642"/>
    <w:rsid w:val="00981DA8"/>
    <w:rsid w:val="009825CB"/>
    <w:rsid w:val="00985874"/>
    <w:rsid w:val="009869BC"/>
    <w:rsid w:val="00987BDB"/>
    <w:rsid w:val="009924ED"/>
    <w:rsid w:val="00992BFE"/>
    <w:rsid w:val="00993DE4"/>
    <w:rsid w:val="00994CFE"/>
    <w:rsid w:val="00996277"/>
    <w:rsid w:val="00996C42"/>
    <w:rsid w:val="0099718D"/>
    <w:rsid w:val="009974B6"/>
    <w:rsid w:val="009A0ED7"/>
    <w:rsid w:val="009A1A3C"/>
    <w:rsid w:val="009A1CC7"/>
    <w:rsid w:val="009A22E6"/>
    <w:rsid w:val="009A2851"/>
    <w:rsid w:val="009A29CE"/>
    <w:rsid w:val="009A5F6A"/>
    <w:rsid w:val="009A60EF"/>
    <w:rsid w:val="009A6159"/>
    <w:rsid w:val="009A7541"/>
    <w:rsid w:val="009A75DD"/>
    <w:rsid w:val="009A7A64"/>
    <w:rsid w:val="009A7A7F"/>
    <w:rsid w:val="009B106B"/>
    <w:rsid w:val="009B1BB1"/>
    <w:rsid w:val="009B1D4D"/>
    <w:rsid w:val="009B2B6F"/>
    <w:rsid w:val="009B2C7D"/>
    <w:rsid w:val="009B4073"/>
    <w:rsid w:val="009B41A0"/>
    <w:rsid w:val="009B6483"/>
    <w:rsid w:val="009B73E9"/>
    <w:rsid w:val="009B7AA1"/>
    <w:rsid w:val="009C1A7F"/>
    <w:rsid w:val="009C2011"/>
    <w:rsid w:val="009C2855"/>
    <w:rsid w:val="009C501F"/>
    <w:rsid w:val="009C545F"/>
    <w:rsid w:val="009C571D"/>
    <w:rsid w:val="009C5DC7"/>
    <w:rsid w:val="009C7AFE"/>
    <w:rsid w:val="009C7F0D"/>
    <w:rsid w:val="009D0F29"/>
    <w:rsid w:val="009D1964"/>
    <w:rsid w:val="009D2F65"/>
    <w:rsid w:val="009D3522"/>
    <w:rsid w:val="009D3EAE"/>
    <w:rsid w:val="009D518A"/>
    <w:rsid w:val="009D5687"/>
    <w:rsid w:val="009D5B4F"/>
    <w:rsid w:val="009D63CB"/>
    <w:rsid w:val="009D69C1"/>
    <w:rsid w:val="009D7756"/>
    <w:rsid w:val="009D7CE4"/>
    <w:rsid w:val="009E0F78"/>
    <w:rsid w:val="009E1D4A"/>
    <w:rsid w:val="009E2625"/>
    <w:rsid w:val="009E5ACC"/>
    <w:rsid w:val="009E6E28"/>
    <w:rsid w:val="009F051B"/>
    <w:rsid w:val="009F07BC"/>
    <w:rsid w:val="009F22AC"/>
    <w:rsid w:val="009F2A75"/>
    <w:rsid w:val="009F2F37"/>
    <w:rsid w:val="009F3D42"/>
    <w:rsid w:val="009F4EF7"/>
    <w:rsid w:val="009F51FD"/>
    <w:rsid w:val="009F62EF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3547"/>
    <w:rsid w:val="00A0417E"/>
    <w:rsid w:val="00A0479E"/>
    <w:rsid w:val="00A04CBD"/>
    <w:rsid w:val="00A04FEE"/>
    <w:rsid w:val="00A0531A"/>
    <w:rsid w:val="00A05333"/>
    <w:rsid w:val="00A06117"/>
    <w:rsid w:val="00A06BA7"/>
    <w:rsid w:val="00A1315D"/>
    <w:rsid w:val="00A13EB1"/>
    <w:rsid w:val="00A13F1A"/>
    <w:rsid w:val="00A1402C"/>
    <w:rsid w:val="00A1444C"/>
    <w:rsid w:val="00A1506E"/>
    <w:rsid w:val="00A1512D"/>
    <w:rsid w:val="00A16C9C"/>
    <w:rsid w:val="00A176A1"/>
    <w:rsid w:val="00A20132"/>
    <w:rsid w:val="00A21108"/>
    <w:rsid w:val="00A222B8"/>
    <w:rsid w:val="00A230B9"/>
    <w:rsid w:val="00A2365D"/>
    <w:rsid w:val="00A23955"/>
    <w:rsid w:val="00A24080"/>
    <w:rsid w:val="00A24818"/>
    <w:rsid w:val="00A24C96"/>
    <w:rsid w:val="00A24FB5"/>
    <w:rsid w:val="00A259DB"/>
    <w:rsid w:val="00A25E8A"/>
    <w:rsid w:val="00A265E2"/>
    <w:rsid w:val="00A26978"/>
    <w:rsid w:val="00A269A1"/>
    <w:rsid w:val="00A27BFA"/>
    <w:rsid w:val="00A316ED"/>
    <w:rsid w:val="00A3321A"/>
    <w:rsid w:val="00A378A5"/>
    <w:rsid w:val="00A41FF9"/>
    <w:rsid w:val="00A424DE"/>
    <w:rsid w:val="00A42BC1"/>
    <w:rsid w:val="00A43760"/>
    <w:rsid w:val="00A47347"/>
    <w:rsid w:val="00A47C15"/>
    <w:rsid w:val="00A47C89"/>
    <w:rsid w:val="00A50172"/>
    <w:rsid w:val="00A504E9"/>
    <w:rsid w:val="00A50823"/>
    <w:rsid w:val="00A528D4"/>
    <w:rsid w:val="00A55290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6FFF"/>
    <w:rsid w:val="00A67CAB"/>
    <w:rsid w:val="00A67CC7"/>
    <w:rsid w:val="00A67E0F"/>
    <w:rsid w:val="00A703A3"/>
    <w:rsid w:val="00A707B8"/>
    <w:rsid w:val="00A70C4D"/>
    <w:rsid w:val="00A7195B"/>
    <w:rsid w:val="00A728F1"/>
    <w:rsid w:val="00A73673"/>
    <w:rsid w:val="00A73A3B"/>
    <w:rsid w:val="00A73C0B"/>
    <w:rsid w:val="00A74126"/>
    <w:rsid w:val="00A741F6"/>
    <w:rsid w:val="00A82136"/>
    <w:rsid w:val="00A8216F"/>
    <w:rsid w:val="00A83329"/>
    <w:rsid w:val="00A84473"/>
    <w:rsid w:val="00A84F74"/>
    <w:rsid w:val="00A90209"/>
    <w:rsid w:val="00A91533"/>
    <w:rsid w:val="00A91554"/>
    <w:rsid w:val="00A9157E"/>
    <w:rsid w:val="00A9226F"/>
    <w:rsid w:val="00A92397"/>
    <w:rsid w:val="00A93996"/>
    <w:rsid w:val="00A93D24"/>
    <w:rsid w:val="00A96F2C"/>
    <w:rsid w:val="00A97A9D"/>
    <w:rsid w:val="00AA09E8"/>
    <w:rsid w:val="00AA1304"/>
    <w:rsid w:val="00AA214B"/>
    <w:rsid w:val="00AA3C60"/>
    <w:rsid w:val="00AA3CAA"/>
    <w:rsid w:val="00AA4E0D"/>
    <w:rsid w:val="00AA5B5E"/>
    <w:rsid w:val="00AA6B63"/>
    <w:rsid w:val="00AA712D"/>
    <w:rsid w:val="00AA77F7"/>
    <w:rsid w:val="00AB0455"/>
    <w:rsid w:val="00AB2214"/>
    <w:rsid w:val="00AB3048"/>
    <w:rsid w:val="00AB4D46"/>
    <w:rsid w:val="00AB5077"/>
    <w:rsid w:val="00AB61D9"/>
    <w:rsid w:val="00AB67AC"/>
    <w:rsid w:val="00AC0DD6"/>
    <w:rsid w:val="00AC1B74"/>
    <w:rsid w:val="00AC1F0E"/>
    <w:rsid w:val="00AC2AA2"/>
    <w:rsid w:val="00AC42D7"/>
    <w:rsid w:val="00AC4A27"/>
    <w:rsid w:val="00AC6A04"/>
    <w:rsid w:val="00AD06DC"/>
    <w:rsid w:val="00AD0B0E"/>
    <w:rsid w:val="00AD2A8B"/>
    <w:rsid w:val="00AD2C45"/>
    <w:rsid w:val="00AD362B"/>
    <w:rsid w:val="00AD3D2E"/>
    <w:rsid w:val="00AD4ABF"/>
    <w:rsid w:val="00AD4C35"/>
    <w:rsid w:val="00AD4EB4"/>
    <w:rsid w:val="00AD5CE5"/>
    <w:rsid w:val="00AD632E"/>
    <w:rsid w:val="00AD7844"/>
    <w:rsid w:val="00AE09F6"/>
    <w:rsid w:val="00AE3272"/>
    <w:rsid w:val="00AE66F6"/>
    <w:rsid w:val="00AE704F"/>
    <w:rsid w:val="00AE75F5"/>
    <w:rsid w:val="00AE7996"/>
    <w:rsid w:val="00AE7A55"/>
    <w:rsid w:val="00AE7D00"/>
    <w:rsid w:val="00AF0929"/>
    <w:rsid w:val="00AF209D"/>
    <w:rsid w:val="00AF2A37"/>
    <w:rsid w:val="00AF4D7C"/>
    <w:rsid w:val="00AF4E79"/>
    <w:rsid w:val="00AF7C06"/>
    <w:rsid w:val="00B00489"/>
    <w:rsid w:val="00B0127E"/>
    <w:rsid w:val="00B0161D"/>
    <w:rsid w:val="00B024BB"/>
    <w:rsid w:val="00B035B8"/>
    <w:rsid w:val="00B03AC4"/>
    <w:rsid w:val="00B03F92"/>
    <w:rsid w:val="00B043A4"/>
    <w:rsid w:val="00B04BFA"/>
    <w:rsid w:val="00B054B0"/>
    <w:rsid w:val="00B05DC2"/>
    <w:rsid w:val="00B07F4D"/>
    <w:rsid w:val="00B11925"/>
    <w:rsid w:val="00B124C8"/>
    <w:rsid w:val="00B12AA0"/>
    <w:rsid w:val="00B138CA"/>
    <w:rsid w:val="00B14D61"/>
    <w:rsid w:val="00B14F06"/>
    <w:rsid w:val="00B1757B"/>
    <w:rsid w:val="00B17F74"/>
    <w:rsid w:val="00B2044A"/>
    <w:rsid w:val="00B20DDC"/>
    <w:rsid w:val="00B21530"/>
    <w:rsid w:val="00B249DE"/>
    <w:rsid w:val="00B24CBD"/>
    <w:rsid w:val="00B24D85"/>
    <w:rsid w:val="00B25C29"/>
    <w:rsid w:val="00B2692A"/>
    <w:rsid w:val="00B2775D"/>
    <w:rsid w:val="00B27EF9"/>
    <w:rsid w:val="00B30E32"/>
    <w:rsid w:val="00B31439"/>
    <w:rsid w:val="00B31CB1"/>
    <w:rsid w:val="00B32A1E"/>
    <w:rsid w:val="00B32C15"/>
    <w:rsid w:val="00B332B8"/>
    <w:rsid w:val="00B33CEF"/>
    <w:rsid w:val="00B33CFB"/>
    <w:rsid w:val="00B35A28"/>
    <w:rsid w:val="00B369AC"/>
    <w:rsid w:val="00B36A19"/>
    <w:rsid w:val="00B36D8F"/>
    <w:rsid w:val="00B36F87"/>
    <w:rsid w:val="00B37F81"/>
    <w:rsid w:val="00B41150"/>
    <w:rsid w:val="00B43146"/>
    <w:rsid w:val="00B43249"/>
    <w:rsid w:val="00B4409C"/>
    <w:rsid w:val="00B45CC6"/>
    <w:rsid w:val="00B471C3"/>
    <w:rsid w:val="00B472A3"/>
    <w:rsid w:val="00B50E8F"/>
    <w:rsid w:val="00B50F9A"/>
    <w:rsid w:val="00B5120E"/>
    <w:rsid w:val="00B51472"/>
    <w:rsid w:val="00B5188C"/>
    <w:rsid w:val="00B51F95"/>
    <w:rsid w:val="00B5224F"/>
    <w:rsid w:val="00B533D6"/>
    <w:rsid w:val="00B63438"/>
    <w:rsid w:val="00B6463C"/>
    <w:rsid w:val="00B64ECB"/>
    <w:rsid w:val="00B652E6"/>
    <w:rsid w:val="00B66BB8"/>
    <w:rsid w:val="00B70DA1"/>
    <w:rsid w:val="00B70EBB"/>
    <w:rsid w:val="00B7197E"/>
    <w:rsid w:val="00B74832"/>
    <w:rsid w:val="00B76286"/>
    <w:rsid w:val="00B76E0F"/>
    <w:rsid w:val="00B82044"/>
    <w:rsid w:val="00B8204B"/>
    <w:rsid w:val="00B82BC1"/>
    <w:rsid w:val="00B836EA"/>
    <w:rsid w:val="00B83FF2"/>
    <w:rsid w:val="00B844CD"/>
    <w:rsid w:val="00B84F78"/>
    <w:rsid w:val="00B86ED6"/>
    <w:rsid w:val="00B912E6"/>
    <w:rsid w:val="00B9264D"/>
    <w:rsid w:val="00B94A1B"/>
    <w:rsid w:val="00B967B8"/>
    <w:rsid w:val="00BA094D"/>
    <w:rsid w:val="00BA6B9D"/>
    <w:rsid w:val="00BA722E"/>
    <w:rsid w:val="00BA7AF0"/>
    <w:rsid w:val="00BB57B5"/>
    <w:rsid w:val="00BB68B6"/>
    <w:rsid w:val="00BC2A05"/>
    <w:rsid w:val="00BC2D50"/>
    <w:rsid w:val="00BC48F8"/>
    <w:rsid w:val="00BC49BB"/>
    <w:rsid w:val="00BC6BE3"/>
    <w:rsid w:val="00BC754E"/>
    <w:rsid w:val="00BC7749"/>
    <w:rsid w:val="00BC79FA"/>
    <w:rsid w:val="00BD0881"/>
    <w:rsid w:val="00BD09B0"/>
    <w:rsid w:val="00BD28B8"/>
    <w:rsid w:val="00BD45B5"/>
    <w:rsid w:val="00BD7E88"/>
    <w:rsid w:val="00BE0835"/>
    <w:rsid w:val="00BE36BC"/>
    <w:rsid w:val="00BE6275"/>
    <w:rsid w:val="00BE655E"/>
    <w:rsid w:val="00BE6CC0"/>
    <w:rsid w:val="00BF1D2F"/>
    <w:rsid w:val="00BF235B"/>
    <w:rsid w:val="00BF2EB1"/>
    <w:rsid w:val="00BF2EEF"/>
    <w:rsid w:val="00BF3392"/>
    <w:rsid w:val="00BF420C"/>
    <w:rsid w:val="00BF49AA"/>
    <w:rsid w:val="00BF6FAF"/>
    <w:rsid w:val="00C00E2A"/>
    <w:rsid w:val="00C00F76"/>
    <w:rsid w:val="00C01826"/>
    <w:rsid w:val="00C0482B"/>
    <w:rsid w:val="00C0495B"/>
    <w:rsid w:val="00C04FF0"/>
    <w:rsid w:val="00C06515"/>
    <w:rsid w:val="00C079D4"/>
    <w:rsid w:val="00C109FF"/>
    <w:rsid w:val="00C1585E"/>
    <w:rsid w:val="00C162AA"/>
    <w:rsid w:val="00C16ADC"/>
    <w:rsid w:val="00C17856"/>
    <w:rsid w:val="00C2056A"/>
    <w:rsid w:val="00C21200"/>
    <w:rsid w:val="00C212DD"/>
    <w:rsid w:val="00C212F7"/>
    <w:rsid w:val="00C22412"/>
    <w:rsid w:val="00C2371F"/>
    <w:rsid w:val="00C25461"/>
    <w:rsid w:val="00C2591A"/>
    <w:rsid w:val="00C261EE"/>
    <w:rsid w:val="00C30286"/>
    <w:rsid w:val="00C307EE"/>
    <w:rsid w:val="00C3091F"/>
    <w:rsid w:val="00C30E73"/>
    <w:rsid w:val="00C30EB4"/>
    <w:rsid w:val="00C30EEB"/>
    <w:rsid w:val="00C31716"/>
    <w:rsid w:val="00C34A74"/>
    <w:rsid w:val="00C34CAC"/>
    <w:rsid w:val="00C3606A"/>
    <w:rsid w:val="00C367B4"/>
    <w:rsid w:val="00C368D7"/>
    <w:rsid w:val="00C40CCA"/>
    <w:rsid w:val="00C415DF"/>
    <w:rsid w:val="00C41857"/>
    <w:rsid w:val="00C41A32"/>
    <w:rsid w:val="00C41B34"/>
    <w:rsid w:val="00C42F9F"/>
    <w:rsid w:val="00C43583"/>
    <w:rsid w:val="00C43ADB"/>
    <w:rsid w:val="00C43CED"/>
    <w:rsid w:val="00C45AC8"/>
    <w:rsid w:val="00C461DE"/>
    <w:rsid w:val="00C46468"/>
    <w:rsid w:val="00C474CE"/>
    <w:rsid w:val="00C500BB"/>
    <w:rsid w:val="00C504E1"/>
    <w:rsid w:val="00C505DE"/>
    <w:rsid w:val="00C53092"/>
    <w:rsid w:val="00C534D9"/>
    <w:rsid w:val="00C53F87"/>
    <w:rsid w:val="00C54ECA"/>
    <w:rsid w:val="00C54ED8"/>
    <w:rsid w:val="00C601F1"/>
    <w:rsid w:val="00C607C5"/>
    <w:rsid w:val="00C6082D"/>
    <w:rsid w:val="00C61A1A"/>
    <w:rsid w:val="00C6341A"/>
    <w:rsid w:val="00C6442A"/>
    <w:rsid w:val="00C646F3"/>
    <w:rsid w:val="00C64CE0"/>
    <w:rsid w:val="00C67908"/>
    <w:rsid w:val="00C704F1"/>
    <w:rsid w:val="00C715F6"/>
    <w:rsid w:val="00C726EA"/>
    <w:rsid w:val="00C7281C"/>
    <w:rsid w:val="00C73466"/>
    <w:rsid w:val="00C740AF"/>
    <w:rsid w:val="00C741D6"/>
    <w:rsid w:val="00C7563E"/>
    <w:rsid w:val="00C76541"/>
    <w:rsid w:val="00C76766"/>
    <w:rsid w:val="00C80A13"/>
    <w:rsid w:val="00C81EEB"/>
    <w:rsid w:val="00C841C4"/>
    <w:rsid w:val="00C84D3D"/>
    <w:rsid w:val="00C864F3"/>
    <w:rsid w:val="00C91A9F"/>
    <w:rsid w:val="00C932E7"/>
    <w:rsid w:val="00C94071"/>
    <w:rsid w:val="00C9675C"/>
    <w:rsid w:val="00C97096"/>
    <w:rsid w:val="00C972C3"/>
    <w:rsid w:val="00C97EED"/>
    <w:rsid w:val="00CA0A97"/>
    <w:rsid w:val="00CA0B7B"/>
    <w:rsid w:val="00CA0E31"/>
    <w:rsid w:val="00CA5A38"/>
    <w:rsid w:val="00CA6027"/>
    <w:rsid w:val="00CA6C56"/>
    <w:rsid w:val="00CA78E5"/>
    <w:rsid w:val="00CB0975"/>
    <w:rsid w:val="00CB4203"/>
    <w:rsid w:val="00CB4AAC"/>
    <w:rsid w:val="00CB4F91"/>
    <w:rsid w:val="00CB5AD9"/>
    <w:rsid w:val="00CB6746"/>
    <w:rsid w:val="00CC203F"/>
    <w:rsid w:val="00CC44A2"/>
    <w:rsid w:val="00CC5B85"/>
    <w:rsid w:val="00CC61A6"/>
    <w:rsid w:val="00CD192A"/>
    <w:rsid w:val="00CD2CA5"/>
    <w:rsid w:val="00CD2D0D"/>
    <w:rsid w:val="00CD6DB3"/>
    <w:rsid w:val="00CD7009"/>
    <w:rsid w:val="00CD77F8"/>
    <w:rsid w:val="00CE14D2"/>
    <w:rsid w:val="00CE2552"/>
    <w:rsid w:val="00CE49AD"/>
    <w:rsid w:val="00CE7060"/>
    <w:rsid w:val="00CE742C"/>
    <w:rsid w:val="00CF01B0"/>
    <w:rsid w:val="00CF20CC"/>
    <w:rsid w:val="00CF28AF"/>
    <w:rsid w:val="00CF5D70"/>
    <w:rsid w:val="00CF646B"/>
    <w:rsid w:val="00CF7D53"/>
    <w:rsid w:val="00D00D3D"/>
    <w:rsid w:val="00D01CFB"/>
    <w:rsid w:val="00D02950"/>
    <w:rsid w:val="00D02978"/>
    <w:rsid w:val="00D04871"/>
    <w:rsid w:val="00D04BCE"/>
    <w:rsid w:val="00D05D35"/>
    <w:rsid w:val="00D10CB0"/>
    <w:rsid w:val="00D1363D"/>
    <w:rsid w:val="00D139ED"/>
    <w:rsid w:val="00D14053"/>
    <w:rsid w:val="00D14771"/>
    <w:rsid w:val="00D14A5C"/>
    <w:rsid w:val="00D1501C"/>
    <w:rsid w:val="00D151D9"/>
    <w:rsid w:val="00D16037"/>
    <w:rsid w:val="00D220CA"/>
    <w:rsid w:val="00D248B2"/>
    <w:rsid w:val="00D24F2F"/>
    <w:rsid w:val="00D2670C"/>
    <w:rsid w:val="00D2799C"/>
    <w:rsid w:val="00D3151B"/>
    <w:rsid w:val="00D33713"/>
    <w:rsid w:val="00D3377C"/>
    <w:rsid w:val="00D33E1B"/>
    <w:rsid w:val="00D34438"/>
    <w:rsid w:val="00D3450C"/>
    <w:rsid w:val="00D3473D"/>
    <w:rsid w:val="00D34C14"/>
    <w:rsid w:val="00D35023"/>
    <w:rsid w:val="00D3591A"/>
    <w:rsid w:val="00D365A7"/>
    <w:rsid w:val="00D43004"/>
    <w:rsid w:val="00D4458F"/>
    <w:rsid w:val="00D44EF1"/>
    <w:rsid w:val="00D4507D"/>
    <w:rsid w:val="00D457CC"/>
    <w:rsid w:val="00D45A1F"/>
    <w:rsid w:val="00D45AA3"/>
    <w:rsid w:val="00D45D34"/>
    <w:rsid w:val="00D46873"/>
    <w:rsid w:val="00D468D0"/>
    <w:rsid w:val="00D52333"/>
    <w:rsid w:val="00D52718"/>
    <w:rsid w:val="00D52BCF"/>
    <w:rsid w:val="00D530F1"/>
    <w:rsid w:val="00D601C7"/>
    <w:rsid w:val="00D62165"/>
    <w:rsid w:val="00D63BB9"/>
    <w:rsid w:val="00D67066"/>
    <w:rsid w:val="00D70D14"/>
    <w:rsid w:val="00D71B6B"/>
    <w:rsid w:val="00D74218"/>
    <w:rsid w:val="00D7643D"/>
    <w:rsid w:val="00D772F0"/>
    <w:rsid w:val="00D7732F"/>
    <w:rsid w:val="00D80945"/>
    <w:rsid w:val="00D80B38"/>
    <w:rsid w:val="00D81BC1"/>
    <w:rsid w:val="00D821A9"/>
    <w:rsid w:val="00D82CAD"/>
    <w:rsid w:val="00D8439B"/>
    <w:rsid w:val="00D869DC"/>
    <w:rsid w:val="00D86B34"/>
    <w:rsid w:val="00D86B73"/>
    <w:rsid w:val="00D875C2"/>
    <w:rsid w:val="00D87674"/>
    <w:rsid w:val="00D87841"/>
    <w:rsid w:val="00D91181"/>
    <w:rsid w:val="00D93B53"/>
    <w:rsid w:val="00D96A72"/>
    <w:rsid w:val="00DA08DA"/>
    <w:rsid w:val="00DA0E81"/>
    <w:rsid w:val="00DA1F96"/>
    <w:rsid w:val="00DA373A"/>
    <w:rsid w:val="00DA3E9E"/>
    <w:rsid w:val="00DA415C"/>
    <w:rsid w:val="00DA4A76"/>
    <w:rsid w:val="00DA4AF3"/>
    <w:rsid w:val="00DA5A5C"/>
    <w:rsid w:val="00DA60FE"/>
    <w:rsid w:val="00DA767A"/>
    <w:rsid w:val="00DB2873"/>
    <w:rsid w:val="00DB2EB2"/>
    <w:rsid w:val="00DB32AC"/>
    <w:rsid w:val="00DB3C9C"/>
    <w:rsid w:val="00DB3D23"/>
    <w:rsid w:val="00DB3F85"/>
    <w:rsid w:val="00DB48B1"/>
    <w:rsid w:val="00DB57CA"/>
    <w:rsid w:val="00DB7E10"/>
    <w:rsid w:val="00DB7EE8"/>
    <w:rsid w:val="00DB7F5B"/>
    <w:rsid w:val="00DC03BA"/>
    <w:rsid w:val="00DC2893"/>
    <w:rsid w:val="00DC2B51"/>
    <w:rsid w:val="00DC2D3E"/>
    <w:rsid w:val="00DC3166"/>
    <w:rsid w:val="00DC520C"/>
    <w:rsid w:val="00DC5AF1"/>
    <w:rsid w:val="00DC74E8"/>
    <w:rsid w:val="00DD0EB4"/>
    <w:rsid w:val="00DD0EDA"/>
    <w:rsid w:val="00DD3DCC"/>
    <w:rsid w:val="00DD547F"/>
    <w:rsid w:val="00DD585B"/>
    <w:rsid w:val="00DD5E39"/>
    <w:rsid w:val="00DD6757"/>
    <w:rsid w:val="00DD7015"/>
    <w:rsid w:val="00DE0312"/>
    <w:rsid w:val="00DE0BB5"/>
    <w:rsid w:val="00DE188C"/>
    <w:rsid w:val="00DE1FCC"/>
    <w:rsid w:val="00DE5DCB"/>
    <w:rsid w:val="00DE6C03"/>
    <w:rsid w:val="00DF16BE"/>
    <w:rsid w:val="00DF1CE4"/>
    <w:rsid w:val="00DF1FE3"/>
    <w:rsid w:val="00DF46E7"/>
    <w:rsid w:val="00DF57BC"/>
    <w:rsid w:val="00DF60FC"/>
    <w:rsid w:val="00DF6E81"/>
    <w:rsid w:val="00DF70E0"/>
    <w:rsid w:val="00E019B1"/>
    <w:rsid w:val="00E01A8F"/>
    <w:rsid w:val="00E01B1B"/>
    <w:rsid w:val="00E0232E"/>
    <w:rsid w:val="00E03415"/>
    <w:rsid w:val="00E039CF"/>
    <w:rsid w:val="00E05D9A"/>
    <w:rsid w:val="00E07371"/>
    <w:rsid w:val="00E076FC"/>
    <w:rsid w:val="00E07B88"/>
    <w:rsid w:val="00E10EAF"/>
    <w:rsid w:val="00E11AC7"/>
    <w:rsid w:val="00E14007"/>
    <w:rsid w:val="00E1429A"/>
    <w:rsid w:val="00E148CE"/>
    <w:rsid w:val="00E15113"/>
    <w:rsid w:val="00E15206"/>
    <w:rsid w:val="00E15A28"/>
    <w:rsid w:val="00E15EDF"/>
    <w:rsid w:val="00E16F56"/>
    <w:rsid w:val="00E17A37"/>
    <w:rsid w:val="00E17D76"/>
    <w:rsid w:val="00E17DFB"/>
    <w:rsid w:val="00E22C88"/>
    <w:rsid w:val="00E24764"/>
    <w:rsid w:val="00E2547F"/>
    <w:rsid w:val="00E259C8"/>
    <w:rsid w:val="00E27E00"/>
    <w:rsid w:val="00E31ADF"/>
    <w:rsid w:val="00E32077"/>
    <w:rsid w:val="00E323E0"/>
    <w:rsid w:val="00E32C9F"/>
    <w:rsid w:val="00E33CF9"/>
    <w:rsid w:val="00E3693F"/>
    <w:rsid w:val="00E37071"/>
    <w:rsid w:val="00E401DA"/>
    <w:rsid w:val="00E40CCF"/>
    <w:rsid w:val="00E423E8"/>
    <w:rsid w:val="00E4282B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6CA"/>
    <w:rsid w:val="00E62508"/>
    <w:rsid w:val="00E626B7"/>
    <w:rsid w:val="00E65F55"/>
    <w:rsid w:val="00E671DD"/>
    <w:rsid w:val="00E72A9E"/>
    <w:rsid w:val="00E765C9"/>
    <w:rsid w:val="00E768EC"/>
    <w:rsid w:val="00E76C2E"/>
    <w:rsid w:val="00E77410"/>
    <w:rsid w:val="00E8080D"/>
    <w:rsid w:val="00E825F6"/>
    <w:rsid w:val="00E8454A"/>
    <w:rsid w:val="00E85975"/>
    <w:rsid w:val="00E86971"/>
    <w:rsid w:val="00E87CC0"/>
    <w:rsid w:val="00E87F07"/>
    <w:rsid w:val="00E903B0"/>
    <w:rsid w:val="00E904AD"/>
    <w:rsid w:val="00E90A4B"/>
    <w:rsid w:val="00E91013"/>
    <w:rsid w:val="00E911DB"/>
    <w:rsid w:val="00E92234"/>
    <w:rsid w:val="00E925C4"/>
    <w:rsid w:val="00E9279B"/>
    <w:rsid w:val="00E92CAC"/>
    <w:rsid w:val="00E943B4"/>
    <w:rsid w:val="00E95333"/>
    <w:rsid w:val="00EA007E"/>
    <w:rsid w:val="00EA036A"/>
    <w:rsid w:val="00EA0D65"/>
    <w:rsid w:val="00EA182E"/>
    <w:rsid w:val="00EA1B1D"/>
    <w:rsid w:val="00EA216B"/>
    <w:rsid w:val="00EA3460"/>
    <w:rsid w:val="00EA3FF5"/>
    <w:rsid w:val="00EA54F2"/>
    <w:rsid w:val="00EA5951"/>
    <w:rsid w:val="00EA6687"/>
    <w:rsid w:val="00EA7079"/>
    <w:rsid w:val="00EB0303"/>
    <w:rsid w:val="00EB0715"/>
    <w:rsid w:val="00EB1467"/>
    <w:rsid w:val="00EB149A"/>
    <w:rsid w:val="00EB1D30"/>
    <w:rsid w:val="00EB470B"/>
    <w:rsid w:val="00EB6392"/>
    <w:rsid w:val="00EB646F"/>
    <w:rsid w:val="00EB6B56"/>
    <w:rsid w:val="00EB7B3F"/>
    <w:rsid w:val="00EC03D1"/>
    <w:rsid w:val="00EC0CBF"/>
    <w:rsid w:val="00EC0F7C"/>
    <w:rsid w:val="00EC1EE5"/>
    <w:rsid w:val="00EC1F2E"/>
    <w:rsid w:val="00EC255E"/>
    <w:rsid w:val="00EC37E2"/>
    <w:rsid w:val="00EC48AF"/>
    <w:rsid w:val="00EC495C"/>
    <w:rsid w:val="00EC4ECC"/>
    <w:rsid w:val="00EC5138"/>
    <w:rsid w:val="00EC5183"/>
    <w:rsid w:val="00EC5B1C"/>
    <w:rsid w:val="00EC5C1F"/>
    <w:rsid w:val="00ED1135"/>
    <w:rsid w:val="00ED1D09"/>
    <w:rsid w:val="00ED2328"/>
    <w:rsid w:val="00ED3AE6"/>
    <w:rsid w:val="00ED57AE"/>
    <w:rsid w:val="00ED589B"/>
    <w:rsid w:val="00ED619E"/>
    <w:rsid w:val="00ED633F"/>
    <w:rsid w:val="00ED76A7"/>
    <w:rsid w:val="00EE0C88"/>
    <w:rsid w:val="00EE2023"/>
    <w:rsid w:val="00EE2201"/>
    <w:rsid w:val="00EE649B"/>
    <w:rsid w:val="00EE6CDD"/>
    <w:rsid w:val="00EE70C0"/>
    <w:rsid w:val="00EE7836"/>
    <w:rsid w:val="00EE7DD9"/>
    <w:rsid w:val="00EF15FD"/>
    <w:rsid w:val="00EF3D9A"/>
    <w:rsid w:val="00EF3EF6"/>
    <w:rsid w:val="00EF4B6A"/>
    <w:rsid w:val="00EF5268"/>
    <w:rsid w:val="00EF5E06"/>
    <w:rsid w:val="00EF691C"/>
    <w:rsid w:val="00EF699F"/>
    <w:rsid w:val="00EF6CB0"/>
    <w:rsid w:val="00EF7F9B"/>
    <w:rsid w:val="00F0072A"/>
    <w:rsid w:val="00F018F4"/>
    <w:rsid w:val="00F02292"/>
    <w:rsid w:val="00F048B4"/>
    <w:rsid w:val="00F051C8"/>
    <w:rsid w:val="00F104F7"/>
    <w:rsid w:val="00F122CF"/>
    <w:rsid w:val="00F13035"/>
    <w:rsid w:val="00F159EB"/>
    <w:rsid w:val="00F1704E"/>
    <w:rsid w:val="00F1713A"/>
    <w:rsid w:val="00F1729F"/>
    <w:rsid w:val="00F2132E"/>
    <w:rsid w:val="00F2148C"/>
    <w:rsid w:val="00F2212D"/>
    <w:rsid w:val="00F22364"/>
    <w:rsid w:val="00F22B9B"/>
    <w:rsid w:val="00F22D09"/>
    <w:rsid w:val="00F23766"/>
    <w:rsid w:val="00F30471"/>
    <w:rsid w:val="00F3455A"/>
    <w:rsid w:val="00F34AAF"/>
    <w:rsid w:val="00F35255"/>
    <w:rsid w:val="00F3533D"/>
    <w:rsid w:val="00F37E1F"/>
    <w:rsid w:val="00F41140"/>
    <w:rsid w:val="00F413BC"/>
    <w:rsid w:val="00F4189D"/>
    <w:rsid w:val="00F41C5D"/>
    <w:rsid w:val="00F50253"/>
    <w:rsid w:val="00F50ADF"/>
    <w:rsid w:val="00F54697"/>
    <w:rsid w:val="00F54E1C"/>
    <w:rsid w:val="00F55232"/>
    <w:rsid w:val="00F55243"/>
    <w:rsid w:val="00F55B04"/>
    <w:rsid w:val="00F56243"/>
    <w:rsid w:val="00F56CFE"/>
    <w:rsid w:val="00F60102"/>
    <w:rsid w:val="00F60423"/>
    <w:rsid w:val="00F60AED"/>
    <w:rsid w:val="00F60FC4"/>
    <w:rsid w:val="00F616CC"/>
    <w:rsid w:val="00F61CEB"/>
    <w:rsid w:val="00F625B2"/>
    <w:rsid w:val="00F63CEF"/>
    <w:rsid w:val="00F64D1D"/>
    <w:rsid w:val="00F65AD0"/>
    <w:rsid w:val="00F66196"/>
    <w:rsid w:val="00F669E3"/>
    <w:rsid w:val="00F67282"/>
    <w:rsid w:val="00F679F8"/>
    <w:rsid w:val="00F701CC"/>
    <w:rsid w:val="00F74BB1"/>
    <w:rsid w:val="00F77B35"/>
    <w:rsid w:val="00F816BF"/>
    <w:rsid w:val="00F83F07"/>
    <w:rsid w:val="00F866E3"/>
    <w:rsid w:val="00F86BEF"/>
    <w:rsid w:val="00F9009A"/>
    <w:rsid w:val="00F90C4D"/>
    <w:rsid w:val="00F91997"/>
    <w:rsid w:val="00F94FE9"/>
    <w:rsid w:val="00F95260"/>
    <w:rsid w:val="00F96685"/>
    <w:rsid w:val="00FA01A5"/>
    <w:rsid w:val="00FA2671"/>
    <w:rsid w:val="00FA43B0"/>
    <w:rsid w:val="00FA4EF2"/>
    <w:rsid w:val="00FA5112"/>
    <w:rsid w:val="00FA5AD6"/>
    <w:rsid w:val="00FA73A2"/>
    <w:rsid w:val="00FB0291"/>
    <w:rsid w:val="00FB0404"/>
    <w:rsid w:val="00FB1590"/>
    <w:rsid w:val="00FB32D9"/>
    <w:rsid w:val="00FB35CB"/>
    <w:rsid w:val="00FB3846"/>
    <w:rsid w:val="00FB3CE2"/>
    <w:rsid w:val="00FB3DA3"/>
    <w:rsid w:val="00FB454F"/>
    <w:rsid w:val="00FB5A65"/>
    <w:rsid w:val="00FC1D1B"/>
    <w:rsid w:val="00FC34EC"/>
    <w:rsid w:val="00FC3C78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0F3F"/>
    <w:rsid w:val="00FE3671"/>
    <w:rsid w:val="00FE3DA3"/>
    <w:rsid w:val="00FE404C"/>
    <w:rsid w:val="00FE4112"/>
    <w:rsid w:val="00FE490B"/>
    <w:rsid w:val="00FE547D"/>
    <w:rsid w:val="00FE5BF3"/>
    <w:rsid w:val="00FE7FDA"/>
    <w:rsid w:val="00FF085D"/>
    <w:rsid w:val="00FF736F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8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 Inden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8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IK@um.zabr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E969B-A040-43E3-B4F1-58A35930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5714</Words>
  <Characters>34285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SJentrzczok</cp:lastModifiedBy>
  <cp:revision>5</cp:revision>
  <cp:lastPrinted>2020-11-27T08:45:00Z</cp:lastPrinted>
  <dcterms:created xsi:type="dcterms:W3CDTF">2020-11-23T11:22:00Z</dcterms:created>
  <dcterms:modified xsi:type="dcterms:W3CDTF">2020-11-27T08:47:00Z</dcterms:modified>
</cp:coreProperties>
</file>