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32C" w:rsidRDefault="0020332C" w:rsidP="003876AB">
      <w:pPr>
        <w:spacing w:line="360" w:lineRule="auto"/>
        <w:jc w:val="both"/>
        <w:rPr>
          <w:rFonts w:ascii="Arial" w:hAnsi="Arial" w:cs="Arial"/>
          <w:b/>
        </w:rPr>
      </w:pPr>
    </w:p>
    <w:p w:rsidR="00F37E1F" w:rsidRPr="0020332C" w:rsidRDefault="00DD03F0" w:rsidP="00CC61A6">
      <w:pPr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b/>
        </w:rPr>
        <w:t>ZAŁĄCZNIK NR 1</w:t>
      </w:r>
      <w:r w:rsidR="00677D0C" w:rsidRPr="0020332C">
        <w:rPr>
          <w:rFonts w:ascii="Arial" w:hAnsi="Arial" w:cs="Arial"/>
          <w:b/>
        </w:rPr>
        <w:tab/>
      </w:r>
      <w:r>
        <w:rPr>
          <w:rFonts w:ascii="Arial" w:hAnsi="Arial" w:cs="Arial"/>
          <w:u w:val="single"/>
        </w:rPr>
        <w:t>WZÓR UMOWY</w:t>
      </w:r>
    </w:p>
    <w:p w:rsidR="00826BD3" w:rsidRDefault="00826BD3" w:rsidP="009825CB">
      <w:pPr>
        <w:pStyle w:val="Tekstpodstawowywcity"/>
        <w:ind w:left="0" w:right="-470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</w:p>
    <w:p w:rsidR="00826BD3" w:rsidRDefault="00826BD3" w:rsidP="009825CB">
      <w:pPr>
        <w:pStyle w:val="Tekstpodstawowywcity"/>
        <w:ind w:left="0" w:right="-470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</w:p>
    <w:p w:rsidR="004E604B" w:rsidRPr="0051495B" w:rsidRDefault="004E604B" w:rsidP="009825CB">
      <w:pPr>
        <w:pStyle w:val="Tekstpodstawowywcity"/>
        <w:ind w:left="0" w:right="-470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20332C">
        <w:rPr>
          <w:rFonts w:ascii="Arial" w:hAnsi="Arial" w:cs="Arial"/>
          <w:b/>
          <w:bCs/>
          <w:sz w:val="20"/>
          <w:szCs w:val="20"/>
        </w:rPr>
        <w:t>Umowa nr CRU</w:t>
      </w:r>
      <w:r w:rsidRPr="0020332C">
        <w:rPr>
          <w:rFonts w:ascii="Arial" w:hAnsi="Arial" w:cs="Arial"/>
          <w:sz w:val="20"/>
          <w:szCs w:val="20"/>
        </w:rPr>
        <w:t>/...</w:t>
      </w:r>
      <w:r w:rsidR="00EC0F7C" w:rsidRPr="0020332C">
        <w:rPr>
          <w:rFonts w:ascii="Arial" w:hAnsi="Arial" w:cs="Arial"/>
          <w:sz w:val="20"/>
          <w:szCs w:val="20"/>
        </w:rPr>
        <w:t>...</w:t>
      </w:r>
      <w:r w:rsidRPr="0020332C">
        <w:rPr>
          <w:rFonts w:ascii="Arial" w:hAnsi="Arial" w:cs="Arial"/>
          <w:sz w:val="20"/>
          <w:szCs w:val="20"/>
        </w:rPr>
        <w:t>....</w:t>
      </w:r>
      <w:r w:rsidRPr="0020332C">
        <w:rPr>
          <w:rFonts w:ascii="Arial" w:hAnsi="Arial" w:cs="Arial"/>
          <w:b/>
          <w:bCs/>
          <w:sz w:val="20"/>
          <w:szCs w:val="20"/>
        </w:rPr>
        <w:t>/ 2</w:t>
      </w:r>
      <w:r w:rsidR="0051495B">
        <w:rPr>
          <w:rFonts w:ascii="Arial" w:hAnsi="Arial" w:cs="Arial"/>
          <w:b/>
          <w:bCs/>
          <w:sz w:val="20"/>
          <w:szCs w:val="20"/>
          <w:lang w:val="pl-PL"/>
        </w:rPr>
        <w:t>021</w:t>
      </w:r>
    </w:p>
    <w:p w:rsidR="004E604B" w:rsidRPr="0020332C" w:rsidRDefault="004E604B" w:rsidP="00CC61A6">
      <w:pPr>
        <w:pStyle w:val="Tekstpodstawowywcity"/>
        <w:ind w:left="0" w:right="-470"/>
        <w:jc w:val="both"/>
        <w:rPr>
          <w:rFonts w:ascii="Arial" w:hAnsi="Arial" w:cs="Arial"/>
          <w:b/>
          <w:bCs/>
          <w:sz w:val="20"/>
          <w:szCs w:val="20"/>
        </w:rPr>
      </w:pPr>
    </w:p>
    <w:p w:rsidR="004E604B" w:rsidRPr="0020332C" w:rsidRDefault="00E95333" w:rsidP="00F0321A">
      <w:pPr>
        <w:pStyle w:val="Tekstpodstawowywcity"/>
        <w:spacing w:line="276" w:lineRule="auto"/>
        <w:ind w:left="0" w:right="-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20332C" w:rsidRPr="0020332C">
        <w:rPr>
          <w:rFonts w:ascii="Arial" w:hAnsi="Arial" w:cs="Arial"/>
          <w:sz w:val="20"/>
          <w:szCs w:val="20"/>
        </w:rPr>
        <w:t xml:space="preserve">awarta w dniu </w:t>
      </w:r>
      <w:r w:rsidR="00053C58" w:rsidRPr="0020332C">
        <w:rPr>
          <w:rFonts w:ascii="Arial" w:hAnsi="Arial" w:cs="Arial"/>
          <w:sz w:val="20"/>
          <w:szCs w:val="20"/>
        </w:rPr>
        <w:t>……………</w:t>
      </w:r>
      <w:r w:rsidR="00020AB0">
        <w:rPr>
          <w:rFonts w:ascii="Arial" w:hAnsi="Arial" w:cs="Arial"/>
          <w:sz w:val="20"/>
          <w:szCs w:val="20"/>
        </w:rPr>
        <w:t>…</w:t>
      </w:r>
      <w:r w:rsidR="00A766BA">
        <w:rPr>
          <w:rFonts w:ascii="Arial" w:hAnsi="Arial" w:cs="Arial"/>
          <w:sz w:val="20"/>
          <w:szCs w:val="20"/>
        </w:rPr>
        <w:t>20</w:t>
      </w:r>
      <w:r w:rsidR="0051495B">
        <w:rPr>
          <w:rFonts w:ascii="Arial" w:hAnsi="Arial" w:cs="Arial"/>
          <w:sz w:val="20"/>
          <w:szCs w:val="20"/>
          <w:lang w:val="pl-PL"/>
        </w:rPr>
        <w:t xml:space="preserve">21 </w:t>
      </w:r>
      <w:r w:rsidR="0020332C" w:rsidRPr="0020332C">
        <w:rPr>
          <w:rFonts w:ascii="Arial" w:hAnsi="Arial" w:cs="Arial"/>
          <w:sz w:val="20"/>
          <w:szCs w:val="20"/>
        </w:rPr>
        <w:t xml:space="preserve">r. </w:t>
      </w:r>
      <w:r w:rsidR="004E604B" w:rsidRPr="0020332C">
        <w:rPr>
          <w:rFonts w:ascii="Arial" w:hAnsi="Arial" w:cs="Arial"/>
          <w:sz w:val="20"/>
          <w:szCs w:val="20"/>
        </w:rPr>
        <w:t>w Zabrzu, pomiędzy:</w:t>
      </w:r>
    </w:p>
    <w:p w:rsidR="004E604B" w:rsidRPr="0020332C" w:rsidRDefault="009572CD" w:rsidP="00F0321A">
      <w:pPr>
        <w:pStyle w:val="Tekstpodstawowywcity"/>
        <w:spacing w:line="276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Miastem</w:t>
      </w:r>
      <w:r w:rsidR="004E604B" w:rsidRPr="0020332C">
        <w:rPr>
          <w:rFonts w:ascii="Arial" w:hAnsi="Arial" w:cs="Arial"/>
          <w:sz w:val="20"/>
          <w:szCs w:val="20"/>
        </w:rPr>
        <w:t xml:space="preserve"> Zabrze z siedzibą</w:t>
      </w:r>
      <w:r w:rsidRPr="0020332C">
        <w:rPr>
          <w:rFonts w:ascii="Arial" w:hAnsi="Arial" w:cs="Arial"/>
          <w:sz w:val="20"/>
          <w:szCs w:val="20"/>
        </w:rPr>
        <w:t xml:space="preserve"> władz</w:t>
      </w:r>
      <w:r w:rsidR="004E604B" w:rsidRPr="0020332C">
        <w:rPr>
          <w:rFonts w:ascii="Arial" w:hAnsi="Arial" w:cs="Arial"/>
          <w:sz w:val="20"/>
          <w:szCs w:val="20"/>
        </w:rPr>
        <w:t xml:space="preserve"> w Urzęd</w:t>
      </w:r>
      <w:r w:rsidR="00805734">
        <w:rPr>
          <w:rFonts w:ascii="Arial" w:hAnsi="Arial" w:cs="Arial"/>
          <w:sz w:val="20"/>
          <w:szCs w:val="20"/>
        </w:rPr>
        <w:t>zie Miejskim</w:t>
      </w:r>
      <w:r w:rsidR="00A766BA">
        <w:rPr>
          <w:rFonts w:ascii="Arial" w:hAnsi="Arial" w:cs="Arial"/>
          <w:sz w:val="20"/>
          <w:szCs w:val="20"/>
          <w:lang w:val="pl-PL"/>
        </w:rPr>
        <w:t xml:space="preserve"> </w:t>
      </w:r>
      <w:r w:rsidR="00A766BA" w:rsidRPr="00542078">
        <w:rPr>
          <w:rFonts w:ascii="Arial" w:hAnsi="Arial" w:cs="Arial"/>
          <w:sz w:val="20"/>
          <w:szCs w:val="20"/>
          <w:lang w:val="pl-PL"/>
        </w:rPr>
        <w:t>w Zabrzu</w:t>
      </w:r>
      <w:r w:rsidR="00805734">
        <w:rPr>
          <w:rFonts w:ascii="Arial" w:hAnsi="Arial" w:cs="Arial"/>
          <w:sz w:val="20"/>
          <w:szCs w:val="20"/>
        </w:rPr>
        <w:t>, ul. Powstańców Śląskich</w:t>
      </w:r>
      <w:r w:rsidR="004E604B" w:rsidRPr="0020332C">
        <w:rPr>
          <w:rFonts w:ascii="Arial" w:hAnsi="Arial" w:cs="Arial"/>
          <w:sz w:val="20"/>
          <w:szCs w:val="20"/>
        </w:rPr>
        <w:t xml:space="preserve"> 5-7, 41-800 Zabrze, </w:t>
      </w:r>
    </w:p>
    <w:p w:rsidR="004E604B" w:rsidRPr="0020332C" w:rsidRDefault="009572CD" w:rsidP="00F0321A">
      <w:pPr>
        <w:pStyle w:val="Tekstpodstawowywcity"/>
        <w:spacing w:line="276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(NIP   648-27-43-351</w:t>
      </w:r>
      <w:r w:rsidR="004E604B" w:rsidRPr="0020332C">
        <w:rPr>
          <w:rFonts w:ascii="Arial" w:hAnsi="Arial" w:cs="Arial"/>
          <w:sz w:val="20"/>
          <w:szCs w:val="20"/>
        </w:rPr>
        <w:t xml:space="preserve">)  </w:t>
      </w:r>
    </w:p>
    <w:p w:rsidR="004E604B" w:rsidRPr="0020332C" w:rsidRDefault="00044561" w:rsidP="00F0321A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reprezentowanym</w:t>
      </w:r>
      <w:r w:rsidR="004E604B" w:rsidRPr="0020332C">
        <w:rPr>
          <w:rFonts w:ascii="Arial" w:hAnsi="Arial" w:cs="Arial"/>
          <w:sz w:val="20"/>
          <w:szCs w:val="20"/>
        </w:rPr>
        <w:t xml:space="preserve"> przez Prezydenta Miasta:    </w:t>
      </w:r>
    </w:p>
    <w:p w:rsidR="009640C0" w:rsidRPr="0020332C" w:rsidRDefault="009640C0" w:rsidP="00F0321A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Małgorzatę Mańka - Szulik</w:t>
      </w:r>
    </w:p>
    <w:p w:rsidR="004E604B" w:rsidRPr="0020332C" w:rsidRDefault="00044561" w:rsidP="00F0321A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zwanym</w:t>
      </w:r>
      <w:r w:rsidR="004C131D" w:rsidRPr="0020332C">
        <w:rPr>
          <w:rFonts w:ascii="Arial" w:hAnsi="Arial" w:cs="Arial"/>
          <w:sz w:val="20"/>
          <w:szCs w:val="20"/>
        </w:rPr>
        <w:t xml:space="preserve"> dalej </w:t>
      </w:r>
      <w:r w:rsidR="004C131D" w:rsidRPr="00A01EF3">
        <w:rPr>
          <w:rFonts w:ascii="Arial" w:hAnsi="Arial" w:cs="Arial"/>
          <w:b/>
          <w:sz w:val="20"/>
          <w:szCs w:val="20"/>
        </w:rPr>
        <w:t xml:space="preserve">Zamawiającym </w:t>
      </w:r>
    </w:p>
    <w:p w:rsidR="00A01EF3" w:rsidRDefault="004E604B" w:rsidP="002566B4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 xml:space="preserve">a </w:t>
      </w:r>
    </w:p>
    <w:p w:rsidR="00A01EF3" w:rsidRDefault="00A01EF3" w:rsidP="00A01EF3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</w:t>
      </w:r>
    </w:p>
    <w:p w:rsidR="00A01EF3" w:rsidRPr="006A6ACE" w:rsidRDefault="00A01EF3" w:rsidP="00A01EF3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6A6ACE">
        <w:rPr>
          <w:rFonts w:ascii="Arial" w:hAnsi="Arial" w:cs="Arial"/>
          <w:sz w:val="20"/>
          <w:szCs w:val="20"/>
        </w:rPr>
        <w:t>z siedzibą w................................................................................................ (NIP......................)</w:t>
      </w:r>
      <w:r>
        <w:rPr>
          <w:rFonts w:ascii="Arial" w:hAnsi="Arial" w:cs="Arial"/>
          <w:sz w:val="20"/>
          <w:szCs w:val="20"/>
        </w:rPr>
        <w:t>, wpisaną/</w:t>
      </w:r>
      <w:proofErr w:type="spellStart"/>
      <w:r>
        <w:rPr>
          <w:rFonts w:ascii="Arial" w:hAnsi="Arial" w:cs="Arial"/>
          <w:sz w:val="20"/>
          <w:szCs w:val="20"/>
        </w:rPr>
        <w:t>nym</w:t>
      </w:r>
      <w:proofErr w:type="spellEnd"/>
      <w:r>
        <w:rPr>
          <w:rFonts w:ascii="Arial" w:hAnsi="Arial" w:cs="Arial"/>
          <w:sz w:val="20"/>
          <w:szCs w:val="20"/>
        </w:rPr>
        <w:t xml:space="preserve"> do KRS pod nr …………………….</w:t>
      </w:r>
    </w:p>
    <w:p w:rsidR="00A01EF3" w:rsidRPr="006A6ACE" w:rsidRDefault="00A01EF3" w:rsidP="00A01EF3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6A6ACE">
        <w:rPr>
          <w:rFonts w:ascii="Arial" w:hAnsi="Arial" w:cs="Arial"/>
          <w:sz w:val="20"/>
          <w:szCs w:val="20"/>
        </w:rPr>
        <w:t>reprezentowanym przez.............................................................................</w:t>
      </w:r>
    </w:p>
    <w:p w:rsidR="00A01EF3" w:rsidRPr="008E48A2" w:rsidRDefault="00A01EF3" w:rsidP="00A01EF3">
      <w:pPr>
        <w:pStyle w:val="Tekstpodstawowywcity"/>
        <w:spacing w:line="276" w:lineRule="auto"/>
        <w:ind w:left="0" w:right="675"/>
        <w:jc w:val="both"/>
        <w:rPr>
          <w:rFonts w:ascii="Arial" w:hAnsi="Arial" w:cs="Arial"/>
          <w:b/>
          <w:bCs/>
          <w:sz w:val="20"/>
          <w:szCs w:val="20"/>
        </w:rPr>
      </w:pPr>
      <w:r w:rsidRPr="00D62AF1">
        <w:rPr>
          <w:rFonts w:ascii="Arial" w:hAnsi="Arial" w:cs="Arial"/>
          <w:sz w:val="20"/>
          <w:szCs w:val="20"/>
        </w:rPr>
        <w:t xml:space="preserve">zwanym dalej </w:t>
      </w:r>
      <w:r w:rsidRPr="00D62AF1">
        <w:rPr>
          <w:rFonts w:ascii="Arial" w:hAnsi="Arial" w:cs="Arial"/>
          <w:b/>
          <w:bCs/>
          <w:sz w:val="20"/>
          <w:szCs w:val="20"/>
        </w:rPr>
        <w:t>Wykonawcą</w:t>
      </w:r>
    </w:p>
    <w:p w:rsidR="00F0321A" w:rsidRDefault="00F0321A" w:rsidP="00FA43B0">
      <w:pPr>
        <w:pStyle w:val="Tekstpodstawowywcity"/>
        <w:spacing w:before="120" w:after="120"/>
        <w:ind w:left="0" w:right="-75" w:firstLine="709"/>
        <w:jc w:val="center"/>
        <w:rPr>
          <w:rFonts w:ascii="Arial" w:hAnsi="Arial" w:cs="Arial"/>
          <w:b/>
          <w:bCs/>
          <w:sz w:val="20"/>
          <w:szCs w:val="20"/>
        </w:rPr>
      </w:pPr>
    </w:p>
    <w:p w:rsidR="004E604B" w:rsidRDefault="004E604B" w:rsidP="00FA43B0">
      <w:pPr>
        <w:pStyle w:val="Tekstpodstawowywcity"/>
        <w:spacing w:before="120" w:after="120"/>
        <w:ind w:left="0" w:right="-75" w:firstLine="709"/>
        <w:jc w:val="center"/>
        <w:rPr>
          <w:rFonts w:ascii="Arial" w:hAnsi="Arial" w:cs="Arial"/>
          <w:b/>
          <w:bCs/>
          <w:sz w:val="20"/>
          <w:szCs w:val="20"/>
        </w:rPr>
      </w:pPr>
      <w:r w:rsidRPr="0020332C">
        <w:rPr>
          <w:rFonts w:ascii="Arial" w:hAnsi="Arial" w:cs="Arial"/>
          <w:b/>
          <w:bCs/>
          <w:sz w:val="20"/>
          <w:szCs w:val="20"/>
        </w:rPr>
        <w:t>§1</w:t>
      </w:r>
    </w:p>
    <w:p w:rsidR="00236876" w:rsidRPr="0020332C" w:rsidRDefault="00236876" w:rsidP="00FA43B0">
      <w:pPr>
        <w:pStyle w:val="Tekstpodstawowywcity"/>
        <w:spacing w:before="120" w:after="120"/>
        <w:ind w:left="0" w:right="-75" w:firstLine="709"/>
        <w:jc w:val="center"/>
        <w:rPr>
          <w:rFonts w:ascii="Arial" w:hAnsi="Arial" w:cs="Arial"/>
          <w:b/>
          <w:bCs/>
          <w:sz w:val="20"/>
          <w:szCs w:val="20"/>
        </w:rPr>
      </w:pPr>
    </w:p>
    <w:p w:rsidR="009D518A" w:rsidRPr="0020332C" w:rsidRDefault="009D518A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b/>
          <w:bCs/>
          <w:sz w:val="20"/>
          <w:szCs w:val="20"/>
        </w:rPr>
      </w:pPr>
      <w:r w:rsidRPr="0020332C">
        <w:rPr>
          <w:rFonts w:ascii="Arial" w:hAnsi="Arial" w:cs="Arial"/>
          <w:b/>
          <w:bCs/>
          <w:sz w:val="20"/>
          <w:szCs w:val="20"/>
        </w:rPr>
        <w:t>Przedmiot umowy</w:t>
      </w:r>
    </w:p>
    <w:p w:rsidR="00F0321A" w:rsidRPr="004C36E9" w:rsidRDefault="004E604B" w:rsidP="004C36E9">
      <w:pPr>
        <w:pStyle w:val="Tekstpodstawowywcity"/>
        <w:numPr>
          <w:ilvl w:val="0"/>
          <w:numId w:val="18"/>
        </w:numPr>
        <w:spacing w:before="120" w:line="276" w:lineRule="auto"/>
        <w:ind w:right="-75"/>
        <w:jc w:val="both"/>
        <w:rPr>
          <w:rFonts w:ascii="Arial" w:hAnsi="Arial" w:cs="Arial"/>
          <w:b/>
          <w:bCs/>
          <w:i/>
          <w:w w:val="105"/>
          <w:sz w:val="18"/>
          <w:szCs w:val="18"/>
          <w:lang w:val="pl-PL"/>
        </w:rPr>
      </w:pPr>
      <w:r w:rsidRPr="00F0321A">
        <w:rPr>
          <w:rFonts w:ascii="Arial" w:hAnsi="Arial" w:cs="Arial"/>
          <w:sz w:val="20"/>
          <w:szCs w:val="20"/>
        </w:rPr>
        <w:t xml:space="preserve">Zgodnie z wynikiem postępowania o udzielenie zamówienia </w:t>
      </w:r>
      <w:r w:rsidR="008F3F76" w:rsidRPr="00F0321A">
        <w:rPr>
          <w:rFonts w:ascii="Arial" w:hAnsi="Arial" w:cs="Arial"/>
          <w:sz w:val="20"/>
          <w:szCs w:val="20"/>
        </w:rPr>
        <w:t xml:space="preserve">publicznego w trybie </w:t>
      </w:r>
      <w:r w:rsidR="002566B4" w:rsidRPr="00F0321A">
        <w:rPr>
          <w:rFonts w:ascii="Arial" w:hAnsi="Arial" w:cs="Arial"/>
          <w:sz w:val="20"/>
          <w:szCs w:val="20"/>
          <w:lang w:val="pl-PL"/>
        </w:rPr>
        <w:t xml:space="preserve">podstawowym </w:t>
      </w:r>
      <w:r w:rsidRPr="00F0321A">
        <w:rPr>
          <w:rFonts w:ascii="Arial" w:hAnsi="Arial" w:cs="Arial"/>
          <w:sz w:val="20"/>
          <w:szCs w:val="20"/>
        </w:rPr>
        <w:t>pismo</w:t>
      </w:r>
      <w:r w:rsidRPr="00A01EF3">
        <w:rPr>
          <w:rFonts w:ascii="Arial" w:hAnsi="Arial" w:cs="Arial"/>
          <w:sz w:val="20"/>
          <w:szCs w:val="20"/>
        </w:rPr>
        <w:t xml:space="preserve"> BZP …………………</w:t>
      </w:r>
      <w:r w:rsidR="002566B4">
        <w:rPr>
          <w:rFonts w:ascii="Arial" w:hAnsi="Arial" w:cs="Arial"/>
          <w:sz w:val="20"/>
          <w:szCs w:val="20"/>
          <w:lang w:val="pl-PL"/>
        </w:rPr>
        <w:t xml:space="preserve"> </w:t>
      </w:r>
      <w:r w:rsidRPr="00A01EF3">
        <w:rPr>
          <w:rFonts w:ascii="Arial" w:hAnsi="Arial" w:cs="Arial"/>
          <w:sz w:val="20"/>
          <w:szCs w:val="20"/>
        </w:rPr>
        <w:t xml:space="preserve">z </w:t>
      </w:r>
      <w:r w:rsidR="008F3F76" w:rsidRPr="00A01EF3">
        <w:rPr>
          <w:rFonts w:ascii="Arial" w:hAnsi="Arial" w:cs="Arial"/>
          <w:sz w:val="20"/>
          <w:szCs w:val="20"/>
        </w:rPr>
        <w:t>dnia ……………… Zamawiający zleca a </w:t>
      </w:r>
      <w:r w:rsidRPr="00A01EF3">
        <w:rPr>
          <w:rFonts w:ascii="Arial" w:hAnsi="Arial" w:cs="Arial"/>
          <w:sz w:val="20"/>
          <w:szCs w:val="20"/>
        </w:rPr>
        <w:t>Wykonawca podejmuje się wykonania zamówie</w:t>
      </w:r>
      <w:r w:rsidR="002566B4">
        <w:rPr>
          <w:rFonts w:ascii="Arial" w:hAnsi="Arial" w:cs="Arial"/>
          <w:sz w:val="20"/>
          <w:szCs w:val="20"/>
          <w:lang w:val="pl-PL"/>
        </w:rPr>
        <w:t xml:space="preserve">nia  </w:t>
      </w:r>
      <w:r w:rsidR="00E43202" w:rsidRPr="00A01EF3">
        <w:rPr>
          <w:rFonts w:ascii="Arial" w:hAnsi="Arial" w:cs="Arial"/>
          <w:sz w:val="20"/>
          <w:szCs w:val="20"/>
        </w:rPr>
        <w:t>pn</w:t>
      </w:r>
      <w:r w:rsidR="002566B4" w:rsidRPr="004C36E9">
        <w:rPr>
          <w:rFonts w:ascii="Arial" w:hAnsi="Arial" w:cs="Arial"/>
          <w:sz w:val="20"/>
          <w:szCs w:val="20"/>
          <w:lang w:val="pl-PL"/>
        </w:rPr>
        <w:t xml:space="preserve">. </w:t>
      </w:r>
      <w:r w:rsidR="004C36E9" w:rsidRPr="004C36E9">
        <w:rPr>
          <w:rFonts w:ascii="Arial" w:hAnsi="Arial" w:cs="Arial"/>
          <w:b/>
          <w:bCs/>
          <w:w w:val="105"/>
          <w:sz w:val="20"/>
          <w:szCs w:val="20"/>
          <w:lang w:val="pl-PL"/>
        </w:rPr>
        <w:t xml:space="preserve">Dostosowanie </w:t>
      </w:r>
      <w:r w:rsidR="00E844C9">
        <w:rPr>
          <w:rFonts w:ascii="Arial" w:hAnsi="Arial" w:cs="Arial"/>
          <w:b/>
          <w:bCs/>
          <w:w w:val="105"/>
          <w:sz w:val="20"/>
          <w:szCs w:val="20"/>
          <w:lang w:val="pl-PL"/>
        </w:rPr>
        <w:t>sali lekcyjnej nr 207</w:t>
      </w:r>
      <w:r w:rsidR="004C36E9" w:rsidRPr="004C36E9">
        <w:rPr>
          <w:rFonts w:ascii="Arial" w:hAnsi="Arial" w:cs="Arial"/>
          <w:b/>
          <w:bCs/>
          <w:w w:val="105"/>
          <w:sz w:val="20"/>
          <w:szCs w:val="20"/>
          <w:lang w:val="pl-PL"/>
        </w:rPr>
        <w:t xml:space="preserve"> na potr</w:t>
      </w:r>
      <w:r w:rsidR="00E844C9">
        <w:rPr>
          <w:rFonts w:ascii="Arial" w:hAnsi="Arial" w:cs="Arial"/>
          <w:b/>
          <w:bCs/>
          <w:w w:val="105"/>
          <w:sz w:val="20"/>
          <w:szCs w:val="20"/>
          <w:lang w:val="pl-PL"/>
        </w:rPr>
        <w:t>zeby pracowni mody i sali nr 203</w:t>
      </w:r>
      <w:r w:rsidR="004C36E9" w:rsidRPr="004C36E9">
        <w:rPr>
          <w:rFonts w:ascii="Arial" w:hAnsi="Arial" w:cs="Arial"/>
          <w:b/>
          <w:bCs/>
          <w:w w:val="105"/>
          <w:sz w:val="20"/>
          <w:szCs w:val="20"/>
          <w:lang w:val="pl-PL"/>
        </w:rPr>
        <w:t xml:space="preserve"> na potrzeby pracowni automatyki w ramach zadania: „Zaprojektuj swoje życie zawodowe – remont i wyposażenie pracowni zawodowej w Zespole Szkół nr 3 w Zabrzu.”</w:t>
      </w:r>
    </w:p>
    <w:p w:rsidR="00F0321A" w:rsidRPr="00F0321A" w:rsidRDefault="00F0321A" w:rsidP="00236876">
      <w:pPr>
        <w:pStyle w:val="Tekstpodstawowywcity"/>
        <w:spacing w:before="120" w:line="276" w:lineRule="auto"/>
        <w:ind w:left="360" w:right="-75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- </w:t>
      </w:r>
      <w:r w:rsidR="00E43202" w:rsidRPr="00A01EF3">
        <w:rPr>
          <w:rFonts w:ascii="Arial" w:hAnsi="Arial" w:cs="Arial"/>
          <w:sz w:val="20"/>
          <w:szCs w:val="20"/>
        </w:rPr>
        <w:t>zwanego dalej robotami lub przedmiotem umowy</w:t>
      </w:r>
      <w:r>
        <w:rPr>
          <w:rFonts w:ascii="Arial" w:hAnsi="Arial" w:cs="Arial"/>
          <w:sz w:val="20"/>
          <w:szCs w:val="20"/>
          <w:lang w:val="pl-PL"/>
        </w:rPr>
        <w:t>.</w:t>
      </w:r>
    </w:p>
    <w:p w:rsidR="003F7329" w:rsidRDefault="003F7329" w:rsidP="00A01EF3">
      <w:pPr>
        <w:pStyle w:val="Tekstpodstawowywcity"/>
        <w:numPr>
          <w:ilvl w:val="0"/>
          <w:numId w:val="18"/>
        </w:numPr>
        <w:spacing w:before="120" w:line="276" w:lineRule="auto"/>
        <w:ind w:left="357" w:right="-74" w:hanging="357"/>
        <w:jc w:val="both"/>
        <w:rPr>
          <w:rFonts w:ascii="Arial" w:hAnsi="Arial" w:cs="Arial"/>
          <w:sz w:val="20"/>
          <w:szCs w:val="20"/>
        </w:rPr>
      </w:pPr>
      <w:r w:rsidRPr="00A01EF3">
        <w:rPr>
          <w:rFonts w:ascii="Arial" w:hAnsi="Arial" w:cs="Arial"/>
          <w:sz w:val="20"/>
          <w:szCs w:val="20"/>
        </w:rPr>
        <w:t xml:space="preserve">Inwestycja zlokalizowana jest </w:t>
      </w:r>
      <w:r w:rsidR="0056486D">
        <w:rPr>
          <w:rFonts w:ascii="Arial" w:hAnsi="Arial" w:cs="Arial"/>
          <w:sz w:val="20"/>
          <w:szCs w:val="20"/>
          <w:lang w:val="pl-PL"/>
        </w:rPr>
        <w:t>w budynku Zespołu Szkół nr 3 w Zabrzu przy ul. 3-go Maja 118.</w:t>
      </w:r>
    </w:p>
    <w:p w:rsidR="00A85382" w:rsidRPr="00755C25" w:rsidRDefault="00236876" w:rsidP="00A85382">
      <w:pPr>
        <w:numPr>
          <w:ilvl w:val="0"/>
          <w:numId w:val="18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Arial" w:hAnsi="Arial" w:cs="Arial"/>
          <w:szCs w:val="22"/>
        </w:rPr>
      </w:pPr>
      <w:bookmarkStart w:id="0" w:name="_Hlk67482515"/>
      <w:r w:rsidRPr="00755C25">
        <w:rPr>
          <w:rFonts w:ascii="Arial" w:hAnsi="Arial" w:cs="Arial"/>
        </w:rPr>
        <w:t xml:space="preserve">Zadanie </w:t>
      </w:r>
      <w:r w:rsidRPr="00755C25">
        <w:rPr>
          <w:rFonts w:ascii="Arial" w:eastAsia="DejaVuSans-Bold" w:hAnsi="Arial" w:cs="Arial"/>
          <w:bCs/>
        </w:rPr>
        <w:t xml:space="preserve">jest </w:t>
      </w:r>
      <w:r w:rsidR="00E844C9">
        <w:rPr>
          <w:rFonts w:ascii="Arial" w:eastAsia="DejaVuSans-Bold" w:hAnsi="Arial" w:cs="Arial"/>
          <w:bCs/>
        </w:rPr>
        <w:t>do</w:t>
      </w:r>
      <w:r w:rsidRPr="00755C25">
        <w:rPr>
          <w:rFonts w:ascii="Arial" w:eastAsia="DejaVuSans-Bold" w:hAnsi="Arial" w:cs="Arial"/>
          <w:bCs/>
        </w:rPr>
        <w:t>finansowane ze środków Unii Europejskiej w ramach</w:t>
      </w:r>
      <w:r w:rsidR="00E844C9">
        <w:rPr>
          <w:rFonts w:ascii="Arial" w:eastAsia="DejaVuSans-Bold" w:hAnsi="Arial" w:cs="Arial"/>
          <w:bCs/>
        </w:rPr>
        <w:t xml:space="preserve"> projektu</w:t>
      </w:r>
      <w:r w:rsidRPr="00755C25">
        <w:rPr>
          <w:rFonts w:ascii="Arial" w:eastAsia="DejaVuSans-Bold" w:hAnsi="Arial" w:cs="Arial"/>
          <w:bCs/>
        </w:rPr>
        <w:t xml:space="preserve"> </w:t>
      </w:r>
      <w:r w:rsidR="00E844C9">
        <w:rPr>
          <w:rFonts w:ascii="Arial" w:eastAsia="DejaVuSans-Bold" w:hAnsi="Arial" w:cs="Arial"/>
          <w:bCs/>
        </w:rPr>
        <w:t>„</w:t>
      </w:r>
      <w:r w:rsidR="00A85382" w:rsidRPr="00755C25">
        <w:rPr>
          <w:rFonts w:ascii="Arial" w:eastAsia="DejaVuSans-Bold" w:hAnsi="Arial" w:cs="Arial"/>
          <w:bCs/>
        </w:rPr>
        <w:t xml:space="preserve">Zaprojektuj swoje życie zawodowe – remont i wyposażenie pracowni zawodowej w Zespole </w:t>
      </w:r>
      <w:r w:rsidR="00E844C9">
        <w:rPr>
          <w:rFonts w:ascii="Arial" w:eastAsia="DejaVuSans-Bold" w:hAnsi="Arial" w:cs="Arial"/>
          <w:bCs/>
        </w:rPr>
        <w:t>Szkół nr 3 w Zabrzu” realizowanego</w:t>
      </w:r>
      <w:r w:rsidR="00A85382" w:rsidRPr="00755C25">
        <w:rPr>
          <w:rFonts w:ascii="Arial" w:eastAsia="DejaVuSans-Bold" w:hAnsi="Arial" w:cs="Arial"/>
          <w:bCs/>
        </w:rPr>
        <w:t xml:space="preserve"> w ramach Regionalnego Programu Operacyjnego Województwa Śląskiego na lata 2014-2020 (Europejski Fundusz Rozwoju Regionalnego) dla osi priorytetowej: XII. Infrastruktura edukacyjna dla działania: 12.2. Infrastruktura kształcenia zawodowego dla poddziałania: 12.2.1. Infrastruktura kształcenia zawodowego – ZIT</w:t>
      </w:r>
    </w:p>
    <w:bookmarkEnd w:id="0"/>
    <w:p w:rsidR="0056486D" w:rsidRPr="0056486D" w:rsidRDefault="0056486D" w:rsidP="00A85382">
      <w:pPr>
        <w:numPr>
          <w:ilvl w:val="0"/>
          <w:numId w:val="18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Arial" w:hAnsi="Arial" w:cs="Arial"/>
          <w:szCs w:val="22"/>
        </w:rPr>
      </w:pPr>
      <w:r w:rsidRPr="0056486D">
        <w:rPr>
          <w:rFonts w:ascii="Arial" w:hAnsi="Arial" w:cs="Arial"/>
          <w:szCs w:val="22"/>
        </w:rPr>
        <w:t xml:space="preserve">Szczegółowy opis przedmiotu umowy zawarty jest w dokumentacji projektowej opracowanej przez </w:t>
      </w:r>
      <w:proofErr w:type="spellStart"/>
      <w:r w:rsidRPr="0056486D">
        <w:rPr>
          <w:rFonts w:ascii="Arial" w:hAnsi="Arial" w:cs="Arial"/>
          <w:szCs w:val="22"/>
        </w:rPr>
        <w:t>Aplan</w:t>
      </w:r>
      <w:proofErr w:type="spellEnd"/>
      <w:r w:rsidRPr="0056486D">
        <w:rPr>
          <w:rFonts w:ascii="Arial" w:hAnsi="Arial" w:cs="Arial"/>
          <w:szCs w:val="22"/>
        </w:rPr>
        <w:t xml:space="preserve"> Studio Projektowe, ul. </w:t>
      </w:r>
      <w:proofErr w:type="spellStart"/>
      <w:r w:rsidRPr="0056486D">
        <w:rPr>
          <w:rFonts w:ascii="Arial" w:hAnsi="Arial" w:cs="Arial"/>
          <w:szCs w:val="22"/>
        </w:rPr>
        <w:t>Knosały</w:t>
      </w:r>
      <w:proofErr w:type="spellEnd"/>
      <w:r w:rsidRPr="0056486D">
        <w:rPr>
          <w:rFonts w:ascii="Arial" w:hAnsi="Arial" w:cs="Arial"/>
          <w:szCs w:val="22"/>
        </w:rPr>
        <w:t xml:space="preserve"> 9, 41-810 Zabrze</w:t>
      </w:r>
      <w:r w:rsidR="00755C25">
        <w:rPr>
          <w:rFonts w:ascii="Arial" w:hAnsi="Arial" w:cs="Arial"/>
          <w:szCs w:val="22"/>
        </w:rPr>
        <w:t xml:space="preserve"> oraz </w:t>
      </w:r>
      <w:proofErr w:type="spellStart"/>
      <w:r w:rsidR="00755C25">
        <w:rPr>
          <w:rFonts w:ascii="Arial" w:hAnsi="Arial" w:cs="Arial"/>
          <w:szCs w:val="22"/>
        </w:rPr>
        <w:t>Thornet</w:t>
      </w:r>
      <w:proofErr w:type="spellEnd"/>
      <w:r w:rsidR="00755C25">
        <w:rPr>
          <w:rFonts w:ascii="Arial" w:hAnsi="Arial" w:cs="Arial"/>
          <w:szCs w:val="22"/>
        </w:rPr>
        <w:t xml:space="preserve"> Białowąs sp. j., ul. Częstochowska 15, 41-100 Gliwice – część elektryczna</w:t>
      </w:r>
      <w:r w:rsidRPr="0056486D">
        <w:rPr>
          <w:rFonts w:ascii="Arial" w:hAnsi="Arial" w:cs="Arial"/>
          <w:i/>
          <w:szCs w:val="22"/>
        </w:rPr>
        <w:t xml:space="preserve"> </w:t>
      </w:r>
      <w:r w:rsidRPr="0056486D">
        <w:rPr>
          <w:rFonts w:ascii="Arial" w:hAnsi="Arial" w:cs="Arial"/>
          <w:iCs/>
          <w:szCs w:val="22"/>
        </w:rPr>
        <w:t>obejmującej n/w pozycje:</w:t>
      </w:r>
    </w:p>
    <w:p w:rsidR="0056486D" w:rsidRPr="0056486D" w:rsidRDefault="0056486D" w:rsidP="0056486D">
      <w:pPr>
        <w:numPr>
          <w:ilvl w:val="0"/>
          <w:numId w:val="50"/>
        </w:numPr>
        <w:spacing w:line="276" w:lineRule="auto"/>
        <w:ind w:right="-74"/>
        <w:jc w:val="both"/>
        <w:rPr>
          <w:rFonts w:ascii="Arial" w:hAnsi="Arial" w:cs="Arial"/>
          <w:i/>
          <w:szCs w:val="22"/>
        </w:rPr>
      </w:pPr>
      <w:r w:rsidRPr="0056486D">
        <w:rPr>
          <w:rFonts w:ascii="Arial" w:hAnsi="Arial" w:cs="Arial"/>
          <w:szCs w:val="22"/>
        </w:rPr>
        <w:t>Projekt budowlano - wykonawczy obejmujący zakres robót budowlanych i instalacji CO.</w:t>
      </w:r>
    </w:p>
    <w:p w:rsidR="0056486D" w:rsidRPr="0056486D" w:rsidRDefault="0056486D" w:rsidP="0056486D">
      <w:pPr>
        <w:numPr>
          <w:ilvl w:val="0"/>
          <w:numId w:val="50"/>
        </w:numPr>
        <w:spacing w:line="276" w:lineRule="auto"/>
        <w:ind w:right="-74"/>
        <w:jc w:val="both"/>
        <w:rPr>
          <w:rFonts w:ascii="Arial" w:hAnsi="Arial" w:cs="Arial"/>
          <w:i/>
          <w:szCs w:val="22"/>
        </w:rPr>
      </w:pPr>
      <w:r w:rsidRPr="0056486D">
        <w:rPr>
          <w:rFonts w:ascii="Arial" w:hAnsi="Arial" w:cs="Arial"/>
          <w:szCs w:val="22"/>
        </w:rPr>
        <w:t>Projekt wykonawczy wewnętrznych instalacji elektrycznych.</w:t>
      </w:r>
    </w:p>
    <w:p w:rsidR="0056486D" w:rsidRPr="0056486D" w:rsidRDefault="0056486D" w:rsidP="0056486D">
      <w:pPr>
        <w:numPr>
          <w:ilvl w:val="0"/>
          <w:numId w:val="50"/>
        </w:numPr>
        <w:spacing w:line="276" w:lineRule="auto"/>
        <w:ind w:right="-74"/>
        <w:jc w:val="both"/>
        <w:rPr>
          <w:rFonts w:ascii="Arial" w:hAnsi="Arial" w:cs="Arial"/>
          <w:i/>
          <w:szCs w:val="22"/>
        </w:rPr>
      </w:pPr>
      <w:r w:rsidRPr="0056486D">
        <w:rPr>
          <w:rFonts w:ascii="Arial" w:hAnsi="Arial" w:cs="Arial"/>
          <w:szCs w:val="22"/>
        </w:rPr>
        <w:t>Przedmiary robót;</w:t>
      </w:r>
    </w:p>
    <w:p w:rsidR="0056486D" w:rsidRPr="0056486D" w:rsidRDefault="0056486D" w:rsidP="0056486D">
      <w:pPr>
        <w:numPr>
          <w:ilvl w:val="0"/>
          <w:numId w:val="50"/>
        </w:numPr>
        <w:spacing w:line="276" w:lineRule="auto"/>
        <w:ind w:right="-74"/>
        <w:jc w:val="both"/>
        <w:rPr>
          <w:rFonts w:ascii="Arial" w:hAnsi="Arial" w:cs="Arial"/>
          <w:i/>
          <w:szCs w:val="22"/>
        </w:rPr>
      </w:pPr>
      <w:r w:rsidRPr="0056486D">
        <w:rPr>
          <w:rFonts w:ascii="Arial" w:hAnsi="Arial" w:cs="Arial"/>
          <w:szCs w:val="22"/>
        </w:rPr>
        <w:t>Specyfikacja techniczne wykonania i odbioru robót.</w:t>
      </w:r>
    </w:p>
    <w:p w:rsidR="006E7AFB" w:rsidRPr="00A01EF3" w:rsidRDefault="00C2371F" w:rsidP="00A01EF3">
      <w:pPr>
        <w:pStyle w:val="Tekstpodstawowywcity"/>
        <w:numPr>
          <w:ilvl w:val="0"/>
          <w:numId w:val="18"/>
        </w:numPr>
        <w:spacing w:before="120" w:line="276" w:lineRule="auto"/>
        <w:ind w:left="357" w:right="-74" w:hanging="357"/>
        <w:jc w:val="both"/>
        <w:rPr>
          <w:rFonts w:ascii="Arial" w:hAnsi="Arial" w:cs="Arial"/>
          <w:i/>
          <w:sz w:val="20"/>
          <w:szCs w:val="20"/>
        </w:rPr>
      </w:pPr>
      <w:r w:rsidRPr="004053D4">
        <w:rPr>
          <w:rFonts w:ascii="Arial" w:hAnsi="Arial" w:cs="Arial"/>
          <w:sz w:val="20"/>
          <w:szCs w:val="20"/>
        </w:rPr>
        <w:t>Budynek</w:t>
      </w:r>
      <w:r w:rsidR="003F7329" w:rsidRPr="004053D4">
        <w:rPr>
          <w:rFonts w:ascii="Arial" w:hAnsi="Arial" w:cs="Arial"/>
          <w:sz w:val="20"/>
          <w:szCs w:val="20"/>
        </w:rPr>
        <w:t>/obszar</w:t>
      </w:r>
      <w:r w:rsidR="00E43F09">
        <w:rPr>
          <w:rFonts w:ascii="Arial" w:hAnsi="Arial" w:cs="Arial"/>
          <w:sz w:val="20"/>
          <w:szCs w:val="20"/>
          <w:lang w:val="pl-PL"/>
        </w:rPr>
        <w:t xml:space="preserve"> nie jest</w:t>
      </w:r>
      <w:r w:rsidR="00521465" w:rsidRPr="004053D4">
        <w:rPr>
          <w:rFonts w:ascii="Arial" w:hAnsi="Arial" w:cs="Arial"/>
          <w:sz w:val="20"/>
          <w:szCs w:val="20"/>
        </w:rPr>
        <w:t xml:space="preserve"> wpisany</w:t>
      </w:r>
      <w:r w:rsidRPr="004053D4">
        <w:rPr>
          <w:rFonts w:ascii="Arial" w:hAnsi="Arial" w:cs="Arial"/>
          <w:sz w:val="20"/>
          <w:szCs w:val="20"/>
        </w:rPr>
        <w:t xml:space="preserve"> do rejestru zabytków</w:t>
      </w:r>
      <w:r w:rsidR="00E43F09">
        <w:rPr>
          <w:rFonts w:ascii="Arial" w:hAnsi="Arial" w:cs="Arial"/>
          <w:sz w:val="20"/>
          <w:szCs w:val="20"/>
          <w:lang w:val="pl-PL"/>
        </w:rPr>
        <w:t xml:space="preserve"> oraz</w:t>
      </w:r>
      <w:r w:rsidR="00521465" w:rsidRPr="004053D4">
        <w:rPr>
          <w:rFonts w:ascii="Arial" w:hAnsi="Arial" w:cs="Arial"/>
          <w:sz w:val="20"/>
          <w:szCs w:val="20"/>
        </w:rPr>
        <w:t xml:space="preserve"> </w:t>
      </w:r>
      <w:r w:rsidR="00E43F09">
        <w:rPr>
          <w:rFonts w:ascii="Arial" w:hAnsi="Arial" w:cs="Arial"/>
          <w:sz w:val="20"/>
          <w:szCs w:val="20"/>
          <w:lang w:val="pl-PL"/>
        </w:rPr>
        <w:t xml:space="preserve">nie jest </w:t>
      </w:r>
      <w:r w:rsidR="00E925C4" w:rsidRPr="004053D4">
        <w:rPr>
          <w:rFonts w:ascii="Arial" w:hAnsi="Arial" w:cs="Arial"/>
          <w:sz w:val="20"/>
          <w:szCs w:val="20"/>
        </w:rPr>
        <w:t>objęty</w:t>
      </w:r>
      <w:r w:rsidR="004013BA" w:rsidRPr="004053D4">
        <w:rPr>
          <w:rFonts w:ascii="Arial" w:hAnsi="Arial" w:cs="Arial"/>
          <w:sz w:val="20"/>
          <w:szCs w:val="20"/>
        </w:rPr>
        <w:t xml:space="preserve"> ochroną konserwators</w:t>
      </w:r>
      <w:r w:rsidR="00E43F09">
        <w:rPr>
          <w:rFonts w:ascii="Arial" w:hAnsi="Arial" w:cs="Arial"/>
          <w:sz w:val="20"/>
          <w:szCs w:val="20"/>
          <w:lang w:val="pl-PL"/>
        </w:rPr>
        <w:t>ką.</w:t>
      </w:r>
    </w:p>
    <w:p w:rsidR="00C16ADC" w:rsidRPr="00A01EF3" w:rsidRDefault="00C16ADC" w:rsidP="00A01EF3">
      <w:pPr>
        <w:pStyle w:val="tyt"/>
        <w:keepNext w:val="0"/>
        <w:numPr>
          <w:ilvl w:val="0"/>
          <w:numId w:val="18"/>
        </w:numPr>
        <w:spacing w:before="120" w:after="0" w:line="276" w:lineRule="auto"/>
        <w:ind w:right="-75"/>
        <w:jc w:val="both"/>
        <w:rPr>
          <w:rFonts w:ascii="Arial" w:hAnsi="Arial" w:cs="Arial"/>
          <w:b w:val="0"/>
          <w:sz w:val="20"/>
        </w:rPr>
      </w:pPr>
      <w:r w:rsidRPr="00A01EF3">
        <w:rPr>
          <w:rFonts w:ascii="Arial" w:hAnsi="Arial" w:cs="Arial"/>
          <w:b w:val="0"/>
          <w:sz w:val="20"/>
        </w:rPr>
        <w:lastRenderedPageBreak/>
        <w:t>Wykonawca zobowiązuje się wy</w:t>
      </w:r>
      <w:r w:rsidR="004053D4">
        <w:rPr>
          <w:rFonts w:ascii="Arial" w:hAnsi="Arial" w:cs="Arial"/>
          <w:b w:val="0"/>
          <w:sz w:val="20"/>
        </w:rPr>
        <w:t>konać wszystkie opisane d</w:t>
      </w:r>
      <w:r w:rsidRPr="00A01EF3">
        <w:rPr>
          <w:rFonts w:ascii="Arial" w:hAnsi="Arial" w:cs="Arial"/>
          <w:b w:val="0"/>
          <w:sz w:val="20"/>
        </w:rPr>
        <w:t xml:space="preserve">okumentacją projektową oraz </w:t>
      </w:r>
      <w:proofErr w:type="spellStart"/>
      <w:r w:rsidRPr="00A01EF3">
        <w:rPr>
          <w:rFonts w:ascii="Arial" w:hAnsi="Arial" w:cs="Arial"/>
          <w:b w:val="0"/>
          <w:sz w:val="20"/>
        </w:rPr>
        <w:t>STWiORB</w:t>
      </w:r>
      <w:proofErr w:type="spellEnd"/>
      <w:r w:rsidRPr="00A01EF3">
        <w:rPr>
          <w:rFonts w:ascii="Arial" w:hAnsi="Arial" w:cs="Arial"/>
          <w:b w:val="0"/>
          <w:sz w:val="20"/>
        </w:rPr>
        <w:t xml:space="preserve"> roboty budowlane, niez</w:t>
      </w:r>
      <w:r w:rsidR="004053D4">
        <w:rPr>
          <w:rFonts w:ascii="Arial" w:hAnsi="Arial" w:cs="Arial"/>
          <w:b w:val="0"/>
          <w:sz w:val="20"/>
        </w:rPr>
        <w:t>będne do realizacji przedmiotu u</w:t>
      </w:r>
      <w:r w:rsidRPr="00A01EF3">
        <w:rPr>
          <w:rFonts w:ascii="Arial" w:hAnsi="Arial" w:cs="Arial"/>
          <w:b w:val="0"/>
          <w:sz w:val="20"/>
        </w:rPr>
        <w:t>mowy.</w:t>
      </w:r>
    </w:p>
    <w:p w:rsidR="00C16ADC" w:rsidRPr="00506814" w:rsidRDefault="00C16ADC" w:rsidP="004053D4">
      <w:pPr>
        <w:pStyle w:val="tyt"/>
        <w:keepNext w:val="0"/>
        <w:numPr>
          <w:ilvl w:val="0"/>
          <w:numId w:val="18"/>
        </w:numPr>
        <w:spacing w:before="120" w:after="0" w:line="276" w:lineRule="auto"/>
        <w:ind w:right="-75"/>
        <w:jc w:val="both"/>
        <w:rPr>
          <w:rFonts w:ascii="Arial" w:hAnsi="Arial" w:cs="Arial"/>
          <w:b w:val="0"/>
          <w:sz w:val="20"/>
        </w:rPr>
      </w:pPr>
      <w:r w:rsidRPr="00506814">
        <w:rPr>
          <w:rFonts w:ascii="Arial" w:hAnsi="Arial" w:cs="Arial"/>
          <w:b w:val="0"/>
          <w:sz w:val="20"/>
        </w:rPr>
        <w:t xml:space="preserve">Wykonawca zobowiązuje się wykonać roboty budowlane, które nie zostały wyszczególnione w przedmiarze robót </w:t>
      </w:r>
      <w:r w:rsidR="009E1D4A" w:rsidRPr="00506814">
        <w:rPr>
          <w:rFonts w:ascii="Arial" w:hAnsi="Arial" w:cs="Arial"/>
          <w:b w:val="0"/>
          <w:sz w:val="20"/>
        </w:rPr>
        <w:t>(</w:t>
      </w:r>
      <w:r w:rsidRPr="00506814">
        <w:rPr>
          <w:rFonts w:ascii="Arial" w:hAnsi="Arial" w:cs="Arial"/>
          <w:b w:val="0"/>
          <w:sz w:val="20"/>
        </w:rPr>
        <w:t>kosztorysie ofertowym) a są koni</w:t>
      </w:r>
      <w:r w:rsidR="004053D4">
        <w:rPr>
          <w:rFonts w:ascii="Arial" w:hAnsi="Arial" w:cs="Arial"/>
          <w:b w:val="0"/>
          <w:sz w:val="20"/>
        </w:rPr>
        <w:t>eczne do realizacji przedmiotu u</w:t>
      </w:r>
      <w:r w:rsidRPr="00506814">
        <w:rPr>
          <w:rFonts w:ascii="Arial" w:hAnsi="Arial" w:cs="Arial"/>
          <w:b w:val="0"/>
          <w:sz w:val="20"/>
        </w:rPr>
        <w:t>mowy zgodnie z projektem budowlanym.</w:t>
      </w:r>
    </w:p>
    <w:p w:rsidR="00F413BC" w:rsidRDefault="00F413BC" w:rsidP="004053D4">
      <w:pPr>
        <w:pStyle w:val="tyt"/>
        <w:keepNext w:val="0"/>
        <w:numPr>
          <w:ilvl w:val="0"/>
          <w:numId w:val="18"/>
        </w:numPr>
        <w:spacing w:before="120" w:after="0" w:line="276" w:lineRule="auto"/>
        <w:ind w:right="-75"/>
        <w:jc w:val="both"/>
        <w:rPr>
          <w:rFonts w:ascii="Arial" w:hAnsi="Arial" w:cs="Arial"/>
          <w:b w:val="0"/>
          <w:bCs/>
          <w:sz w:val="20"/>
        </w:rPr>
      </w:pPr>
      <w:r w:rsidRPr="00506814">
        <w:rPr>
          <w:rFonts w:ascii="Arial" w:hAnsi="Arial" w:cs="Arial"/>
          <w:b w:val="0"/>
          <w:bCs/>
          <w:sz w:val="20"/>
        </w:rPr>
        <w:t>Wykonawca zobowiązuje się do realizacji robót zamiennych w stosunku do robot budowlanych opisanych w projekcie budowlanym, jeżeli ich wykonanie jest konieczne</w:t>
      </w:r>
      <w:r w:rsidR="004053D4">
        <w:rPr>
          <w:rFonts w:ascii="Arial" w:hAnsi="Arial" w:cs="Arial"/>
          <w:b w:val="0"/>
          <w:bCs/>
          <w:sz w:val="20"/>
        </w:rPr>
        <w:t xml:space="preserve"> dla realizacji u</w:t>
      </w:r>
      <w:r w:rsidR="009E1D4A" w:rsidRPr="00506814">
        <w:rPr>
          <w:rFonts w:ascii="Arial" w:hAnsi="Arial" w:cs="Arial"/>
          <w:b w:val="0"/>
          <w:bCs/>
          <w:sz w:val="20"/>
        </w:rPr>
        <w:t>mowy zgodnie z </w:t>
      </w:r>
      <w:r w:rsidRPr="00506814">
        <w:rPr>
          <w:rFonts w:ascii="Arial" w:hAnsi="Arial" w:cs="Arial"/>
          <w:b w:val="0"/>
          <w:bCs/>
          <w:sz w:val="20"/>
        </w:rPr>
        <w:t>zasadami wiedzy technicznej, na zasadach określonych w niniejszej umowie.</w:t>
      </w:r>
    </w:p>
    <w:p w:rsidR="00800F17" w:rsidRPr="004053D4" w:rsidRDefault="00800F17" w:rsidP="004053D4">
      <w:pPr>
        <w:pStyle w:val="Tekstpodstawowywcity"/>
        <w:numPr>
          <w:ilvl w:val="0"/>
          <w:numId w:val="18"/>
        </w:numPr>
        <w:spacing w:before="120" w:line="276" w:lineRule="auto"/>
        <w:ind w:left="357" w:right="-74" w:hanging="357"/>
        <w:jc w:val="both"/>
        <w:rPr>
          <w:rFonts w:ascii="Arial" w:hAnsi="Arial" w:cs="Arial"/>
          <w:bCs/>
          <w:sz w:val="20"/>
        </w:rPr>
      </w:pPr>
      <w:r w:rsidRPr="004053D4">
        <w:rPr>
          <w:rFonts w:ascii="Arial" w:hAnsi="Arial" w:cs="Arial"/>
          <w:bCs/>
          <w:sz w:val="20"/>
        </w:rPr>
        <w:t>Zamawiający zleci wykonanie robót zamiennych, o ile zmiany te będą korzystne dla Zamawiającego, a w szczególności:</w:t>
      </w:r>
    </w:p>
    <w:p w:rsidR="00800F17" w:rsidRPr="004053D4" w:rsidRDefault="00800F17" w:rsidP="00E537D5">
      <w:pPr>
        <w:pStyle w:val="tyt"/>
        <w:keepNext w:val="0"/>
        <w:numPr>
          <w:ilvl w:val="0"/>
          <w:numId w:val="38"/>
        </w:numPr>
        <w:spacing w:before="0" w:after="0" w:line="276" w:lineRule="auto"/>
        <w:ind w:left="568" w:right="-74" w:hanging="142"/>
        <w:jc w:val="both"/>
        <w:rPr>
          <w:rFonts w:ascii="Arial" w:hAnsi="Arial" w:cs="Arial"/>
          <w:b w:val="0"/>
          <w:bCs/>
          <w:sz w:val="20"/>
        </w:rPr>
      </w:pPr>
      <w:r w:rsidRPr="004053D4">
        <w:rPr>
          <w:rFonts w:ascii="Arial" w:hAnsi="Arial" w:cs="Arial"/>
          <w:b w:val="0"/>
          <w:bCs/>
          <w:sz w:val="20"/>
        </w:rPr>
        <w:t>spowodują obniżenie kosztu realizacji, eksploatacji lub konserwacji przedmiotu umowy</w:t>
      </w:r>
      <w:r w:rsidR="004053D4">
        <w:rPr>
          <w:rFonts w:ascii="Arial" w:hAnsi="Arial" w:cs="Arial"/>
          <w:b w:val="0"/>
          <w:bCs/>
          <w:sz w:val="20"/>
        </w:rPr>
        <w:t>,</w:t>
      </w:r>
    </w:p>
    <w:p w:rsidR="00800F17" w:rsidRPr="004053D4" w:rsidRDefault="00800F17" w:rsidP="00E537D5">
      <w:pPr>
        <w:pStyle w:val="tyt"/>
        <w:keepNext w:val="0"/>
        <w:numPr>
          <w:ilvl w:val="0"/>
          <w:numId w:val="38"/>
        </w:numPr>
        <w:spacing w:before="0" w:after="0" w:line="276" w:lineRule="auto"/>
        <w:ind w:left="709" w:right="-74" w:hanging="283"/>
        <w:jc w:val="both"/>
        <w:rPr>
          <w:rFonts w:ascii="Arial" w:hAnsi="Arial" w:cs="Arial"/>
          <w:b w:val="0"/>
          <w:bCs/>
          <w:sz w:val="20"/>
        </w:rPr>
      </w:pPr>
      <w:r w:rsidRPr="004053D4">
        <w:rPr>
          <w:rFonts w:ascii="Arial" w:hAnsi="Arial" w:cs="Arial"/>
          <w:b w:val="0"/>
          <w:bCs/>
          <w:sz w:val="20"/>
        </w:rPr>
        <w:t>stały się konieczne na skutek wad w dokumentacji projektowej, czyli jej niezgodności z zasadami wiedzy, obowiązującymi przepisami prawa lub stanem faktycznym na budowie</w:t>
      </w:r>
      <w:r w:rsidR="004053D4">
        <w:rPr>
          <w:rFonts w:ascii="Arial" w:hAnsi="Arial" w:cs="Arial"/>
          <w:b w:val="0"/>
          <w:bCs/>
          <w:sz w:val="20"/>
        </w:rPr>
        <w:t>,</w:t>
      </w:r>
    </w:p>
    <w:p w:rsidR="00800F17" w:rsidRPr="004053D4" w:rsidRDefault="00800F17" w:rsidP="00E537D5">
      <w:pPr>
        <w:pStyle w:val="tyt"/>
        <w:keepNext w:val="0"/>
        <w:numPr>
          <w:ilvl w:val="0"/>
          <w:numId w:val="38"/>
        </w:numPr>
        <w:spacing w:before="0" w:after="0" w:line="276" w:lineRule="auto"/>
        <w:ind w:left="568" w:right="-74" w:hanging="142"/>
        <w:jc w:val="both"/>
        <w:rPr>
          <w:rFonts w:ascii="Arial" w:hAnsi="Arial" w:cs="Arial"/>
          <w:b w:val="0"/>
          <w:bCs/>
          <w:sz w:val="20"/>
        </w:rPr>
      </w:pPr>
      <w:r w:rsidRPr="004053D4">
        <w:rPr>
          <w:rFonts w:ascii="Arial" w:hAnsi="Arial" w:cs="Arial"/>
          <w:b w:val="0"/>
          <w:bCs/>
          <w:sz w:val="20"/>
        </w:rPr>
        <w:t>wystąpi niedostępność na rynku materiałów lub urządzeń wskazan</w:t>
      </w:r>
      <w:r w:rsidR="004053D4">
        <w:rPr>
          <w:rFonts w:ascii="Arial" w:hAnsi="Arial" w:cs="Arial"/>
          <w:b w:val="0"/>
          <w:bCs/>
          <w:sz w:val="20"/>
        </w:rPr>
        <w:t>ych w dokumentacji,</w:t>
      </w:r>
    </w:p>
    <w:p w:rsidR="00800F17" w:rsidRPr="004053D4" w:rsidRDefault="00800F17" w:rsidP="00E537D5">
      <w:pPr>
        <w:pStyle w:val="tyt"/>
        <w:keepNext w:val="0"/>
        <w:numPr>
          <w:ilvl w:val="0"/>
          <w:numId w:val="38"/>
        </w:numPr>
        <w:spacing w:before="0" w:after="0" w:line="276" w:lineRule="auto"/>
        <w:ind w:left="568" w:right="-74" w:hanging="142"/>
        <w:jc w:val="both"/>
        <w:rPr>
          <w:rFonts w:ascii="Arial" w:hAnsi="Arial" w:cs="Arial"/>
          <w:b w:val="0"/>
          <w:bCs/>
          <w:sz w:val="20"/>
        </w:rPr>
      </w:pPr>
      <w:r w:rsidRPr="004053D4">
        <w:rPr>
          <w:rFonts w:ascii="Arial" w:hAnsi="Arial" w:cs="Arial"/>
          <w:b w:val="0"/>
          <w:bCs/>
          <w:sz w:val="20"/>
        </w:rPr>
        <w:t>wynikną z konieczności aktualizacji rozwiązań projektowych z uwagi na zmiany obowiązujących przepisów lub postęp technologiczny</w:t>
      </w:r>
      <w:r w:rsidR="004053D4">
        <w:rPr>
          <w:rFonts w:ascii="Arial" w:hAnsi="Arial" w:cs="Arial"/>
          <w:b w:val="0"/>
          <w:bCs/>
          <w:sz w:val="20"/>
        </w:rPr>
        <w:t>.</w:t>
      </w:r>
      <w:r w:rsidRPr="004053D4">
        <w:rPr>
          <w:rFonts w:ascii="Arial" w:hAnsi="Arial" w:cs="Arial"/>
          <w:b w:val="0"/>
          <w:bCs/>
          <w:sz w:val="20"/>
        </w:rPr>
        <w:t xml:space="preserve"> </w:t>
      </w:r>
    </w:p>
    <w:p w:rsidR="0056486D" w:rsidRPr="0056486D" w:rsidRDefault="00556669" w:rsidP="0056486D">
      <w:pPr>
        <w:pStyle w:val="Tekstpodstawowywcity"/>
        <w:numPr>
          <w:ilvl w:val="0"/>
          <w:numId w:val="18"/>
        </w:numPr>
        <w:spacing w:before="120" w:line="276" w:lineRule="auto"/>
        <w:ind w:right="-75"/>
        <w:jc w:val="both"/>
        <w:rPr>
          <w:rFonts w:ascii="Arial" w:hAnsi="Arial" w:cs="Arial"/>
          <w:sz w:val="20"/>
          <w:szCs w:val="20"/>
          <w:lang w:val="pl-PL" w:eastAsia="pl-PL"/>
        </w:rPr>
      </w:pPr>
      <w:r w:rsidRPr="0056486D">
        <w:rPr>
          <w:rFonts w:ascii="Arial" w:hAnsi="Arial" w:cs="Arial"/>
          <w:sz w:val="20"/>
          <w:szCs w:val="20"/>
        </w:rPr>
        <w:t>Zakres robót obejmuje</w:t>
      </w:r>
      <w:r w:rsidR="00E537D5" w:rsidRPr="0056486D">
        <w:rPr>
          <w:rFonts w:ascii="Arial" w:hAnsi="Arial" w:cs="Arial"/>
          <w:sz w:val="20"/>
          <w:szCs w:val="20"/>
          <w:lang w:val="pl-PL"/>
        </w:rPr>
        <w:t xml:space="preserve"> </w:t>
      </w:r>
      <w:r w:rsidR="0056486D" w:rsidRPr="0056486D">
        <w:rPr>
          <w:rFonts w:ascii="Arial" w:hAnsi="Arial" w:cs="Arial"/>
          <w:color w:val="000000"/>
          <w:sz w:val="20"/>
          <w:szCs w:val="20"/>
          <w:lang w:val="pl-PL" w:eastAsia="pl-PL" w:bidi="pl-PL"/>
        </w:rPr>
        <w:t>wykonanie robót budowlanych związanych z dostosow</w:t>
      </w:r>
      <w:r w:rsidR="00007BD9">
        <w:rPr>
          <w:rFonts w:ascii="Arial" w:hAnsi="Arial" w:cs="Arial"/>
          <w:color w:val="000000"/>
          <w:sz w:val="20"/>
          <w:szCs w:val="20"/>
          <w:lang w:val="pl-PL" w:eastAsia="pl-PL" w:bidi="pl-PL"/>
        </w:rPr>
        <w:t>aniem sali nr 207</w:t>
      </w:r>
      <w:r w:rsidR="0056486D" w:rsidRPr="0056486D">
        <w:rPr>
          <w:rFonts w:ascii="Arial" w:hAnsi="Arial" w:cs="Arial"/>
          <w:color w:val="000000"/>
          <w:sz w:val="20"/>
          <w:szCs w:val="20"/>
          <w:lang w:val="pl-PL" w:eastAsia="pl-PL" w:bidi="pl-PL"/>
        </w:rPr>
        <w:t xml:space="preserve"> na potr</w:t>
      </w:r>
      <w:r w:rsidR="00007BD9">
        <w:rPr>
          <w:rFonts w:ascii="Arial" w:hAnsi="Arial" w:cs="Arial"/>
          <w:color w:val="000000"/>
          <w:sz w:val="20"/>
          <w:szCs w:val="20"/>
          <w:lang w:val="pl-PL" w:eastAsia="pl-PL" w:bidi="pl-PL"/>
        </w:rPr>
        <w:t>zeby pracowni mody i sali nr 203</w:t>
      </w:r>
      <w:r w:rsidR="0056486D" w:rsidRPr="0056486D">
        <w:rPr>
          <w:rFonts w:ascii="Arial" w:hAnsi="Arial" w:cs="Arial"/>
          <w:color w:val="000000"/>
          <w:sz w:val="20"/>
          <w:szCs w:val="20"/>
          <w:lang w:val="pl-PL" w:eastAsia="pl-PL" w:bidi="pl-PL"/>
        </w:rPr>
        <w:t xml:space="preserve"> na potrzeby pracowni automatyki</w:t>
      </w:r>
      <w:r w:rsidR="0056486D" w:rsidRPr="0056486D">
        <w:rPr>
          <w:rFonts w:ascii="Arial" w:hAnsi="Arial" w:cs="Arial"/>
          <w:color w:val="FF0000"/>
          <w:sz w:val="20"/>
          <w:szCs w:val="20"/>
          <w:lang w:val="pl-PL" w:eastAsia="pl-PL"/>
        </w:rPr>
        <w:t xml:space="preserve"> </w:t>
      </w:r>
      <w:r w:rsidR="0056486D" w:rsidRPr="0056486D">
        <w:rPr>
          <w:rFonts w:ascii="Arial" w:hAnsi="Arial" w:cs="Arial"/>
          <w:sz w:val="20"/>
          <w:szCs w:val="20"/>
          <w:lang w:val="pl-PL" w:eastAsia="pl-PL"/>
        </w:rPr>
        <w:t>w szczególności :</w:t>
      </w:r>
    </w:p>
    <w:p w:rsidR="0056486D" w:rsidRPr="0056486D" w:rsidRDefault="0056486D" w:rsidP="0056486D">
      <w:pPr>
        <w:numPr>
          <w:ilvl w:val="0"/>
          <w:numId w:val="53"/>
        </w:numPr>
        <w:spacing w:line="276" w:lineRule="auto"/>
        <w:ind w:right="-75"/>
        <w:contextualSpacing/>
        <w:jc w:val="both"/>
        <w:rPr>
          <w:rFonts w:ascii="Arial" w:hAnsi="Arial" w:cs="Arial"/>
        </w:rPr>
      </w:pPr>
      <w:r w:rsidRPr="0056486D">
        <w:rPr>
          <w:rFonts w:ascii="Arial" w:hAnsi="Arial" w:cs="Arial"/>
        </w:rPr>
        <w:t xml:space="preserve">Roboty związane </w:t>
      </w:r>
      <w:r w:rsidR="00007BD9">
        <w:rPr>
          <w:rFonts w:ascii="Arial" w:hAnsi="Arial" w:cs="Arial"/>
        </w:rPr>
        <w:t>z wymianą podłóg w salach nr 203</w:t>
      </w:r>
      <w:r w:rsidRPr="0056486D">
        <w:rPr>
          <w:rFonts w:ascii="Arial" w:hAnsi="Arial" w:cs="Arial"/>
        </w:rPr>
        <w:t xml:space="preserve"> wraz z zapleczem i nr 207 tj. demontaż elementów drewnianych podłóg, zerwanie starych wykładzin, wykonanie wylewek samopoziomujących, ułożenie nowych wykładzin, </w:t>
      </w:r>
      <w:r w:rsidR="0037245B" w:rsidRPr="0037245B">
        <w:rPr>
          <w:rFonts w:ascii="Arial" w:hAnsi="Arial" w:cs="Arial"/>
        </w:rPr>
        <w:t>montaż lust</w:t>
      </w:r>
      <w:bookmarkStart w:id="1" w:name="_GoBack"/>
      <w:bookmarkEnd w:id="1"/>
      <w:r w:rsidR="0037245B" w:rsidRPr="0037245B">
        <w:rPr>
          <w:rFonts w:ascii="Arial" w:hAnsi="Arial" w:cs="Arial"/>
        </w:rPr>
        <w:t>er w pracowni mody, dostawa i montaż rolet okiennych, dostawa i montaż osłon na grzejniki, dostawa i montaż systemu zawiesi – szyny galeryjne w pracowni mody.</w:t>
      </w:r>
    </w:p>
    <w:p w:rsidR="0056486D" w:rsidRPr="0056486D" w:rsidRDefault="0056486D" w:rsidP="0056486D">
      <w:pPr>
        <w:numPr>
          <w:ilvl w:val="0"/>
          <w:numId w:val="53"/>
        </w:numPr>
        <w:spacing w:line="276" w:lineRule="auto"/>
        <w:ind w:right="-75"/>
        <w:contextualSpacing/>
        <w:jc w:val="both"/>
        <w:rPr>
          <w:rFonts w:ascii="Arial" w:hAnsi="Arial" w:cs="Arial"/>
        </w:rPr>
      </w:pPr>
      <w:r w:rsidRPr="0056486D">
        <w:rPr>
          <w:rFonts w:ascii="Arial" w:hAnsi="Arial" w:cs="Arial"/>
        </w:rPr>
        <w:t>Roboty ogólnobudowlane związane z wymianą drzwi, rozbiórką ścianki działowej, wykonaniem nowej ścianki działowej EI-30, remont tynków, gipsowanie ścian, malowanie ścian i sufitu.</w:t>
      </w:r>
    </w:p>
    <w:p w:rsidR="0056486D" w:rsidRPr="0056486D" w:rsidRDefault="0056486D" w:rsidP="0056486D">
      <w:pPr>
        <w:numPr>
          <w:ilvl w:val="0"/>
          <w:numId w:val="53"/>
        </w:numPr>
        <w:spacing w:line="276" w:lineRule="auto"/>
        <w:ind w:right="-75"/>
        <w:contextualSpacing/>
        <w:jc w:val="both"/>
        <w:rPr>
          <w:rFonts w:ascii="Arial" w:hAnsi="Arial" w:cs="Arial"/>
        </w:rPr>
      </w:pPr>
      <w:r w:rsidRPr="0056486D">
        <w:rPr>
          <w:rFonts w:ascii="Arial" w:hAnsi="Arial" w:cs="Arial"/>
        </w:rPr>
        <w:t>Wymianę okien.</w:t>
      </w:r>
    </w:p>
    <w:p w:rsidR="0056486D" w:rsidRPr="0056486D" w:rsidRDefault="0056486D" w:rsidP="0056486D">
      <w:pPr>
        <w:numPr>
          <w:ilvl w:val="0"/>
          <w:numId w:val="53"/>
        </w:numPr>
        <w:spacing w:line="276" w:lineRule="auto"/>
        <w:ind w:right="-75"/>
        <w:contextualSpacing/>
        <w:jc w:val="both"/>
        <w:rPr>
          <w:rFonts w:ascii="Arial" w:hAnsi="Arial" w:cs="Arial"/>
        </w:rPr>
      </w:pPr>
      <w:r w:rsidRPr="0056486D">
        <w:rPr>
          <w:rFonts w:ascii="Arial" w:hAnsi="Arial" w:cs="Arial"/>
        </w:rPr>
        <w:t>Roboty związane z wymianą instalacji CO.</w:t>
      </w:r>
    </w:p>
    <w:p w:rsidR="0056486D" w:rsidRPr="0056486D" w:rsidRDefault="0056486D" w:rsidP="0056486D">
      <w:pPr>
        <w:numPr>
          <w:ilvl w:val="0"/>
          <w:numId w:val="53"/>
        </w:numPr>
        <w:spacing w:line="276" w:lineRule="auto"/>
        <w:ind w:right="-75"/>
        <w:contextualSpacing/>
        <w:jc w:val="both"/>
        <w:rPr>
          <w:rFonts w:ascii="Arial" w:hAnsi="Arial" w:cs="Arial"/>
        </w:rPr>
      </w:pPr>
      <w:r w:rsidRPr="0056486D">
        <w:rPr>
          <w:rFonts w:ascii="Arial" w:hAnsi="Arial" w:cs="Arial"/>
        </w:rPr>
        <w:t>Roboty elektryczne w tym wykonanie nowego zasilania budynku i wyłącznika przeciwpożarowego, montaż nowych rozdzielnic prądu, wykonanie instalacji ekwipotencjalnych, instalacji strukturalnych, instalacji oświetlenia podstawowego, instalacji gniazd wtykowych.</w:t>
      </w:r>
    </w:p>
    <w:p w:rsidR="00B21530" w:rsidRPr="004053D4" w:rsidRDefault="00B21530" w:rsidP="004053D4">
      <w:pPr>
        <w:pStyle w:val="Tekstpodstawowywcity"/>
        <w:numPr>
          <w:ilvl w:val="0"/>
          <w:numId w:val="18"/>
        </w:numPr>
        <w:spacing w:before="120"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4053D4">
        <w:rPr>
          <w:rFonts w:ascii="Arial" w:hAnsi="Arial" w:cs="Arial"/>
          <w:sz w:val="20"/>
          <w:szCs w:val="20"/>
        </w:rPr>
        <w:t xml:space="preserve">Zakres zadania obejmuje również: </w:t>
      </w:r>
    </w:p>
    <w:p w:rsidR="003F7329" w:rsidRPr="004053D4" w:rsidRDefault="00A24818" w:rsidP="004053D4">
      <w:pPr>
        <w:pStyle w:val="Nagwek"/>
        <w:numPr>
          <w:ilvl w:val="1"/>
          <w:numId w:val="18"/>
        </w:numPr>
        <w:tabs>
          <w:tab w:val="num" w:pos="567"/>
        </w:tabs>
        <w:spacing w:line="276" w:lineRule="auto"/>
        <w:ind w:left="568" w:right="23" w:hanging="284"/>
        <w:jc w:val="both"/>
        <w:rPr>
          <w:rFonts w:ascii="Arial" w:hAnsi="Arial" w:cs="Arial"/>
          <w:i/>
        </w:rPr>
      </w:pPr>
      <w:r w:rsidRPr="004053D4">
        <w:rPr>
          <w:rFonts w:ascii="Arial" w:hAnsi="Arial" w:cs="Arial"/>
        </w:rPr>
        <w:t>organizację</w:t>
      </w:r>
      <w:r w:rsidR="009E1D4A" w:rsidRPr="004053D4">
        <w:rPr>
          <w:rFonts w:ascii="Arial" w:hAnsi="Arial" w:cs="Arial"/>
        </w:rPr>
        <w:t xml:space="preserve"> placu i zaplecza budowy (</w:t>
      </w:r>
      <w:r w:rsidR="006B34D1" w:rsidRPr="004053D4">
        <w:rPr>
          <w:rFonts w:ascii="Arial" w:hAnsi="Arial" w:cs="Arial"/>
        </w:rPr>
        <w:t xml:space="preserve">socjalnego </w:t>
      </w:r>
      <w:r w:rsidR="009E1D4A" w:rsidRPr="004053D4">
        <w:rPr>
          <w:rFonts w:ascii="Arial" w:hAnsi="Arial" w:cs="Arial"/>
        </w:rPr>
        <w:t>i magazynowego</w:t>
      </w:r>
      <w:r w:rsidR="003F7329" w:rsidRPr="004053D4">
        <w:rPr>
          <w:rFonts w:ascii="Arial" w:hAnsi="Arial" w:cs="Arial"/>
        </w:rPr>
        <w:t xml:space="preserve">), </w:t>
      </w:r>
    </w:p>
    <w:p w:rsidR="002808D8" w:rsidRPr="004053D4" w:rsidRDefault="002808D8" w:rsidP="004053D4">
      <w:pPr>
        <w:pStyle w:val="Nagwek"/>
        <w:numPr>
          <w:ilvl w:val="1"/>
          <w:numId w:val="18"/>
        </w:numPr>
        <w:tabs>
          <w:tab w:val="num" w:pos="567"/>
        </w:tabs>
        <w:spacing w:line="276" w:lineRule="auto"/>
        <w:ind w:left="568" w:right="23" w:hanging="284"/>
        <w:jc w:val="both"/>
        <w:rPr>
          <w:rFonts w:ascii="Arial" w:hAnsi="Arial" w:cs="Arial"/>
        </w:rPr>
      </w:pPr>
      <w:r w:rsidRPr="004053D4">
        <w:rPr>
          <w:rFonts w:ascii="Arial" w:hAnsi="Arial" w:cs="Arial"/>
        </w:rPr>
        <w:t>zabezpieczenie terenu budowy i zapewnienie bezpieczeństwa osobom trzecim oraz dbanie o stan techniczny i prawidłowość oznakowania placu budowy przez cały czas trwania realizacji zadania,</w:t>
      </w:r>
    </w:p>
    <w:p w:rsidR="002808D8" w:rsidRPr="00755C25" w:rsidRDefault="002808D8" w:rsidP="004053D4">
      <w:pPr>
        <w:pStyle w:val="Tekstpodstawowywcity"/>
        <w:numPr>
          <w:ilvl w:val="1"/>
          <w:numId w:val="18"/>
        </w:numPr>
        <w:tabs>
          <w:tab w:val="num" w:pos="567"/>
        </w:tabs>
        <w:spacing w:line="276" w:lineRule="auto"/>
        <w:ind w:left="568" w:right="23" w:hanging="284"/>
        <w:jc w:val="both"/>
        <w:rPr>
          <w:rFonts w:ascii="Arial" w:hAnsi="Arial" w:cs="Arial"/>
          <w:sz w:val="20"/>
          <w:szCs w:val="20"/>
        </w:rPr>
      </w:pPr>
      <w:r w:rsidRPr="00755C25">
        <w:rPr>
          <w:rFonts w:ascii="Arial" w:hAnsi="Arial" w:cs="Arial"/>
          <w:sz w:val="20"/>
          <w:szCs w:val="20"/>
        </w:rPr>
        <w:t xml:space="preserve">posiadanie ważnej polisy ubezpieczeniowej od odpowiedzialności cywilnej w zakresie prowadzonej działalności związanej z przedmiotem zamówienia na kwotę nie mniejszą niż </w:t>
      </w:r>
      <w:r w:rsidR="00755C25" w:rsidRPr="00755C25">
        <w:rPr>
          <w:rFonts w:ascii="Arial" w:hAnsi="Arial" w:cs="Arial"/>
          <w:b/>
          <w:sz w:val="20"/>
          <w:szCs w:val="20"/>
          <w:lang w:val="pl-PL"/>
        </w:rPr>
        <w:t>500.000,00</w:t>
      </w:r>
      <w:r w:rsidRPr="00755C25">
        <w:rPr>
          <w:rFonts w:ascii="Arial" w:hAnsi="Arial" w:cs="Arial"/>
          <w:b/>
          <w:sz w:val="20"/>
          <w:szCs w:val="20"/>
        </w:rPr>
        <w:t xml:space="preserve"> zł</w:t>
      </w:r>
      <w:r w:rsidRPr="00755C25">
        <w:rPr>
          <w:rFonts w:ascii="Arial" w:hAnsi="Arial" w:cs="Arial"/>
          <w:sz w:val="20"/>
          <w:szCs w:val="20"/>
        </w:rPr>
        <w:t xml:space="preserve"> na jedno</w:t>
      </w:r>
      <w:r w:rsidR="00B96759" w:rsidRPr="00755C25">
        <w:rPr>
          <w:rFonts w:ascii="Arial" w:hAnsi="Arial" w:cs="Arial"/>
          <w:sz w:val="20"/>
          <w:szCs w:val="20"/>
          <w:lang w:val="pl-PL"/>
        </w:rPr>
        <w:t xml:space="preserve">    </w:t>
      </w:r>
      <w:r w:rsidRPr="00755C25">
        <w:rPr>
          <w:rFonts w:ascii="Arial" w:hAnsi="Arial" w:cs="Arial"/>
          <w:sz w:val="20"/>
          <w:szCs w:val="20"/>
        </w:rPr>
        <w:t xml:space="preserve"> </w:t>
      </w:r>
      <w:r w:rsidR="00781006" w:rsidRPr="00755C25">
        <w:rPr>
          <w:rFonts w:ascii="Arial" w:hAnsi="Arial" w:cs="Arial"/>
          <w:sz w:val="20"/>
          <w:szCs w:val="20"/>
          <w:lang w:val="pl-PL"/>
        </w:rPr>
        <w:t xml:space="preserve">       </w:t>
      </w:r>
      <w:r w:rsidRPr="00755C25">
        <w:rPr>
          <w:rFonts w:ascii="Arial" w:hAnsi="Arial" w:cs="Arial"/>
          <w:sz w:val="20"/>
          <w:szCs w:val="20"/>
        </w:rPr>
        <w:t>i wszystkie zdarzenia przez cały okres realizacji zadania,</w:t>
      </w:r>
    </w:p>
    <w:p w:rsidR="003253D1" w:rsidRPr="004053D4" w:rsidRDefault="00B21530" w:rsidP="004053D4">
      <w:pPr>
        <w:pStyle w:val="Tekstpodstawowywcity"/>
        <w:numPr>
          <w:ilvl w:val="1"/>
          <w:numId w:val="18"/>
        </w:numPr>
        <w:tabs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i/>
          <w:sz w:val="20"/>
          <w:szCs w:val="20"/>
        </w:rPr>
      </w:pPr>
      <w:r w:rsidRPr="000B69A8">
        <w:rPr>
          <w:rFonts w:ascii="Arial" w:hAnsi="Arial" w:cs="Arial"/>
          <w:sz w:val="20"/>
          <w:szCs w:val="20"/>
        </w:rPr>
        <w:t>uz</w:t>
      </w:r>
      <w:r w:rsidR="00044561" w:rsidRPr="000B69A8">
        <w:rPr>
          <w:rFonts w:ascii="Arial" w:hAnsi="Arial" w:cs="Arial"/>
          <w:sz w:val="20"/>
          <w:szCs w:val="20"/>
        </w:rPr>
        <w:t xml:space="preserve">godnienie z </w:t>
      </w:r>
      <w:r w:rsidR="007E75D3" w:rsidRPr="000B69A8">
        <w:rPr>
          <w:rFonts w:ascii="Arial" w:hAnsi="Arial" w:cs="Arial"/>
          <w:sz w:val="20"/>
          <w:szCs w:val="20"/>
        </w:rPr>
        <w:t>użytkownikiem</w:t>
      </w:r>
      <w:r w:rsidR="00D14771" w:rsidRPr="000B69A8">
        <w:rPr>
          <w:rFonts w:ascii="Arial" w:hAnsi="Arial" w:cs="Arial"/>
          <w:sz w:val="20"/>
          <w:szCs w:val="20"/>
        </w:rPr>
        <w:t xml:space="preserve"> szczegółowego harmonogramu</w:t>
      </w:r>
      <w:r w:rsidR="00A73C0B" w:rsidRPr="000B69A8">
        <w:rPr>
          <w:rFonts w:ascii="Arial" w:hAnsi="Arial" w:cs="Arial"/>
          <w:sz w:val="20"/>
          <w:szCs w:val="20"/>
        </w:rPr>
        <w:t xml:space="preserve"> rzeczowo - finansowego</w:t>
      </w:r>
      <w:r w:rsidR="00D14771" w:rsidRPr="000B69A8">
        <w:rPr>
          <w:rFonts w:ascii="Arial" w:hAnsi="Arial" w:cs="Arial"/>
          <w:sz w:val="20"/>
          <w:szCs w:val="20"/>
        </w:rPr>
        <w:t xml:space="preserve"> robót</w:t>
      </w:r>
      <w:r w:rsidR="00C53F87" w:rsidRPr="000B69A8">
        <w:rPr>
          <w:rFonts w:ascii="Arial" w:hAnsi="Arial" w:cs="Arial"/>
          <w:sz w:val="20"/>
          <w:szCs w:val="20"/>
        </w:rPr>
        <w:t xml:space="preserve"> </w:t>
      </w:r>
      <w:r w:rsidR="00A73C0B" w:rsidRPr="000B69A8">
        <w:rPr>
          <w:rFonts w:ascii="Arial" w:hAnsi="Arial" w:cs="Arial"/>
          <w:sz w:val="20"/>
          <w:szCs w:val="20"/>
        </w:rPr>
        <w:t>w </w:t>
      </w:r>
      <w:r w:rsidR="00044561" w:rsidRPr="000B69A8">
        <w:rPr>
          <w:rFonts w:ascii="Arial" w:hAnsi="Arial" w:cs="Arial"/>
          <w:sz w:val="20"/>
          <w:szCs w:val="20"/>
        </w:rPr>
        <w:t>związku</w:t>
      </w:r>
      <w:r w:rsidR="002A507C" w:rsidRPr="000B69A8">
        <w:rPr>
          <w:rFonts w:ascii="Arial" w:hAnsi="Arial" w:cs="Arial"/>
          <w:sz w:val="20"/>
          <w:szCs w:val="20"/>
        </w:rPr>
        <w:t xml:space="preserve"> </w:t>
      </w:r>
      <w:r w:rsidR="00C53F87" w:rsidRPr="000B69A8">
        <w:rPr>
          <w:rFonts w:ascii="Arial" w:hAnsi="Arial" w:cs="Arial"/>
          <w:sz w:val="20"/>
          <w:szCs w:val="20"/>
        </w:rPr>
        <w:t>z reali</w:t>
      </w:r>
      <w:r w:rsidR="00096E30" w:rsidRPr="000B69A8">
        <w:rPr>
          <w:rFonts w:ascii="Arial" w:hAnsi="Arial" w:cs="Arial"/>
          <w:sz w:val="20"/>
          <w:szCs w:val="20"/>
        </w:rPr>
        <w:t>zacją</w:t>
      </w:r>
      <w:r w:rsidR="0060729A" w:rsidRPr="000B69A8">
        <w:rPr>
          <w:rFonts w:ascii="Arial" w:hAnsi="Arial" w:cs="Arial"/>
          <w:sz w:val="20"/>
          <w:szCs w:val="20"/>
        </w:rPr>
        <w:t xml:space="preserve"> robót na czynnym obiekcie</w:t>
      </w:r>
      <w:r w:rsidR="00B96759">
        <w:rPr>
          <w:rFonts w:ascii="Arial" w:hAnsi="Arial" w:cs="Arial"/>
          <w:i/>
          <w:sz w:val="20"/>
          <w:szCs w:val="20"/>
          <w:lang w:val="pl-PL"/>
        </w:rPr>
        <w:t>,</w:t>
      </w:r>
    </w:p>
    <w:p w:rsidR="00B96759" w:rsidRPr="007200F0" w:rsidRDefault="006B34D1" w:rsidP="007200F0">
      <w:pPr>
        <w:pStyle w:val="Nagwek"/>
        <w:numPr>
          <w:ilvl w:val="1"/>
          <w:numId w:val="18"/>
        </w:numPr>
        <w:tabs>
          <w:tab w:val="num" w:pos="567"/>
        </w:tabs>
        <w:spacing w:line="276" w:lineRule="auto"/>
        <w:ind w:left="567" w:right="66" w:hanging="283"/>
        <w:jc w:val="both"/>
        <w:rPr>
          <w:rFonts w:ascii="Arial" w:hAnsi="Arial" w:cs="Arial"/>
        </w:rPr>
      </w:pPr>
      <w:r w:rsidRPr="004053D4">
        <w:rPr>
          <w:rFonts w:ascii="Arial" w:hAnsi="Arial" w:cs="Arial"/>
        </w:rPr>
        <w:t>uzyskanie wymaganych zezwoleń, przeprowadzenie wymaganych prób, badań</w:t>
      </w:r>
      <w:r w:rsidR="00661DAD" w:rsidRPr="004053D4">
        <w:rPr>
          <w:rFonts w:ascii="Arial" w:hAnsi="Arial" w:cs="Arial"/>
        </w:rPr>
        <w:t>,</w:t>
      </w:r>
      <w:r w:rsidR="00FF7A16">
        <w:rPr>
          <w:rFonts w:ascii="Arial" w:hAnsi="Arial" w:cs="Arial"/>
        </w:rPr>
        <w:t xml:space="preserve"> </w:t>
      </w:r>
      <w:r w:rsidR="00661DAD" w:rsidRPr="00E02008">
        <w:rPr>
          <w:rFonts w:ascii="Arial" w:hAnsi="Arial" w:cs="Arial"/>
        </w:rPr>
        <w:t>pomiarów</w:t>
      </w:r>
      <w:r w:rsidRPr="004053D4">
        <w:rPr>
          <w:rFonts w:ascii="Arial" w:hAnsi="Arial" w:cs="Arial"/>
        </w:rPr>
        <w:t xml:space="preserve"> i odbiorów</w:t>
      </w:r>
      <w:r w:rsidR="00621973">
        <w:rPr>
          <w:rFonts w:ascii="Arial" w:hAnsi="Arial" w:cs="Arial"/>
        </w:rPr>
        <w:t>,</w:t>
      </w:r>
      <w:r w:rsidRPr="004053D4">
        <w:rPr>
          <w:rFonts w:ascii="Arial" w:hAnsi="Arial" w:cs="Arial"/>
        </w:rPr>
        <w:t xml:space="preserve"> </w:t>
      </w:r>
    </w:p>
    <w:p w:rsidR="006B34D1" w:rsidRPr="00D55130" w:rsidRDefault="006B34D1" w:rsidP="004053D4">
      <w:pPr>
        <w:pStyle w:val="Nagwek"/>
        <w:numPr>
          <w:ilvl w:val="1"/>
          <w:numId w:val="18"/>
        </w:numPr>
        <w:tabs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</w:rPr>
      </w:pPr>
      <w:r w:rsidRPr="004053D4">
        <w:rPr>
          <w:rFonts w:ascii="Arial" w:hAnsi="Arial" w:cs="Arial"/>
        </w:rPr>
        <w:t>wywóz materiałów z rozbiórki do miejsca ich składowania i utylizacji wraz z uiszczeniem wymaganych opłat</w:t>
      </w:r>
      <w:r w:rsidR="00800F17" w:rsidRPr="004053D4">
        <w:rPr>
          <w:rFonts w:ascii="Arial" w:hAnsi="Arial" w:cs="Arial"/>
        </w:rPr>
        <w:t xml:space="preserve">. </w:t>
      </w:r>
      <w:r w:rsidR="00800F17" w:rsidRPr="00D55130">
        <w:rPr>
          <w:rFonts w:ascii="Arial" w:hAnsi="Arial" w:cs="Arial"/>
        </w:rPr>
        <w:t>Dowód dokonania opłat lub dokument potwierdzający inny legalny sposób zagospodarowania w/w materiałów należy przedłożyć do protokołu odbioru danego zakresu robót,</w:t>
      </w:r>
    </w:p>
    <w:p w:rsidR="006E6369" w:rsidRPr="004053D4" w:rsidRDefault="006B34D1" w:rsidP="004053D4">
      <w:pPr>
        <w:pStyle w:val="Nagwek"/>
        <w:numPr>
          <w:ilvl w:val="1"/>
          <w:numId w:val="18"/>
        </w:numPr>
        <w:tabs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</w:rPr>
      </w:pPr>
      <w:r w:rsidRPr="004053D4">
        <w:rPr>
          <w:rFonts w:ascii="Arial" w:hAnsi="Arial" w:cs="Arial"/>
        </w:rPr>
        <w:t>wykonanie dokumentacji zdjęciowej inwestycji od momentu przekazania placu budowy do dokonania odbioru końcowego zadania</w:t>
      </w:r>
      <w:r w:rsidR="00731071" w:rsidRPr="004053D4">
        <w:rPr>
          <w:rFonts w:ascii="Arial" w:hAnsi="Arial" w:cs="Arial"/>
        </w:rPr>
        <w:t>. Dokumentacja między innymi będzi</w:t>
      </w:r>
      <w:r w:rsidR="00096E30" w:rsidRPr="004053D4">
        <w:rPr>
          <w:rFonts w:ascii="Arial" w:hAnsi="Arial" w:cs="Arial"/>
        </w:rPr>
        <w:t>e stanowiła materiał dowodowy w </w:t>
      </w:r>
      <w:r w:rsidR="00731071" w:rsidRPr="004053D4">
        <w:rPr>
          <w:rFonts w:ascii="Arial" w:hAnsi="Arial" w:cs="Arial"/>
        </w:rPr>
        <w:t xml:space="preserve">przypadku zaistnienia sytuacji spornych w trakcie realizacji inwestycji </w:t>
      </w:r>
      <w:r w:rsidR="007E75D3" w:rsidRPr="004053D4">
        <w:rPr>
          <w:rFonts w:ascii="Arial" w:hAnsi="Arial" w:cs="Arial"/>
        </w:rPr>
        <w:t>i</w:t>
      </w:r>
      <w:r w:rsidR="008304DD" w:rsidRPr="004053D4">
        <w:rPr>
          <w:rFonts w:ascii="Arial" w:hAnsi="Arial" w:cs="Arial"/>
        </w:rPr>
        <w:t xml:space="preserve"> </w:t>
      </w:r>
      <w:r w:rsidR="00731071" w:rsidRPr="004053D4">
        <w:rPr>
          <w:rFonts w:ascii="Arial" w:hAnsi="Arial" w:cs="Arial"/>
        </w:rPr>
        <w:t>w okresie gwarancyjnym.</w:t>
      </w:r>
      <w:r w:rsidR="00B8467F" w:rsidRPr="004053D4">
        <w:rPr>
          <w:rFonts w:ascii="Arial" w:hAnsi="Arial" w:cs="Arial"/>
        </w:rPr>
        <w:t xml:space="preserve"> </w:t>
      </w:r>
      <w:r w:rsidR="00B8467F" w:rsidRPr="004053D4">
        <w:rPr>
          <w:rFonts w:ascii="Arial" w:hAnsi="Arial" w:cs="Arial"/>
        </w:rPr>
        <w:lastRenderedPageBreak/>
        <w:t>Dokumentacja zdjęciowa będzie dostępna na budowie przez cały okres realizacji i zostanie przekazana Zamawiającemu wraz z d</w:t>
      </w:r>
      <w:r w:rsidR="00D55130">
        <w:rPr>
          <w:rFonts w:ascii="Arial" w:hAnsi="Arial" w:cs="Arial"/>
        </w:rPr>
        <w:t>okumentami do odbioru końcowego</w:t>
      </w:r>
      <w:r w:rsidR="00BC00C3" w:rsidRPr="004053D4">
        <w:rPr>
          <w:rFonts w:ascii="Arial" w:hAnsi="Arial" w:cs="Arial"/>
        </w:rPr>
        <w:t>,</w:t>
      </w:r>
    </w:p>
    <w:p w:rsidR="00800F17" w:rsidRPr="00D55130" w:rsidRDefault="00800F17" w:rsidP="00781006">
      <w:pPr>
        <w:pStyle w:val="Nagwek"/>
        <w:numPr>
          <w:ilvl w:val="1"/>
          <w:numId w:val="18"/>
        </w:numPr>
        <w:tabs>
          <w:tab w:val="clear" w:pos="9072"/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</w:rPr>
      </w:pPr>
      <w:r w:rsidRPr="00D55130">
        <w:rPr>
          <w:rFonts w:ascii="Arial" w:hAnsi="Arial" w:cs="Arial"/>
        </w:rPr>
        <w:t>przeszkolenie wskazanych przez Użytkownika/Zamawiającego osób w zakresie obsługi dostarczonych urządzeń, sprzętu, zamontowanyc</w:t>
      </w:r>
      <w:r w:rsidR="007B6C80" w:rsidRPr="00D55130">
        <w:rPr>
          <w:rFonts w:ascii="Arial" w:hAnsi="Arial" w:cs="Arial"/>
        </w:rPr>
        <w:t>h systemów i technologii wraz z </w:t>
      </w:r>
      <w:r w:rsidRPr="00D55130">
        <w:rPr>
          <w:rFonts w:ascii="Arial" w:hAnsi="Arial" w:cs="Arial"/>
        </w:rPr>
        <w:t>przekazaniem instrukcji obsługi</w:t>
      </w:r>
      <w:r w:rsidR="00781006">
        <w:rPr>
          <w:rFonts w:ascii="Arial" w:hAnsi="Arial" w:cs="Arial"/>
        </w:rPr>
        <w:t xml:space="preserve">                 </w:t>
      </w:r>
      <w:r w:rsidRPr="00D55130">
        <w:rPr>
          <w:rFonts w:ascii="Arial" w:hAnsi="Arial" w:cs="Arial"/>
        </w:rPr>
        <w:t xml:space="preserve"> w języku polskim</w:t>
      </w:r>
      <w:r w:rsidR="00AE049D">
        <w:rPr>
          <w:rFonts w:ascii="Arial" w:hAnsi="Arial" w:cs="Arial"/>
        </w:rPr>
        <w:t>.</w:t>
      </w:r>
    </w:p>
    <w:p w:rsidR="00074273" w:rsidRPr="004053D4" w:rsidRDefault="00074273" w:rsidP="00D55130">
      <w:pPr>
        <w:pStyle w:val="Tekstpodstawowywcity"/>
        <w:spacing w:before="240" w:after="120" w:line="276" w:lineRule="auto"/>
        <w:ind w:left="709" w:right="23" w:hanging="533"/>
        <w:jc w:val="center"/>
        <w:rPr>
          <w:rFonts w:ascii="Arial" w:hAnsi="Arial" w:cs="Arial"/>
          <w:b/>
          <w:bCs/>
          <w:sz w:val="20"/>
          <w:szCs w:val="20"/>
        </w:rPr>
      </w:pPr>
      <w:r w:rsidRPr="004053D4">
        <w:rPr>
          <w:rFonts w:ascii="Arial" w:hAnsi="Arial" w:cs="Arial"/>
          <w:b/>
          <w:bCs/>
          <w:sz w:val="20"/>
          <w:szCs w:val="20"/>
        </w:rPr>
        <w:t>§ 2</w:t>
      </w:r>
    </w:p>
    <w:p w:rsidR="00074273" w:rsidRDefault="00074273" w:rsidP="00D55130">
      <w:pPr>
        <w:pStyle w:val="Tekstpodstawowywcity"/>
        <w:spacing w:before="120" w:line="276" w:lineRule="auto"/>
        <w:ind w:left="119" w:right="204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Podstawa realizacji</w:t>
      </w:r>
    </w:p>
    <w:p w:rsidR="009A0ED7" w:rsidRPr="00506814" w:rsidRDefault="009A0ED7" w:rsidP="00D55130">
      <w:pPr>
        <w:pStyle w:val="Tekstpodstawowywcity"/>
        <w:numPr>
          <w:ilvl w:val="0"/>
          <w:numId w:val="7"/>
        </w:numPr>
        <w:tabs>
          <w:tab w:val="clear" w:pos="1440"/>
          <w:tab w:val="num" w:pos="360"/>
        </w:tabs>
        <w:spacing w:before="120" w:line="276" w:lineRule="auto"/>
        <w:ind w:left="360"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zobowiązuje się zrealizować przedmiot umowy na zasadach określonych w dokumentach wymienionych poniżej według hierarchii ważności:</w:t>
      </w:r>
    </w:p>
    <w:p w:rsidR="009A0ED7" w:rsidRPr="00506814" w:rsidRDefault="00D55130" w:rsidP="0056486D">
      <w:pPr>
        <w:pStyle w:val="Tekstpodstawowywcity"/>
        <w:numPr>
          <w:ilvl w:val="0"/>
          <w:numId w:val="54"/>
        </w:numPr>
        <w:spacing w:line="276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U</w:t>
      </w:r>
      <w:r w:rsidR="009A0ED7" w:rsidRPr="00506814">
        <w:rPr>
          <w:rFonts w:ascii="Arial" w:hAnsi="Arial" w:cs="Arial"/>
          <w:sz w:val="20"/>
          <w:szCs w:val="22"/>
        </w:rPr>
        <w:t>mowa</w:t>
      </w:r>
      <w:r>
        <w:rPr>
          <w:rFonts w:ascii="Arial" w:hAnsi="Arial" w:cs="Arial"/>
          <w:sz w:val="20"/>
          <w:szCs w:val="22"/>
          <w:lang w:val="pl-PL"/>
        </w:rPr>
        <w:t>,</w:t>
      </w:r>
    </w:p>
    <w:p w:rsidR="008A0FEB" w:rsidRPr="00755C25" w:rsidRDefault="009A0ED7" w:rsidP="0056486D">
      <w:pPr>
        <w:numPr>
          <w:ilvl w:val="0"/>
          <w:numId w:val="54"/>
        </w:numPr>
        <w:spacing w:line="276" w:lineRule="auto"/>
        <w:jc w:val="both"/>
        <w:rPr>
          <w:rFonts w:ascii="Arial" w:hAnsi="Arial" w:cs="Arial"/>
          <w:i/>
          <w:iCs/>
        </w:rPr>
      </w:pPr>
      <w:r w:rsidRPr="00755C25">
        <w:rPr>
          <w:rFonts w:ascii="Arial" w:hAnsi="Arial" w:cs="Arial"/>
          <w:szCs w:val="22"/>
        </w:rPr>
        <w:t>Projekt budowlan</w:t>
      </w:r>
      <w:r w:rsidR="0056486D" w:rsidRPr="00755C25">
        <w:rPr>
          <w:rFonts w:ascii="Arial" w:hAnsi="Arial" w:cs="Arial"/>
          <w:szCs w:val="22"/>
        </w:rPr>
        <w:t>o - wykonawczy</w:t>
      </w:r>
      <w:r w:rsidRPr="00755C25">
        <w:rPr>
          <w:rFonts w:ascii="Arial" w:hAnsi="Arial" w:cs="Arial"/>
          <w:szCs w:val="22"/>
        </w:rPr>
        <w:t xml:space="preserve"> </w:t>
      </w:r>
    </w:p>
    <w:p w:rsidR="008A0FEB" w:rsidRPr="00506814" w:rsidRDefault="008A0FEB" w:rsidP="0056486D">
      <w:pPr>
        <w:numPr>
          <w:ilvl w:val="0"/>
          <w:numId w:val="54"/>
        </w:numPr>
        <w:spacing w:line="276" w:lineRule="auto"/>
        <w:jc w:val="both"/>
        <w:rPr>
          <w:rFonts w:ascii="Arial" w:hAnsi="Arial" w:cs="Arial"/>
          <w:szCs w:val="22"/>
        </w:rPr>
      </w:pPr>
      <w:r w:rsidRPr="00506814">
        <w:rPr>
          <w:rFonts w:ascii="Arial" w:hAnsi="Arial" w:cs="Arial"/>
          <w:szCs w:val="22"/>
        </w:rPr>
        <w:t>STWiOR</w:t>
      </w:r>
      <w:r w:rsidR="00D55130">
        <w:rPr>
          <w:rFonts w:ascii="Arial" w:hAnsi="Arial" w:cs="Arial"/>
          <w:szCs w:val="22"/>
        </w:rPr>
        <w:t>,</w:t>
      </w:r>
    </w:p>
    <w:p w:rsidR="008A0FEB" w:rsidRPr="00506814" w:rsidRDefault="008A0FEB" w:rsidP="0056486D">
      <w:pPr>
        <w:numPr>
          <w:ilvl w:val="0"/>
          <w:numId w:val="54"/>
        </w:numPr>
        <w:spacing w:line="276" w:lineRule="auto"/>
        <w:jc w:val="both"/>
        <w:rPr>
          <w:rFonts w:ascii="Arial" w:hAnsi="Arial" w:cs="Arial"/>
          <w:szCs w:val="22"/>
        </w:rPr>
      </w:pPr>
      <w:r w:rsidRPr="00506814">
        <w:rPr>
          <w:rFonts w:ascii="Arial" w:hAnsi="Arial" w:cs="Arial"/>
          <w:szCs w:val="22"/>
        </w:rPr>
        <w:t>Przedmiar robót</w:t>
      </w:r>
      <w:r w:rsidR="00D55130">
        <w:rPr>
          <w:rFonts w:ascii="Arial" w:hAnsi="Arial" w:cs="Arial"/>
          <w:szCs w:val="22"/>
        </w:rPr>
        <w:t>,</w:t>
      </w:r>
    </w:p>
    <w:p w:rsidR="009A0ED7" w:rsidRPr="00506814" w:rsidRDefault="009A0ED7" w:rsidP="0056486D">
      <w:pPr>
        <w:numPr>
          <w:ilvl w:val="0"/>
          <w:numId w:val="54"/>
        </w:numPr>
        <w:spacing w:line="276" w:lineRule="auto"/>
        <w:jc w:val="both"/>
        <w:rPr>
          <w:rFonts w:ascii="Arial" w:hAnsi="Arial" w:cs="Arial"/>
          <w:szCs w:val="22"/>
        </w:rPr>
      </w:pPr>
      <w:r w:rsidRPr="00506814">
        <w:rPr>
          <w:rFonts w:ascii="Arial" w:hAnsi="Arial" w:cs="Arial"/>
          <w:szCs w:val="22"/>
        </w:rPr>
        <w:t>Specyfikacja Warunków Zamówienia wraz z wszelkimi wyjaśnieniami Zamawiającego na etapie postępowania przetargowego</w:t>
      </w:r>
      <w:r w:rsidR="00D55130">
        <w:rPr>
          <w:rFonts w:ascii="Arial" w:hAnsi="Arial" w:cs="Arial"/>
          <w:szCs w:val="22"/>
        </w:rPr>
        <w:t>,</w:t>
      </w:r>
    </w:p>
    <w:p w:rsidR="009A0ED7" w:rsidRPr="00506814" w:rsidRDefault="009A0ED7" w:rsidP="0056486D">
      <w:pPr>
        <w:numPr>
          <w:ilvl w:val="0"/>
          <w:numId w:val="54"/>
        </w:numPr>
        <w:spacing w:line="276" w:lineRule="auto"/>
        <w:jc w:val="both"/>
        <w:rPr>
          <w:rFonts w:ascii="Arial" w:hAnsi="Arial" w:cs="Arial"/>
          <w:szCs w:val="22"/>
        </w:rPr>
      </w:pPr>
      <w:r w:rsidRPr="00506814">
        <w:rPr>
          <w:rFonts w:ascii="Arial" w:hAnsi="Arial" w:cs="Arial"/>
          <w:szCs w:val="22"/>
        </w:rPr>
        <w:t>Oferta Wykonawcy wraz ze stanowiącym jej integralną część Kosztorysem ofertowym.</w:t>
      </w:r>
    </w:p>
    <w:p w:rsidR="009A0ED7" w:rsidRPr="00506814" w:rsidRDefault="009A0ED7" w:rsidP="00D55130">
      <w:pPr>
        <w:pStyle w:val="Tekstpodstawowywcity"/>
        <w:numPr>
          <w:ilvl w:val="0"/>
          <w:numId w:val="7"/>
        </w:numPr>
        <w:tabs>
          <w:tab w:val="clear" w:pos="1440"/>
          <w:tab w:val="num" w:pos="360"/>
        </w:tabs>
        <w:spacing w:before="120" w:line="276" w:lineRule="auto"/>
        <w:ind w:left="360"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 celu wyeliminowania stwierdzonych rozbieżności pomiędzy dokumentami, o których mowa w ust.1 Zamawiający jest zobowiązany przekazać informację na piśmie występującemu o wyjaśnienie rozbieżności, z zachowaniem w/w zasady pierw</w:t>
      </w:r>
      <w:r w:rsidR="00D55130">
        <w:rPr>
          <w:rFonts w:ascii="Arial" w:hAnsi="Arial" w:cs="Arial"/>
          <w:sz w:val="20"/>
          <w:szCs w:val="22"/>
        </w:rPr>
        <w:t>szeństwa kolejności dokumentów.</w:t>
      </w:r>
    </w:p>
    <w:p w:rsidR="009A0ED7" w:rsidRPr="00506814" w:rsidRDefault="009A0ED7" w:rsidP="00D55130">
      <w:pPr>
        <w:pStyle w:val="Tekstpodstawowywcity"/>
        <w:numPr>
          <w:ilvl w:val="0"/>
          <w:numId w:val="7"/>
        </w:numPr>
        <w:tabs>
          <w:tab w:val="clear" w:pos="1440"/>
          <w:tab w:val="num" w:pos="360"/>
        </w:tabs>
        <w:spacing w:before="120" w:line="276" w:lineRule="auto"/>
        <w:ind w:left="360" w:right="202"/>
        <w:jc w:val="both"/>
        <w:rPr>
          <w:rFonts w:ascii="Arial" w:hAnsi="Arial" w:cs="Arial"/>
          <w:iCs/>
          <w:sz w:val="20"/>
          <w:szCs w:val="20"/>
        </w:rPr>
      </w:pPr>
      <w:r w:rsidRPr="00506814">
        <w:rPr>
          <w:rFonts w:ascii="Arial" w:hAnsi="Arial" w:cs="Arial"/>
          <w:iCs/>
          <w:sz w:val="20"/>
          <w:szCs w:val="20"/>
        </w:rPr>
        <w:t>Wykonawca obowiązany jest realizować roboty zgodnie z:</w:t>
      </w:r>
    </w:p>
    <w:p w:rsidR="009A0ED7" w:rsidRPr="00506814" w:rsidRDefault="009A0ED7" w:rsidP="00AE7F80">
      <w:pPr>
        <w:numPr>
          <w:ilvl w:val="0"/>
          <w:numId w:val="33"/>
        </w:numPr>
        <w:spacing w:line="276" w:lineRule="auto"/>
        <w:ind w:left="714" w:hanging="357"/>
        <w:jc w:val="both"/>
        <w:rPr>
          <w:rFonts w:ascii="Arial" w:hAnsi="Arial" w:cs="Arial"/>
          <w:i/>
          <w:iCs/>
        </w:rPr>
      </w:pPr>
      <w:r w:rsidRPr="00506814">
        <w:rPr>
          <w:rFonts w:ascii="Arial" w:hAnsi="Arial" w:cs="Arial"/>
          <w:iCs/>
        </w:rPr>
        <w:t>warunkami technicznymi budowy lub przebudowy infrastruktury wydanymi przez właściciela sieci</w:t>
      </w:r>
      <w:r w:rsidR="00D55130">
        <w:rPr>
          <w:rFonts w:ascii="Arial" w:hAnsi="Arial" w:cs="Arial"/>
          <w:iCs/>
        </w:rPr>
        <w:t>,</w:t>
      </w:r>
    </w:p>
    <w:p w:rsidR="009A0ED7" w:rsidRPr="00506814" w:rsidRDefault="009A0ED7" w:rsidP="00AE7F80">
      <w:pPr>
        <w:pStyle w:val="Tekstpodstawowywcity"/>
        <w:numPr>
          <w:ilvl w:val="0"/>
          <w:numId w:val="33"/>
        </w:numPr>
        <w:spacing w:line="276" w:lineRule="auto"/>
        <w:ind w:left="714" w:right="202" w:hanging="357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warunkami wynikającymi z obowiązujących przepisów technicznych  i Prawa budowlanego</w:t>
      </w:r>
      <w:r w:rsidR="00D55130">
        <w:rPr>
          <w:rFonts w:ascii="Arial" w:hAnsi="Arial" w:cs="Arial"/>
          <w:sz w:val="20"/>
          <w:szCs w:val="22"/>
          <w:lang w:val="pl-PL"/>
        </w:rPr>
        <w:t>,</w:t>
      </w:r>
    </w:p>
    <w:p w:rsidR="009A0ED7" w:rsidRPr="00AE049D" w:rsidRDefault="009A0ED7" w:rsidP="00AE7F80">
      <w:pPr>
        <w:pStyle w:val="Tekstpodstawowywcity"/>
        <w:numPr>
          <w:ilvl w:val="0"/>
          <w:numId w:val="33"/>
        </w:numPr>
        <w:spacing w:line="276" w:lineRule="auto"/>
        <w:ind w:left="714" w:right="202" w:hanging="357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wymaganiami wynikającymi z obowiązujących przepisów prawa, Norm i aprobat technicznych</w:t>
      </w:r>
      <w:r w:rsidR="00D55130">
        <w:rPr>
          <w:rFonts w:ascii="Arial" w:hAnsi="Arial" w:cs="Arial"/>
          <w:sz w:val="20"/>
          <w:szCs w:val="22"/>
          <w:lang w:val="pl-PL"/>
        </w:rPr>
        <w:t xml:space="preserve"> </w:t>
      </w:r>
      <w:r w:rsidR="00D55130" w:rsidRPr="00AE049D">
        <w:rPr>
          <w:rFonts w:ascii="Arial" w:hAnsi="Arial" w:cs="Arial"/>
          <w:sz w:val="20"/>
          <w:szCs w:val="22"/>
          <w:lang w:val="pl-PL"/>
        </w:rPr>
        <w:t>lub dopuszczonymi rozwiązaniami równoważnymi,</w:t>
      </w:r>
    </w:p>
    <w:p w:rsidR="009A0ED7" w:rsidRPr="00506814" w:rsidRDefault="009A0ED7" w:rsidP="00AE7F80">
      <w:pPr>
        <w:pStyle w:val="Tekstpodstawowywcity"/>
        <w:numPr>
          <w:ilvl w:val="0"/>
          <w:numId w:val="33"/>
        </w:numPr>
        <w:spacing w:line="276" w:lineRule="auto"/>
        <w:ind w:left="714" w:right="202" w:hanging="357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zasadami rzetelnej wiedzy technicznej i ustalonymi zwyczajami</w:t>
      </w:r>
      <w:r w:rsidR="00D55130">
        <w:rPr>
          <w:rFonts w:ascii="Arial" w:hAnsi="Arial" w:cs="Arial"/>
          <w:sz w:val="20"/>
          <w:szCs w:val="22"/>
          <w:lang w:val="pl-PL"/>
        </w:rPr>
        <w:t>,</w:t>
      </w:r>
    </w:p>
    <w:p w:rsidR="009A0ED7" w:rsidRPr="00506814" w:rsidRDefault="009A0ED7" w:rsidP="00AE7F80">
      <w:pPr>
        <w:pStyle w:val="Tekstpodstawowywcity"/>
        <w:numPr>
          <w:ilvl w:val="0"/>
          <w:numId w:val="33"/>
        </w:numPr>
        <w:spacing w:line="276" w:lineRule="auto"/>
        <w:ind w:left="714" w:right="202" w:hanging="357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standardem </w:t>
      </w:r>
      <w:r w:rsidR="00E9279B" w:rsidRPr="00506814">
        <w:rPr>
          <w:rFonts w:ascii="Arial" w:hAnsi="Arial" w:cs="Arial"/>
          <w:sz w:val="20"/>
          <w:szCs w:val="22"/>
        </w:rPr>
        <w:t>przyjętym dla tego typu obiektów a wynikającym</w:t>
      </w:r>
      <w:r w:rsidRPr="00506814">
        <w:rPr>
          <w:rFonts w:ascii="Arial" w:hAnsi="Arial" w:cs="Arial"/>
          <w:sz w:val="20"/>
          <w:szCs w:val="22"/>
        </w:rPr>
        <w:t xml:space="preserve"> z obecnej wiedzy i dostępnych technologii</w:t>
      </w:r>
      <w:r w:rsidR="00D55130">
        <w:rPr>
          <w:rFonts w:ascii="Arial" w:hAnsi="Arial" w:cs="Arial"/>
          <w:sz w:val="20"/>
          <w:szCs w:val="22"/>
          <w:lang w:val="pl-PL"/>
        </w:rPr>
        <w:t>.</w:t>
      </w:r>
    </w:p>
    <w:p w:rsidR="009A0ED7" w:rsidRPr="00506814" w:rsidRDefault="009A0ED7" w:rsidP="00D55130">
      <w:pPr>
        <w:pStyle w:val="Tekstpodstawowywcity"/>
        <w:numPr>
          <w:ilvl w:val="0"/>
          <w:numId w:val="7"/>
        </w:numPr>
        <w:tabs>
          <w:tab w:val="clear" w:pos="1440"/>
          <w:tab w:val="num" w:pos="360"/>
        </w:tabs>
        <w:spacing w:before="120" w:line="276" w:lineRule="auto"/>
        <w:ind w:left="360"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Przy realizacji przedmiotu umowy Wykonawca zobowiązuje się stosować wyroby dopuszczone do używania w budownictwie w rozumieniu przepisów Prawa budowlanego.</w:t>
      </w:r>
      <w:r w:rsidR="001D3CA8" w:rsidRPr="00506814">
        <w:rPr>
          <w:rFonts w:ascii="Arial" w:hAnsi="Arial" w:cs="Arial"/>
          <w:sz w:val="20"/>
          <w:szCs w:val="22"/>
        </w:rPr>
        <w:t xml:space="preserve"> Wszystkie materiały muszą być </w:t>
      </w:r>
      <w:r w:rsidR="00B11925" w:rsidRPr="00506814">
        <w:rPr>
          <w:rFonts w:ascii="Arial" w:hAnsi="Arial" w:cs="Arial"/>
          <w:sz w:val="20"/>
          <w:szCs w:val="22"/>
        </w:rPr>
        <w:t xml:space="preserve">fabrycznie nowe i </w:t>
      </w:r>
      <w:proofErr w:type="spellStart"/>
      <w:r w:rsidR="001D3CA8" w:rsidRPr="00506814">
        <w:rPr>
          <w:rFonts w:ascii="Arial" w:hAnsi="Arial" w:cs="Arial"/>
          <w:sz w:val="20"/>
          <w:szCs w:val="22"/>
        </w:rPr>
        <w:t>I</w:t>
      </w:r>
      <w:proofErr w:type="spellEnd"/>
      <w:r w:rsidR="001D3CA8" w:rsidRPr="00506814">
        <w:rPr>
          <w:rFonts w:ascii="Arial" w:hAnsi="Arial" w:cs="Arial"/>
          <w:sz w:val="20"/>
          <w:szCs w:val="22"/>
        </w:rPr>
        <w:t xml:space="preserve"> gatunku.</w:t>
      </w:r>
    </w:p>
    <w:p w:rsidR="00074273" w:rsidRPr="00506814" w:rsidRDefault="00074273" w:rsidP="00D55130">
      <w:pPr>
        <w:pStyle w:val="Tekstpodstawowywcity"/>
        <w:spacing w:before="240" w:after="120" w:line="276" w:lineRule="auto"/>
        <w:ind w:left="357" w:right="204"/>
        <w:jc w:val="center"/>
        <w:rPr>
          <w:rFonts w:ascii="Arial" w:hAnsi="Arial" w:cs="Arial"/>
          <w:b/>
          <w:bCs/>
          <w:sz w:val="20"/>
          <w:szCs w:val="22"/>
        </w:rPr>
      </w:pPr>
      <w:r w:rsidRPr="00506814">
        <w:rPr>
          <w:rFonts w:ascii="Arial" w:hAnsi="Arial" w:cs="Arial"/>
          <w:b/>
          <w:bCs/>
          <w:sz w:val="20"/>
          <w:szCs w:val="22"/>
        </w:rPr>
        <w:t>§ 3</w:t>
      </w:r>
    </w:p>
    <w:p w:rsidR="00FF7495" w:rsidRPr="00506814" w:rsidRDefault="00353AEA" w:rsidP="00D55130">
      <w:pPr>
        <w:pStyle w:val="Tekstpodstawowywcity"/>
        <w:spacing w:before="120" w:line="276" w:lineRule="auto"/>
        <w:ind w:left="0" w:right="23"/>
        <w:jc w:val="both"/>
        <w:rPr>
          <w:rFonts w:ascii="Arial" w:hAnsi="Arial" w:cs="Arial"/>
          <w:b/>
          <w:bCs/>
          <w:sz w:val="20"/>
          <w:szCs w:val="22"/>
        </w:rPr>
      </w:pPr>
      <w:r w:rsidRPr="00506814">
        <w:rPr>
          <w:rFonts w:ascii="Arial" w:hAnsi="Arial" w:cs="Arial"/>
          <w:b/>
          <w:bCs/>
          <w:sz w:val="20"/>
          <w:szCs w:val="22"/>
        </w:rPr>
        <w:t>Warunki realizacji:</w:t>
      </w:r>
    </w:p>
    <w:p w:rsidR="00085E60" w:rsidRDefault="00085E60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zobowiązany jest do zatrudnienia na podstawie umowy o pracę osób wykonujących czynności w zakresie realizacji zamówienia</w:t>
      </w:r>
      <w:r w:rsidR="00506814">
        <w:rPr>
          <w:rFonts w:ascii="Arial" w:hAnsi="Arial" w:cs="Arial"/>
          <w:sz w:val="20"/>
          <w:szCs w:val="22"/>
        </w:rPr>
        <w:t>.</w:t>
      </w:r>
    </w:p>
    <w:p w:rsidR="009166E0" w:rsidRPr="00FF7ABA" w:rsidRDefault="009166E0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color w:val="000000"/>
          <w:sz w:val="20"/>
          <w:szCs w:val="22"/>
        </w:rPr>
      </w:pPr>
      <w:r w:rsidRPr="00FF7ABA">
        <w:rPr>
          <w:rFonts w:ascii="Arial" w:hAnsi="Arial"/>
          <w:sz w:val="20"/>
          <w:szCs w:val="22"/>
        </w:rPr>
        <w:t>Zamówienie będzie świadczone przez osoby w</w:t>
      </w:r>
      <w:r w:rsidR="00D55130">
        <w:rPr>
          <w:rFonts w:ascii="Arial" w:hAnsi="Arial"/>
          <w:sz w:val="20"/>
          <w:szCs w:val="22"/>
        </w:rPr>
        <w:t>ymienione w Załączniku nr</w:t>
      </w:r>
      <w:r w:rsidR="00AE049D">
        <w:rPr>
          <w:rFonts w:ascii="Arial" w:hAnsi="Arial"/>
          <w:sz w:val="20"/>
          <w:szCs w:val="22"/>
          <w:lang w:val="pl-PL"/>
        </w:rPr>
        <w:t xml:space="preserve"> 2</w:t>
      </w:r>
      <w:r w:rsidR="00D55130">
        <w:rPr>
          <w:rFonts w:ascii="Arial" w:hAnsi="Arial"/>
          <w:sz w:val="20"/>
          <w:szCs w:val="22"/>
        </w:rPr>
        <w:t xml:space="preserve"> do </w:t>
      </w:r>
      <w:r w:rsidR="00D55130">
        <w:rPr>
          <w:rFonts w:ascii="Arial" w:hAnsi="Arial"/>
          <w:sz w:val="20"/>
          <w:szCs w:val="22"/>
          <w:lang w:val="pl-PL"/>
        </w:rPr>
        <w:t>u</w:t>
      </w:r>
      <w:r w:rsidRPr="00FF7ABA">
        <w:rPr>
          <w:rFonts w:ascii="Arial" w:hAnsi="Arial"/>
          <w:sz w:val="20"/>
          <w:szCs w:val="22"/>
        </w:rPr>
        <w:t xml:space="preserve">mowy pn. „Wykaz Pracowników </w:t>
      </w:r>
      <w:r w:rsidRPr="00FF7ABA">
        <w:rPr>
          <w:rFonts w:ascii="Arial" w:hAnsi="Arial"/>
          <w:color w:val="000000"/>
          <w:sz w:val="20"/>
          <w:szCs w:val="22"/>
        </w:rPr>
        <w:t>skierowanych do realizacji zamówienia”,</w:t>
      </w:r>
      <w:r w:rsidRPr="00FF7ABA">
        <w:rPr>
          <w:rFonts w:ascii="Arial" w:hAnsi="Arial"/>
          <w:sz w:val="20"/>
          <w:szCs w:val="22"/>
        </w:rPr>
        <w:t xml:space="preserve"> które zostały wskazane przez Wykonawcę, zwane dalej „Pracownikami </w:t>
      </w:r>
      <w:r w:rsidRPr="00FF7ABA">
        <w:rPr>
          <w:rFonts w:ascii="Arial" w:hAnsi="Arial"/>
          <w:color w:val="000000"/>
          <w:sz w:val="20"/>
          <w:szCs w:val="22"/>
        </w:rPr>
        <w:t>realizującymi zamówienie”.</w:t>
      </w:r>
    </w:p>
    <w:p w:rsidR="003D1187" w:rsidRPr="003D1187" w:rsidRDefault="009166E0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D1187">
        <w:rPr>
          <w:rFonts w:ascii="Arial" w:hAnsi="Arial"/>
          <w:sz w:val="20"/>
          <w:szCs w:val="22"/>
        </w:rPr>
        <w:t xml:space="preserve">Wykonawca zobowiązuje się, że Pracownicy </w:t>
      </w:r>
      <w:r w:rsidR="00D55130" w:rsidRPr="003D1187">
        <w:rPr>
          <w:rFonts w:ascii="Arial" w:hAnsi="Arial"/>
          <w:sz w:val="20"/>
          <w:szCs w:val="22"/>
          <w:lang w:val="pl-PL"/>
        </w:rPr>
        <w:t>realizujący zamówienie</w:t>
      </w:r>
      <w:r w:rsidRPr="003D1187">
        <w:rPr>
          <w:rFonts w:ascii="Arial" w:hAnsi="Arial"/>
          <w:sz w:val="20"/>
          <w:szCs w:val="22"/>
        </w:rPr>
        <w:t xml:space="preserve"> będą w okresie realizacji umowy zatrudnieni na podstawie umowy o pracę w rozumieniu przepisów ustawy </w:t>
      </w:r>
      <w:r w:rsidR="00B738A6" w:rsidRPr="003D1187">
        <w:rPr>
          <w:rFonts w:ascii="Arial" w:hAnsi="Arial"/>
          <w:sz w:val="20"/>
          <w:szCs w:val="22"/>
        </w:rPr>
        <w:t xml:space="preserve">Kodeks </w:t>
      </w:r>
      <w:r w:rsidR="00AE049D">
        <w:rPr>
          <w:rFonts w:ascii="Arial" w:hAnsi="Arial"/>
          <w:sz w:val="20"/>
          <w:szCs w:val="22"/>
          <w:lang w:val="pl-PL"/>
        </w:rPr>
        <w:t>P</w:t>
      </w:r>
      <w:r w:rsidR="00B738A6" w:rsidRPr="003D1187">
        <w:rPr>
          <w:rFonts w:ascii="Arial" w:hAnsi="Arial"/>
          <w:sz w:val="20"/>
          <w:szCs w:val="22"/>
        </w:rPr>
        <w:t>racy</w:t>
      </w:r>
      <w:r w:rsidR="003E4C14" w:rsidRPr="003D1187">
        <w:rPr>
          <w:rFonts w:ascii="Arial" w:hAnsi="Arial"/>
          <w:sz w:val="20"/>
          <w:szCs w:val="22"/>
          <w:lang w:val="pl-PL"/>
        </w:rPr>
        <w:t>.</w:t>
      </w:r>
      <w:r w:rsidR="00B738A6" w:rsidRPr="003D1187">
        <w:rPr>
          <w:rFonts w:ascii="Arial" w:hAnsi="Arial"/>
          <w:sz w:val="20"/>
          <w:szCs w:val="22"/>
        </w:rPr>
        <w:t xml:space="preserve"> </w:t>
      </w:r>
    </w:p>
    <w:p w:rsidR="00085E60" w:rsidRPr="003D1187" w:rsidRDefault="00505705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D1187">
        <w:rPr>
          <w:rFonts w:ascii="Arial" w:hAnsi="Arial" w:cs="Arial"/>
          <w:sz w:val="20"/>
          <w:szCs w:val="22"/>
          <w:lang w:val="pl-PL"/>
        </w:rPr>
        <w:t>D</w:t>
      </w:r>
      <w:r w:rsidR="00085E60" w:rsidRPr="003D1187">
        <w:rPr>
          <w:rFonts w:ascii="Arial" w:hAnsi="Arial" w:cs="Arial"/>
          <w:sz w:val="20"/>
          <w:szCs w:val="22"/>
        </w:rPr>
        <w:t>opuszcza się wyjątki od ust. 1 w zakresie z</w:t>
      </w:r>
      <w:r w:rsidR="00C02EF8" w:rsidRPr="003D1187">
        <w:rPr>
          <w:rFonts w:ascii="Arial" w:hAnsi="Arial" w:cs="Arial"/>
          <w:sz w:val="20"/>
          <w:szCs w:val="22"/>
        </w:rPr>
        <w:t>atrudnienia</w:t>
      </w:r>
      <w:r w:rsidR="000A2347">
        <w:rPr>
          <w:rFonts w:ascii="Arial" w:hAnsi="Arial" w:cs="Arial"/>
          <w:sz w:val="20"/>
          <w:szCs w:val="22"/>
          <w:lang w:val="pl-PL"/>
        </w:rPr>
        <w:t xml:space="preserve"> </w:t>
      </w:r>
      <w:r w:rsidR="00627400" w:rsidRPr="003D1187">
        <w:rPr>
          <w:rFonts w:ascii="Arial" w:hAnsi="Arial" w:cs="Arial"/>
          <w:sz w:val="20"/>
          <w:szCs w:val="22"/>
        </w:rPr>
        <w:t>kierowników</w:t>
      </w:r>
      <w:r w:rsidR="00085E60" w:rsidRPr="003D1187">
        <w:rPr>
          <w:rFonts w:ascii="Arial" w:hAnsi="Arial" w:cs="Arial"/>
          <w:sz w:val="20"/>
          <w:szCs w:val="22"/>
        </w:rPr>
        <w:t xml:space="preserve"> robót</w:t>
      </w:r>
      <w:r w:rsidR="00273BB3" w:rsidRPr="003D1187">
        <w:rPr>
          <w:rFonts w:ascii="Arial" w:hAnsi="Arial" w:cs="Arial"/>
          <w:sz w:val="20"/>
          <w:szCs w:val="22"/>
        </w:rPr>
        <w:t xml:space="preserve"> tj. osób pełniących samodzielne funkcje techniczne w budownictwie oraz osób posiadających uprawnienia wydane na podstawie innych przepisów, które upoważniają do samodzielnego wykonywania prac bez nadzoru.</w:t>
      </w:r>
    </w:p>
    <w:p w:rsidR="00085E60" w:rsidRDefault="00085E60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lastRenderedPageBreak/>
        <w:t xml:space="preserve">Wykonawca ma obowiązek każdorazowo przedstawić Zamawiającemu oświadczenie o ewentualnych zmianach osób zatrudnionych na umowę o pracę realizujących przedmiot zamówienia. </w:t>
      </w:r>
    </w:p>
    <w:p w:rsidR="00F61237" w:rsidRPr="000258B0" w:rsidRDefault="00F61237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0258B0">
        <w:rPr>
          <w:rFonts w:ascii="Arial" w:hAnsi="Arial" w:cs="Arial"/>
          <w:sz w:val="20"/>
          <w:szCs w:val="22"/>
        </w:rPr>
        <w:t>W przypadku stwierdzenia, że Wykonawca nie wypełnia obowiązku zatrudnienia wymaganych w w/w wykazie osób na umowę o pracę lub stwierdzenia, że zadanie realizowane jest przez osoby nie wymienione w w/w wykazie,</w:t>
      </w:r>
      <w:r w:rsidRPr="00FF7ABA">
        <w:rPr>
          <w:rFonts w:ascii="Arial" w:hAnsi="Arial" w:cs="Arial"/>
          <w:sz w:val="20"/>
          <w:szCs w:val="22"/>
        </w:rPr>
        <w:t xml:space="preserve"> </w:t>
      </w:r>
      <w:r w:rsidR="00FF7ABA" w:rsidRPr="00FF7ABA">
        <w:rPr>
          <w:rFonts w:ascii="Arial" w:hAnsi="Arial" w:cs="Arial"/>
          <w:sz w:val="20"/>
          <w:szCs w:val="22"/>
        </w:rPr>
        <w:t>Z</w:t>
      </w:r>
      <w:r w:rsidRPr="00FF7ABA">
        <w:rPr>
          <w:rFonts w:ascii="Arial" w:hAnsi="Arial" w:cs="Arial"/>
          <w:sz w:val="20"/>
          <w:szCs w:val="22"/>
        </w:rPr>
        <w:t>amawiający</w:t>
      </w:r>
      <w:r w:rsidRPr="000258B0">
        <w:rPr>
          <w:rFonts w:ascii="Arial" w:hAnsi="Arial" w:cs="Arial"/>
          <w:sz w:val="20"/>
          <w:szCs w:val="22"/>
        </w:rPr>
        <w:t xml:space="preserve"> zgłosi taki przypadek do Państwowej Inspekcji Pracy.</w:t>
      </w:r>
    </w:p>
    <w:p w:rsidR="00F61237" w:rsidRPr="00DD0EDA" w:rsidRDefault="00F61237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/>
          <w:sz w:val="20"/>
          <w:szCs w:val="22"/>
        </w:rPr>
        <w:t xml:space="preserve">Nieprzedłożenie przez </w:t>
      </w:r>
      <w:r w:rsidRPr="00FF7ABA">
        <w:rPr>
          <w:rFonts w:ascii="Arial" w:hAnsi="Arial"/>
          <w:sz w:val="20"/>
          <w:szCs w:val="22"/>
        </w:rPr>
        <w:t>Wykonawcę zaktualizowanego oświadczenia</w:t>
      </w:r>
      <w:r w:rsidR="003D1187">
        <w:rPr>
          <w:rFonts w:ascii="Arial" w:hAnsi="Arial"/>
          <w:sz w:val="20"/>
          <w:szCs w:val="22"/>
          <w:lang w:val="pl-PL"/>
        </w:rPr>
        <w:t>,</w:t>
      </w:r>
      <w:r w:rsidRPr="00FF7ABA">
        <w:rPr>
          <w:rFonts w:ascii="Arial" w:hAnsi="Arial"/>
          <w:sz w:val="20"/>
          <w:szCs w:val="22"/>
        </w:rPr>
        <w:t xml:space="preserve"> o którym mowa wyżej lub uchylanie się od jego przedstawienia na żądanie Zamawiającego będzie</w:t>
      </w:r>
      <w:r w:rsidRPr="00506814">
        <w:rPr>
          <w:rFonts w:ascii="Arial" w:hAnsi="Arial"/>
          <w:sz w:val="20"/>
          <w:szCs w:val="22"/>
        </w:rPr>
        <w:t xml:space="preserve"> traktowane jako niewypełnienie obowiązku zatrudnienia Pracowników </w:t>
      </w:r>
      <w:r w:rsidR="003D1187">
        <w:rPr>
          <w:rFonts w:ascii="Arial" w:hAnsi="Arial"/>
          <w:color w:val="000000"/>
          <w:sz w:val="20"/>
          <w:szCs w:val="22"/>
          <w:lang w:val="pl-PL"/>
        </w:rPr>
        <w:t>realizujących zamówienie</w:t>
      </w:r>
      <w:r w:rsidRPr="00506814">
        <w:rPr>
          <w:rFonts w:ascii="Arial" w:hAnsi="Arial"/>
          <w:sz w:val="20"/>
          <w:szCs w:val="22"/>
        </w:rPr>
        <w:t xml:space="preserve"> na podstawie umowy o pracę.</w:t>
      </w:r>
    </w:p>
    <w:p w:rsidR="00AA4E0D" w:rsidRPr="00A703A3" w:rsidRDefault="00D96A72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Po przyjęciu terenu budowy</w:t>
      </w:r>
      <w:r w:rsidR="00FF7495" w:rsidRPr="00330627">
        <w:rPr>
          <w:rFonts w:ascii="Arial" w:hAnsi="Arial" w:cs="Arial"/>
          <w:sz w:val="20"/>
          <w:szCs w:val="22"/>
        </w:rPr>
        <w:t xml:space="preserve"> Wykonawca ponosi pełną odpowiedzialność za przejęty teren budowy oraz zaplecze budowy.</w:t>
      </w:r>
    </w:p>
    <w:p w:rsidR="00FF7495" w:rsidRPr="006A6ACE" w:rsidRDefault="00FF7495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357" w:right="22" w:hanging="357"/>
        <w:jc w:val="both"/>
        <w:rPr>
          <w:rFonts w:ascii="Arial" w:hAnsi="Arial" w:cs="Arial"/>
          <w:i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Wykonawca zobowiązany jest we własnym zakresie zorganizować zaplecze budowy (pomieszczenia socjalne, pomieszczenia magazynowe) w miejscu uzgodnionym z Zam</w:t>
      </w:r>
      <w:r w:rsidR="00D45D34">
        <w:rPr>
          <w:rFonts w:ascii="Arial" w:hAnsi="Arial" w:cs="Arial"/>
          <w:sz w:val="20"/>
          <w:szCs w:val="22"/>
        </w:rPr>
        <w:t xml:space="preserve">awiającym </w:t>
      </w:r>
      <w:r w:rsidR="00D45D34" w:rsidRPr="006A6ACE">
        <w:rPr>
          <w:rFonts w:ascii="Arial" w:hAnsi="Arial" w:cs="Arial"/>
          <w:sz w:val="20"/>
          <w:szCs w:val="22"/>
        </w:rPr>
        <w:t xml:space="preserve">i </w:t>
      </w:r>
      <w:r w:rsidR="003C4A66" w:rsidRPr="0018061A">
        <w:rPr>
          <w:rFonts w:ascii="Arial" w:hAnsi="Arial" w:cs="Arial"/>
          <w:iCs/>
          <w:sz w:val="20"/>
          <w:szCs w:val="22"/>
        </w:rPr>
        <w:t>Użytkownikiem</w:t>
      </w:r>
      <w:r w:rsidR="0018061A">
        <w:rPr>
          <w:rFonts w:ascii="Arial" w:hAnsi="Arial" w:cs="Arial"/>
          <w:iCs/>
          <w:sz w:val="20"/>
          <w:szCs w:val="22"/>
          <w:lang w:val="pl-PL"/>
        </w:rPr>
        <w:t xml:space="preserve">                 tj. Dyrekcją ZS</w:t>
      </w:r>
      <w:r w:rsidR="0056486D">
        <w:rPr>
          <w:rFonts w:ascii="Arial" w:hAnsi="Arial" w:cs="Arial"/>
          <w:iCs/>
          <w:sz w:val="20"/>
          <w:szCs w:val="22"/>
          <w:lang w:val="pl-PL"/>
        </w:rPr>
        <w:t xml:space="preserve"> nr 3.</w:t>
      </w:r>
    </w:p>
    <w:p w:rsidR="00BE0835" w:rsidRPr="0018061A" w:rsidRDefault="00FF7495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357" w:right="22" w:hanging="357"/>
        <w:jc w:val="both"/>
        <w:rPr>
          <w:rFonts w:ascii="Arial" w:hAnsi="Arial" w:cs="Arial"/>
          <w:iCs/>
          <w:sz w:val="20"/>
          <w:szCs w:val="22"/>
        </w:rPr>
      </w:pPr>
      <w:r w:rsidRPr="006A6ACE">
        <w:rPr>
          <w:rFonts w:ascii="Arial" w:hAnsi="Arial" w:cs="Arial"/>
          <w:sz w:val="20"/>
          <w:szCs w:val="22"/>
        </w:rPr>
        <w:t>Wykonawca obowiązany jest do uzgodnienia sposobu rozliczenia</w:t>
      </w:r>
      <w:r w:rsidR="00D45D34" w:rsidRPr="006A6ACE">
        <w:rPr>
          <w:rFonts w:ascii="Arial" w:hAnsi="Arial" w:cs="Arial"/>
          <w:sz w:val="20"/>
          <w:szCs w:val="22"/>
        </w:rPr>
        <w:t xml:space="preserve"> za media z </w:t>
      </w:r>
      <w:r w:rsidR="003C4A66" w:rsidRPr="0018061A">
        <w:rPr>
          <w:rFonts w:ascii="Arial" w:hAnsi="Arial" w:cs="Arial"/>
          <w:iCs/>
          <w:sz w:val="20"/>
          <w:szCs w:val="22"/>
        </w:rPr>
        <w:t xml:space="preserve">Użytkownikiem </w:t>
      </w:r>
      <w:r w:rsidR="0018061A">
        <w:rPr>
          <w:rFonts w:ascii="Arial" w:hAnsi="Arial" w:cs="Arial"/>
          <w:iCs/>
          <w:sz w:val="20"/>
          <w:szCs w:val="22"/>
          <w:lang w:val="pl-PL"/>
        </w:rPr>
        <w:t xml:space="preserve"> tj. Dyrekcją ZS</w:t>
      </w:r>
      <w:r w:rsidR="0056486D">
        <w:rPr>
          <w:rFonts w:ascii="Arial" w:hAnsi="Arial" w:cs="Arial"/>
          <w:iCs/>
          <w:sz w:val="20"/>
          <w:szCs w:val="22"/>
          <w:lang w:val="pl-PL"/>
        </w:rPr>
        <w:t xml:space="preserve"> nr 3.</w:t>
      </w:r>
    </w:p>
    <w:p w:rsidR="00800F17" w:rsidRPr="003D1187" w:rsidRDefault="00800F17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357" w:right="22" w:hanging="357"/>
        <w:jc w:val="both"/>
        <w:rPr>
          <w:rFonts w:ascii="Arial" w:hAnsi="Arial" w:cs="Arial"/>
          <w:sz w:val="20"/>
          <w:szCs w:val="22"/>
        </w:rPr>
      </w:pPr>
      <w:r w:rsidRPr="003D1187">
        <w:rPr>
          <w:rFonts w:ascii="Arial" w:hAnsi="Arial" w:cs="Arial"/>
          <w:sz w:val="20"/>
          <w:szCs w:val="22"/>
        </w:rPr>
        <w:t xml:space="preserve">Wykonawca obowiązany jest na własny koszt zapewnić dojazd do terenu budowy wraz z uzyskaniem wymaganych uzgodnień z zarządcą drogi / właścicielami terenu, po których ma przebiegać trasa dojazdu do terenu budowy. </w:t>
      </w:r>
    </w:p>
    <w:p w:rsidR="00CF20CC" w:rsidRDefault="00FF7495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CF20CC">
        <w:rPr>
          <w:rFonts w:ascii="Arial" w:hAnsi="Arial" w:cs="Arial"/>
          <w:sz w:val="20"/>
          <w:szCs w:val="22"/>
        </w:rPr>
        <w:t>Wykonawca zobowiązuje się umożliwić Zamawiającemu w każdym czasie przeprowadzenie kontroli terenu budowy, realizowanych robót budowlanych, stosowanych w ich toku wyrobów oraz wszelkich okoliczności dotyczących bezpośrednie</w:t>
      </w:r>
      <w:r w:rsidR="007E0A88" w:rsidRPr="00CF20CC">
        <w:rPr>
          <w:rFonts w:ascii="Arial" w:hAnsi="Arial" w:cs="Arial"/>
          <w:sz w:val="20"/>
          <w:szCs w:val="22"/>
        </w:rPr>
        <w:t xml:space="preserve">j </w:t>
      </w:r>
      <w:r w:rsidRPr="00CF20CC">
        <w:rPr>
          <w:rFonts w:ascii="Arial" w:hAnsi="Arial" w:cs="Arial"/>
          <w:sz w:val="20"/>
          <w:szCs w:val="22"/>
        </w:rPr>
        <w:t xml:space="preserve"> realizacji robót będących przedmiotem umowy.</w:t>
      </w:r>
    </w:p>
    <w:p w:rsidR="00CF20CC" w:rsidRPr="00FF7ABA" w:rsidRDefault="00CF20CC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ma obowiązek prowadzenia na bieżąco i prze</w:t>
      </w:r>
      <w:r w:rsidR="004C677A">
        <w:rPr>
          <w:rFonts w:ascii="Arial" w:hAnsi="Arial" w:cs="Arial"/>
          <w:sz w:val="20"/>
          <w:szCs w:val="22"/>
        </w:rPr>
        <w:t xml:space="preserve">chowywania dokumentów zgodnie </w:t>
      </w:r>
      <w:r w:rsidR="004C677A" w:rsidRPr="00FF7ABA">
        <w:rPr>
          <w:rFonts w:ascii="Arial" w:hAnsi="Arial" w:cs="Arial"/>
          <w:sz w:val="20"/>
          <w:szCs w:val="22"/>
        </w:rPr>
        <w:t>z </w:t>
      </w:r>
      <w:r w:rsidR="00BC00C3" w:rsidRPr="00FF7ABA">
        <w:rPr>
          <w:rFonts w:ascii="Arial" w:hAnsi="Arial" w:cs="Arial"/>
          <w:sz w:val="20"/>
          <w:szCs w:val="22"/>
        </w:rPr>
        <w:t>Ustawą Prawo budowlane.</w:t>
      </w:r>
    </w:p>
    <w:p w:rsidR="00FF7495" w:rsidRPr="00FE4343" w:rsidRDefault="00800F17" w:rsidP="00FE4343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D1187">
        <w:rPr>
          <w:rFonts w:ascii="Arial" w:hAnsi="Arial" w:cs="Arial"/>
          <w:sz w:val="20"/>
          <w:szCs w:val="22"/>
        </w:rPr>
        <w:t>Wykonawca ma obowiązek przedłożenia Inspektorowi Nadzoru materiały dokumentujące zgodność</w:t>
      </w:r>
      <w:r w:rsidR="00FE4343">
        <w:rPr>
          <w:rFonts w:ascii="Arial" w:hAnsi="Arial" w:cs="Arial"/>
          <w:sz w:val="20"/>
          <w:szCs w:val="22"/>
          <w:lang w:val="pl-PL"/>
        </w:rPr>
        <w:t xml:space="preserve"> </w:t>
      </w:r>
      <w:r w:rsidRPr="003D1187">
        <w:rPr>
          <w:rFonts w:ascii="Arial" w:hAnsi="Arial" w:cs="Arial"/>
          <w:sz w:val="20"/>
          <w:szCs w:val="22"/>
        </w:rPr>
        <w:t xml:space="preserve">z przepisami i parametrami technicznymi określonymi w dokumentacji projektowej oraz STWiOR </w:t>
      </w:r>
      <w:r w:rsidRPr="00FE4343">
        <w:rPr>
          <w:rFonts w:ascii="Arial" w:hAnsi="Arial" w:cs="Arial"/>
          <w:sz w:val="20"/>
          <w:szCs w:val="22"/>
        </w:rPr>
        <w:t>wszelkich wyrobów budowlanych, materiałów i urządzeń przed ich wb</w:t>
      </w:r>
      <w:r w:rsidR="0054021D" w:rsidRPr="00FE4343">
        <w:rPr>
          <w:rFonts w:ascii="Arial" w:hAnsi="Arial" w:cs="Arial"/>
          <w:sz w:val="20"/>
          <w:szCs w:val="22"/>
        </w:rPr>
        <w:t>udowaniem, a następnie dokumenty</w:t>
      </w:r>
      <w:r w:rsidRPr="00FE4343">
        <w:rPr>
          <w:rFonts w:ascii="Arial" w:hAnsi="Arial" w:cs="Arial"/>
          <w:sz w:val="20"/>
          <w:szCs w:val="22"/>
        </w:rPr>
        <w:t xml:space="preserve"> umożliwiające odbiór danego zakresu w t</w:t>
      </w:r>
      <w:r w:rsidR="00661DAD" w:rsidRPr="00FE4343">
        <w:rPr>
          <w:rFonts w:ascii="Arial" w:hAnsi="Arial" w:cs="Arial"/>
          <w:sz w:val="20"/>
          <w:szCs w:val="22"/>
        </w:rPr>
        <w:t>ym wyniki oraz protokoły badań</w:t>
      </w:r>
      <w:r w:rsidR="00661DAD" w:rsidRPr="00FE4343">
        <w:rPr>
          <w:rFonts w:ascii="Arial" w:hAnsi="Arial" w:cs="Arial"/>
          <w:sz w:val="20"/>
          <w:szCs w:val="22"/>
          <w:lang w:val="pl-PL"/>
        </w:rPr>
        <w:t>,</w:t>
      </w:r>
      <w:r w:rsidRPr="00FE4343">
        <w:rPr>
          <w:rFonts w:ascii="Arial" w:hAnsi="Arial" w:cs="Arial"/>
          <w:sz w:val="20"/>
          <w:szCs w:val="22"/>
        </w:rPr>
        <w:t> prób</w:t>
      </w:r>
      <w:r w:rsidR="00661DAD" w:rsidRPr="00FE4343">
        <w:rPr>
          <w:rFonts w:ascii="Arial" w:hAnsi="Arial" w:cs="Arial"/>
          <w:sz w:val="20"/>
          <w:szCs w:val="22"/>
          <w:lang w:val="pl-PL"/>
        </w:rPr>
        <w:t xml:space="preserve"> i pomiarów</w:t>
      </w:r>
      <w:r w:rsidRPr="00FE4343">
        <w:rPr>
          <w:rFonts w:ascii="Arial" w:hAnsi="Arial" w:cs="Arial"/>
          <w:sz w:val="20"/>
          <w:szCs w:val="22"/>
        </w:rPr>
        <w:t>.</w:t>
      </w:r>
    </w:p>
    <w:p w:rsidR="0046221C" w:rsidRPr="00FF7ABA" w:rsidRDefault="0046221C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FF7ABA">
        <w:rPr>
          <w:rFonts w:ascii="Arial" w:hAnsi="Arial" w:cs="Arial"/>
          <w:sz w:val="20"/>
          <w:szCs w:val="22"/>
        </w:rPr>
        <w:t xml:space="preserve">Badania określone w </w:t>
      </w:r>
      <w:proofErr w:type="spellStart"/>
      <w:r w:rsidRPr="00FF7ABA">
        <w:rPr>
          <w:rFonts w:ascii="Arial" w:hAnsi="Arial" w:cs="Arial"/>
          <w:sz w:val="20"/>
          <w:szCs w:val="22"/>
        </w:rPr>
        <w:t>STWiORB</w:t>
      </w:r>
      <w:proofErr w:type="spellEnd"/>
      <w:r w:rsidRPr="00FF7ABA">
        <w:rPr>
          <w:rFonts w:ascii="Arial" w:hAnsi="Arial" w:cs="Arial"/>
          <w:sz w:val="20"/>
          <w:szCs w:val="22"/>
        </w:rPr>
        <w:t>, Dokumentacji projektowej i S</w:t>
      </w:r>
      <w:r w:rsidR="006A44D6" w:rsidRPr="00FF7ABA">
        <w:rPr>
          <w:rFonts w:ascii="Arial" w:hAnsi="Arial" w:cs="Arial"/>
          <w:sz w:val="20"/>
          <w:szCs w:val="22"/>
        </w:rPr>
        <w:t>WZ</w:t>
      </w:r>
      <w:r w:rsidRPr="00FF7ABA">
        <w:rPr>
          <w:rFonts w:ascii="Arial" w:hAnsi="Arial" w:cs="Arial"/>
          <w:sz w:val="20"/>
          <w:szCs w:val="22"/>
        </w:rPr>
        <w:t xml:space="preserve"> Wykonawca jest zobowiązany przeprowadzać na własny koszt.</w:t>
      </w:r>
      <w:r w:rsidR="00C02EF8" w:rsidRPr="00FF7ABA">
        <w:rPr>
          <w:rFonts w:ascii="Arial" w:hAnsi="Arial" w:cs="Arial"/>
          <w:sz w:val="20"/>
          <w:szCs w:val="22"/>
        </w:rPr>
        <w:t xml:space="preserve"> Koszt badań należy uwzględnić w kosztach ogólnych.</w:t>
      </w:r>
    </w:p>
    <w:p w:rsidR="0046221C" w:rsidRPr="00506814" w:rsidRDefault="0046221C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Bież</w:t>
      </w:r>
      <w:r w:rsidR="00B11925" w:rsidRPr="00506814">
        <w:rPr>
          <w:rFonts w:ascii="Arial" w:hAnsi="Arial" w:cs="Arial"/>
          <w:sz w:val="20"/>
          <w:szCs w:val="22"/>
        </w:rPr>
        <w:t>ące pomiary i badania m</w:t>
      </w:r>
      <w:r w:rsidRPr="00506814">
        <w:rPr>
          <w:rFonts w:ascii="Arial" w:hAnsi="Arial" w:cs="Arial"/>
          <w:sz w:val="20"/>
          <w:szCs w:val="22"/>
        </w:rPr>
        <w:t>ateriałów oraz robót budowlanych powinny być prowa</w:t>
      </w:r>
      <w:r w:rsidR="00B11925" w:rsidRPr="00506814">
        <w:rPr>
          <w:rFonts w:ascii="Arial" w:hAnsi="Arial" w:cs="Arial"/>
          <w:sz w:val="20"/>
          <w:szCs w:val="22"/>
        </w:rPr>
        <w:t>dzone w miejscu wyprodukowania materiałów lub na t</w:t>
      </w:r>
      <w:r w:rsidRPr="00506814">
        <w:rPr>
          <w:rFonts w:ascii="Arial" w:hAnsi="Arial" w:cs="Arial"/>
          <w:sz w:val="20"/>
          <w:szCs w:val="22"/>
        </w:rPr>
        <w:t>erenie budowy.</w:t>
      </w:r>
    </w:p>
    <w:p w:rsidR="0046221C" w:rsidRPr="00506814" w:rsidRDefault="0046221C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zobowiązany jest zapewnić odpowiedni system kontroli oraz instrumenty, urządzenia, personel i materiały potrzebn</w:t>
      </w:r>
      <w:r w:rsidR="00B11925" w:rsidRPr="00506814">
        <w:rPr>
          <w:rFonts w:ascii="Arial" w:hAnsi="Arial" w:cs="Arial"/>
          <w:sz w:val="20"/>
          <w:szCs w:val="22"/>
        </w:rPr>
        <w:t>e do zbadania jakości i ilości m</w:t>
      </w:r>
      <w:r w:rsidRPr="00506814">
        <w:rPr>
          <w:rFonts w:ascii="Arial" w:hAnsi="Arial" w:cs="Arial"/>
          <w:sz w:val="20"/>
          <w:szCs w:val="22"/>
        </w:rPr>
        <w:t>ateriałów i robót budowlanych oraz dostarczyć na własny koszt Inspektorowi nadzoru inwestorskiego wymagane próbki materiałów przed ich wykorzystaniem.</w:t>
      </w:r>
    </w:p>
    <w:p w:rsidR="0046221C" w:rsidRPr="00506814" w:rsidRDefault="00B11925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Badania m</w:t>
      </w:r>
      <w:r w:rsidR="0046221C" w:rsidRPr="00506814">
        <w:rPr>
          <w:rFonts w:ascii="Arial" w:hAnsi="Arial" w:cs="Arial"/>
          <w:sz w:val="20"/>
          <w:szCs w:val="22"/>
        </w:rPr>
        <w:t>ateriałów mogą być przeprowadzone na wniosek i koszt Wykonawcy p</w:t>
      </w:r>
      <w:r w:rsidRPr="00506814">
        <w:rPr>
          <w:rFonts w:ascii="Arial" w:hAnsi="Arial" w:cs="Arial"/>
          <w:sz w:val="20"/>
          <w:szCs w:val="22"/>
        </w:rPr>
        <w:t xml:space="preserve">oza miejscem </w:t>
      </w:r>
      <w:r w:rsidRPr="00506814">
        <w:rPr>
          <w:rFonts w:ascii="Arial" w:hAnsi="Arial" w:cs="Arial"/>
          <w:sz w:val="20"/>
          <w:szCs w:val="22"/>
        </w:rPr>
        <w:br/>
        <w:t>wyprodukowania i t</w:t>
      </w:r>
      <w:r w:rsidR="0046221C" w:rsidRPr="00506814">
        <w:rPr>
          <w:rFonts w:ascii="Arial" w:hAnsi="Arial" w:cs="Arial"/>
          <w:sz w:val="20"/>
          <w:szCs w:val="22"/>
        </w:rPr>
        <w:t>erenem budowy w zaakceptowanej przez Zamawiającego placówce badawczej.</w:t>
      </w:r>
    </w:p>
    <w:p w:rsidR="0046221C" w:rsidRPr="00506814" w:rsidRDefault="00050B21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Inspektor N</w:t>
      </w:r>
      <w:r w:rsidR="0046221C" w:rsidRPr="00506814">
        <w:rPr>
          <w:rFonts w:ascii="Arial" w:hAnsi="Arial" w:cs="Arial"/>
          <w:sz w:val="20"/>
          <w:szCs w:val="22"/>
        </w:rPr>
        <w:t xml:space="preserve">adzoru </w:t>
      </w:r>
      <w:r w:rsidR="0046221C" w:rsidRPr="00FF7ABA">
        <w:rPr>
          <w:rFonts w:ascii="Arial" w:hAnsi="Arial" w:cs="Arial"/>
          <w:sz w:val="20"/>
          <w:szCs w:val="22"/>
        </w:rPr>
        <w:t>inwestorskiego</w:t>
      </w:r>
      <w:r w:rsidR="00FF7ABA" w:rsidRPr="00FF7ABA">
        <w:rPr>
          <w:rFonts w:ascii="Arial" w:hAnsi="Arial" w:cs="Arial"/>
          <w:sz w:val="20"/>
          <w:szCs w:val="22"/>
        </w:rPr>
        <w:t xml:space="preserve"> </w:t>
      </w:r>
      <w:r w:rsidR="00BC00C3" w:rsidRPr="00FF7ABA">
        <w:rPr>
          <w:rFonts w:ascii="Arial" w:hAnsi="Arial" w:cs="Arial"/>
          <w:sz w:val="20"/>
          <w:szCs w:val="22"/>
        </w:rPr>
        <w:t>Zamawiający</w:t>
      </w:r>
      <w:r w:rsidR="00DD5E39" w:rsidRPr="00506814">
        <w:rPr>
          <w:rFonts w:ascii="Arial" w:hAnsi="Arial" w:cs="Arial"/>
          <w:sz w:val="20"/>
          <w:szCs w:val="22"/>
        </w:rPr>
        <w:t xml:space="preserve">, </w:t>
      </w:r>
      <w:r w:rsidR="0046221C" w:rsidRPr="00506814">
        <w:rPr>
          <w:rFonts w:ascii="Arial" w:hAnsi="Arial" w:cs="Arial"/>
          <w:sz w:val="20"/>
          <w:szCs w:val="22"/>
        </w:rPr>
        <w:t>może zażądać od Wykona</w:t>
      </w:r>
      <w:r w:rsidR="00BC00C3">
        <w:rPr>
          <w:rFonts w:ascii="Arial" w:hAnsi="Arial" w:cs="Arial"/>
          <w:sz w:val="20"/>
          <w:szCs w:val="22"/>
        </w:rPr>
        <w:t>wcy wykonania badań dodatkowych</w:t>
      </w:r>
      <w:r w:rsidR="0046221C" w:rsidRPr="00506814">
        <w:rPr>
          <w:rFonts w:ascii="Arial" w:hAnsi="Arial" w:cs="Arial"/>
          <w:sz w:val="20"/>
          <w:szCs w:val="22"/>
        </w:rPr>
        <w:t xml:space="preserve"> innych niż wymagan</w:t>
      </w:r>
      <w:r w:rsidR="00BC00C3">
        <w:rPr>
          <w:rFonts w:ascii="Arial" w:hAnsi="Arial" w:cs="Arial"/>
          <w:sz w:val="20"/>
          <w:szCs w:val="22"/>
        </w:rPr>
        <w:t xml:space="preserve">e w </w:t>
      </w:r>
      <w:proofErr w:type="spellStart"/>
      <w:r w:rsidR="00BC00C3">
        <w:rPr>
          <w:rFonts w:ascii="Arial" w:hAnsi="Arial" w:cs="Arial"/>
          <w:sz w:val="20"/>
          <w:szCs w:val="22"/>
        </w:rPr>
        <w:t>STWiORB</w:t>
      </w:r>
      <w:proofErr w:type="spellEnd"/>
      <w:r w:rsidR="0046221C" w:rsidRPr="00506814">
        <w:rPr>
          <w:rFonts w:ascii="Arial" w:hAnsi="Arial" w:cs="Arial"/>
          <w:sz w:val="20"/>
          <w:szCs w:val="22"/>
        </w:rPr>
        <w:t xml:space="preserve"> lub wykonania dodatkowych badań po</w:t>
      </w:r>
      <w:r w:rsidR="00B11925" w:rsidRPr="00506814">
        <w:rPr>
          <w:rFonts w:ascii="Arial" w:hAnsi="Arial" w:cs="Arial"/>
          <w:sz w:val="20"/>
          <w:szCs w:val="22"/>
        </w:rPr>
        <w:t>za miejscem wyprodukowania lub terenem budowy dotyczących m</w:t>
      </w:r>
      <w:r w:rsidR="0046221C" w:rsidRPr="00506814">
        <w:rPr>
          <w:rFonts w:ascii="Arial" w:hAnsi="Arial" w:cs="Arial"/>
          <w:sz w:val="20"/>
          <w:szCs w:val="22"/>
        </w:rPr>
        <w:t>ateriałów lub robót budowlanych, któr</w:t>
      </w:r>
      <w:r w:rsidR="00BC00C3">
        <w:rPr>
          <w:rFonts w:ascii="Arial" w:hAnsi="Arial" w:cs="Arial"/>
          <w:sz w:val="20"/>
          <w:szCs w:val="22"/>
        </w:rPr>
        <w:t>e budzą uzasadnione wątpliwości</w:t>
      </w:r>
      <w:r w:rsidR="0046221C" w:rsidRPr="00506814">
        <w:rPr>
          <w:rFonts w:ascii="Arial" w:hAnsi="Arial" w:cs="Arial"/>
          <w:sz w:val="20"/>
          <w:szCs w:val="22"/>
        </w:rPr>
        <w:t xml:space="preserve"> co do ich jakości. </w:t>
      </w:r>
      <w:r w:rsidR="00DD5E39" w:rsidRPr="00506814">
        <w:rPr>
          <w:rFonts w:ascii="Arial" w:hAnsi="Arial" w:cs="Arial"/>
          <w:sz w:val="20"/>
          <w:szCs w:val="22"/>
        </w:rPr>
        <w:t>W/w badania Zamawiający może zlecić również niezależnej instytucji.</w:t>
      </w:r>
    </w:p>
    <w:p w:rsidR="0046221C" w:rsidRPr="00506814" w:rsidRDefault="00472DBF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lastRenderedPageBreak/>
        <w:t>Jeżeli wyniki badań wykażą</w:t>
      </w:r>
      <w:r w:rsidRPr="00FF7ABA">
        <w:rPr>
          <w:rFonts w:ascii="Arial" w:hAnsi="Arial" w:cs="Arial"/>
          <w:sz w:val="20"/>
          <w:szCs w:val="22"/>
        </w:rPr>
        <w:t>, że m</w:t>
      </w:r>
      <w:r w:rsidR="0046221C" w:rsidRPr="00FF7ABA">
        <w:rPr>
          <w:rFonts w:ascii="Arial" w:hAnsi="Arial" w:cs="Arial"/>
          <w:sz w:val="20"/>
          <w:szCs w:val="22"/>
        </w:rPr>
        <w:t xml:space="preserve">ateriały bądź roboty budowlane nie są zgodne z wymaganiami   </w:t>
      </w:r>
      <w:proofErr w:type="spellStart"/>
      <w:r w:rsidR="0046221C" w:rsidRPr="00FF7ABA">
        <w:rPr>
          <w:rFonts w:ascii="Arial" w:hAnsi="Arial" w:cs="Arial"/>
          <w:sz w:val="20"/>
          <w:szCs w:val="22"/>
        </w:rPr>
        <w:t>STWiORB</w:t>
      </w:r>
      <w:proofErr w:type="spellEnd"/>
      <w:r w:rsidR="0046221C" w:rsidRPr="00FF7ABA">
        <w:rPr>
          <w:rFonts w:ascii="Arial" w:hAnsi="Arial" w:cs="Arial"/>
          <w:sz w:val="20"/>
          <w:szCs w:val="22"/>
        </w:rPr>
        <w:t xml:space="preserve"> i nie mają odpowiednich aprobat,</w:t>
      </w:r>
      <w:r w:rsidR="00BC00C3" w:rsidRPr="00FF7ABA">
        <w:rPr>
          <w:rFonts w:ascii="Arial" w:hAnsi="Arial" w:cs="Arial"/>
          <w:sz w:val="20"/>
          <w:szCs w:val="22"/>
        </w:rPr>
        <w:t xml:space="preserve"> to</w:t>
      </w:r>
      <w:r w:rsidR="0046221C" w:rsidRPr="00FF7ABA">
        <w:rPr>
          <w:rFonts w:ascii="Arial" w:hAnsi="Arial" w:cs="Arial"/>
          <w:sz w:val="20"/>
          <w:szCs w:val="22"/>
        </w:rPr>
        <w:t xml:space="preserve"> koszty tych badań ponosić będzie Wykonawca,  jeś</w:t>
      </w:r>
      <w:r w:rsidR="005D6E79" w:rsidRPr="00FF7ABA">
        <w:rPr>
          <w:rFonts w:ascii="Arial" w:hAnsi="Arial" w:cs="Arial"/>
          <w:sz w:val="20"/>
          <w:szCs w:val="22"/>
        </w:rPr>
        <w:t>li zaś wyniki badań wykażą, że m</w:t>
      </w:r>
      <w:r w:rsidR="0046221C" w:rsidRPr="00FF7ABA">
        <w:rPr>
          <w:rFonts w:ascii="Arial" w:hAnsi="Arial" w:cs="Arial"/>
          <w:sz w:val="20"/>
          <w:szCs w:val="22"/>
        </w:rPr>
        <w:t>a</w:t>
      </w:r>
      <w:r w:rsidR="00B14D61" w:rsidRPr="00FF7ABA">
        <w:rPr>
          <w:rFonts w:ascii="Arial" w:hAnsi="Arial" w:cs="Arial"/>
          <w:sz w:val="20"/>
          <w:szCs w:val="22"/>
        </w:rPr>
        <w:t>teriały bądź roboty są zgodne z </w:t>
      </w:r>
      <w:r w:rsidR="00302C71">
        <w:rPr>
          <w:rFonts w:ascii="Arial" w:hAnsi="Arial" w:cs="Arial"/>
          <w:sz w:val="20"/>
          <w:szCs w:val="22"/>
        </w:rPr>
        <w:t xml:space="preserve">wymaganiami </w:t>
      </w:r>
      <w:proofErr w:type="spellStart"/>
      <w:r w:rsidR="00302C71">
        <w:rPr>
          <w:rFonts w:ascii="Arial" w:hAnsi="Arial" w:cs="Arial"/>
          <w:sz w:val="20"/>
          <w:szCs w:val="22"/>
        </w:rPr>
        <w:t>STWiORB</w:t>
      </w:r>
      <w:proofErr w:type="spellEnd"/>
      <w:r w:rsidR="00302C71">
        <w:rPr>
          <w:rFonts w:ascii="Arial" w:hAnsi="Arial" w:cs="Arial"/>
          <w:sz w:val="20"/>
          <w:szCs w:val="22"/>
        </w:rPr>
        <w:t xml:space="preserve">, </w:t>
      </w:r>
      <w:r w:rsidR="00BC00C3" w:rsidRPr="00FF7ABA">
        <w:rPr>
          <w:rFonts w:ascii="Arial" w:hAnsi="Arial" w:cs="Arial"/>
          <w:sz w:val="20"/>
          <w:szCs w:val="22"/>
        </w:rPr>
        <w:t xml:space="preserve">to </w:t>
      </w:r>
      <w:r w:rsidR="0046221C" w:rsidRPr="00FF7ABA">
        <w:rPr>
          <w:rFonts w:ascii="Arial" w:hAnsi="Arial" w:cs="Arial"/>
          <w:sz w:val="20"/>
          <w:szCs w:val="22"/>
        </w:rPr>
        <w:t>koszty</w:t>
      </w:r>
      <w:r w:rsidR="0046221C" w:rsidRPr="00506814">
        <w:rPr>
          <w:rFonts w:ascii="Arial" w:hAnsi="Arial" w:cs="Arial"/>
          <w:sz w:val="20"/>
          <w:szCs w:val="22"/>
        </w:rPr>
        <w:t xml:space="preserve"> tych badań obciążą Zamawiającego.</w:t>
      </w:r>
    </w:p>
    <w:p w:rsidR="00FF7495" w:rsidRPr="00506814" w:rsidRDefault="00FF7495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 przypadku, gdy wynik badania nie potwierdzi wyników przedstawionych przez Wykonawcę poniesie on koszty tych b</w:t>
      </w:r>
      <w:r w:rsidR="00BC00C3">
        <w:rPr>
          <w:rFonts w:ascii="Arial" w:hAnsi="Arial" w:cs="Arial"/>
          <w:sz w:val="20"/>
          <w:szCs w:val="22"/>
        </w:rPr>
        <w:t>adań</w:t>
      </w:r>
      <w:r w:rsidRPr="00506814">
        <w:rPr>
          <w:rFonts w:ascii="Arial" w:hAnsi="Arial" w:cs="Arial"/>
          <w:sz w:val="20"/>
          <w:szCs w:val="22"/>
        </w:rPr>
        <w:t xml:space="preserve"> na podstawie </w:t>
      </w:r>
      <w:r w:rsidR="00DD5E39" w:rsidRPr="00506814">
        <w:rPr>
          <w:rFonts w:ascii="Arial" w:hAnsi="Arial" w:cs="Arial"/>
          <w:sz w:val="20"/>
          <w:szCs w:val="22"/>
        </w:rPr>
        <w:t>refaktury/ noty księgowej</w:t>
      </w:r>
      <w:r w:rsidRPr="00506814">
        <w:rPr>
          <w:rFonts w:ascii="Arial" w:hAnsi="Arial" w:cs="Arial"/>
          <w:sz w:val="20"/>
          <w:szCs w:val="22"/>
        </w:rPr>
        <w:t>.</w:t>
      </w:r>
    </w:p>
    <w:p w:rsidR="00160C98" w:rsidRPr="00506814" w:rsidRDefault="00160C98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ma obowiązek zabezpieczenia instalacji, urządzeń i obiektów na terenie robót i w jej bezpośrednim otoczeniu, przed ich zniszczeniem lub uszkodzeniem w trakcie wykonywania robót</w:t>
      </w:r>
      <w:r w:rsidR="005D6E79" w:rsidRPr="00506814">
        <w:rPr>
          <w:rFonts w:ascii="Arial" w:hAnsi="Arial" w:cs="Arial"/>
          <w:sz w:val="20"/>
          <w:szCs w:val="22"/>
        </w:rPr>
        <w:t>. W przypadku ich uszkodzenia obowiązany jest na własny koszt do ich naprawy.</w:t>
      </w:r>
    </w:p>
    <w:p w:rsidR="00A007B4" w:rsidRPr="00506814" w:rsidRDefault="00A007B4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Wykonawca jest odpowiedzialny za ochronę punktów pomiarowych i wysokościowych, a w przypadku ich uszkodzenia do </w:t>
      </w:r>
      <w:r w:rsidR="00302C71">
        <w:rPr>
          <w:rFonts w:ascii="Arial" w:hAnsi="Arial" w:cs="Arial"/>
          <w:sz w:val="20"/>
          <w:szCs w:val="22"/>
        </w:rPr>
        <w:t>ich odnowienia na własny koszt</w:t>
      </w:r>
      <w:r w:rsidR="00302C71">
        <w:rPr>
          <w:rFonts w:ascii="Arial" w:hAnsi="Arial" w:cs="Arial"/>
          <w:sz w:val="20"/>
          <w:szCs w:val="22"/>
          <w:lang w:val="pl-PL"/>
        </w:rPr>
        <w:t>.</w:t>
      </w:r>
    </w:p>
    <w:p w:rsidR="00BE0835" w:rsidRDefault="00B14D61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ponosi pełną</w:t>
      </w:r>
      <w:r w:rsidR="00BE0835">
        <w:rPr>
          <w:rFonts w:ascii="Arial" w:hAnsi="Arial" w:cs="Arial"/>
          <w:sz w:val="20"/>
          <w:szCs w:val="22"/>
        </w:rPr>
        <w:t xml:space="preserve"> odpowiedzialność za stan i przestrzeganie </w:t>
      </w:r>
      <w:r w:rsidR="00096E30">
        <w:rPr>
          <w:rFonts w:ascii="Arial" w:hAnsi="Arial" w:cs="Arial"/>
          <w:sz w:val="20"/>
          <w:szCs w:val="22"/>
        </w:rPr>
        <w:t xml:space="preserve">przepisów bhp, ochronę p. </w:t>
      </w:r>
      <w:proofErr w:type="spellStart"/>
      <w:r w:rsidR="00096E30">
        <w:rPr>
          <w:rFonts w:ascii="Arial" w:hAnsi="Arial" w:cs="Arial"/>
          <w:sz w:val="20"/>
          <w:szCs w:val="22"/>
        </w:rPr>
        <w:t>poż</w:t>
      </w:r>
      <w:proofErr w:type="spellEnd"/>
      <w:r w:rsidR="00096E30">
        <w:rPr>
          <w:rFonts w:ascii="Arial" w:hAnsi="Arial" w:cs="Arial"/>
          <w:sz w:val="20"/>
          <w:szCs w:val="22"/>
        </w:rPr>
        <w:t>. i</w:t>
      </w:r>
      <w:r w:rsidR="00BE0835">
        <w:rPr>
          <w:rFonts w:ascii="Arial" w:hAnsi="Arial" w:cs="Arial"/>
          <w:sz w:val="20"/>
          <w:szCs w:val="22"/>
        </w:rPr>
        <w:t> dozór mienia na terenie robót, jak i za wszelkie szkody po</w:t>
      </w:r>
      <w:r w:rsidR="00160C98">
        <w:rPr>
          <w:rFonts w:ascii="Arial" w:hAnsi="Arial" w:cs="Arial"/>
          <w:sz w:val="20"/>
          <w:szCs w:val="22"/>
        </w:rPr>
        <w:t xml:space="preserve">wstałe w trakcie trwania robót </w:t>
      </w:r>
      <w:r w:rsidR="00BE0835">
        <w:rPr>
          <w:rFonts w:ascii="Arial" w:hAnsi="Arial" w:cs="Arial"/>
          <w:sz w:val="20"/>
          <w:szCs w:val="22"/>
        </w:rPr>
        <w:t xml:space="preserve">lub </w:t>
      </w:r>
      <w:r w:rsidR="00160C98">
        <w:rPr>
          <w:rFonts w:ascii="Arial" w:hAnsi="Arial" w:cs="Arial"/>
          <w:sz w:val="20"/>
          <w:szCs w:val="22"/>
        </w:rPr>
        <w:t>mające</w:t>
      </w:r>
      <w:r w:rsidR="00BE0835">
        <w:rPr>
          <w:rFonts w:ascii="Arial" w:hAnsi="Arial" w:cs="Arial"/>
          <w:sz w:val="20"/>
          <w:szCs w:val="22"/>
        </w:rPr>
        <w:t xml:space="preserve"> związek </w:t>
      </w:r>
      <w:proofErr w:type="spellStart"/>
      <w:r w:rsidR="00C02EF8" w:rsidRPr="00FF7ABA">
        <w:rPr>
          <w:rFonts w:ascii="Arial" w:hAnsi="Arial" w:cs="Arial"/>
          <w:sz w:val="20"/>
          <w:szCs w:val="22"/>
        </w:rPr>
        <w:t>przyczynowo-skutkowy</w:t>
      </w:r>
      <w:proofErr w:type="spellEnd"/>
      <w:r w:rsidR="00C02EF8" w:rsidRPr="00FF7ABA">
        <w:rPr>
          <w:rFonts w:ascii="Arial" w:hAnsi="Arial" w:cs="Arial"/>
          <w:sz w:val="20"/>
          <w:szCs w:val="22"/>
        </w:rPr>
        <w:t xml:space="preserve"> </w:t>
      </w:r>
      <w:r w:rsidR="00BE0835">
        <w:rPr>
          <w:rFonts w:ascii="Arial" w:hAnsi="Arial" w:cs="Arial"/>
          <w:sz w:val="20"/>
          <w:szCs w:val="22"/>
        </w:rPr>
        <w:t>z prowadzonymi robotami.</w:t>
      </w:r>
    </w:p>
    <w:p w:rsidR="00720CEB" w:rsidRDefault="00720CEB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ponosi pełną odpowiedzialność za szkody oraz następstwa nieszczęśliwych wypadków pracowników i osób trzecich, powstałe w związku z prowadzonymi robotami, w tym także ruchem pojazdów.</w:t>
      </w:r>
    </w:p>
    <w:p w:rsidR="005E24C0" w:rsidRDefault="005E24C0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ponosi wyłączną odpowiedzialność za wszelkie szkody będące następstwem niewykonania lub nienależytego wykonania przedmiotu umowy, które to szkody Wykonawca zobowiązuje się pokryć w pełnej wysokości. Zamawiający nie będzie ponosił odpowiedzialności za materiały i sprzęt Wykonawcy pozostawiony na terenie placu budowy lub jego sąsiedztwie.</w:t>
      </w:r>
    </w:p>
    <w:p w:rsidR="0018061A" w:rsidRPr="00F81A7C" w:rsidRDefault="00195635" w:rsidP="00F81A7C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5" w:right="68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obowiązany jest do pisemnego informowania Zamawiającego (Inspektora nadzoru inwestorskiego) o problemach technicznych lub okolicznościach, które mogą wpłynąć na jakość robót lub termin zakończenia robót.</w:t>
      </w:r>
    </w:p>
    <w:p w:rsidR="002808D8" w:rsidRDefault="002808D8" w:rsidP="00D55130">
      <w:pPr>
        <w:pStyle w:val="Styl"/>
        <w:numPr>
          <w:ilvl w:val="0"/>
          <w:numId w:val="9"/>
        </w:numPr>
        <w:tabs>
          <w:tab w:val="left" w:pos="372"/>
          <w:tab w:val="num" w:pos="426"/>
        </w:tabs>
        <w:spacing w:before="120" w:line="276" w:lineRule="auto"/>
        <w:ind w:right="11" w:hanging="720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5D6E79">
        <w:rPr>
          <w:rFonts w:ascii="Arial" w:eastAsia="Times New Roman" w:hAnsi="Arial" w:cs="Arial"/>
          <w:sz w:val="20"/>
          <w:szCs w:val="22"/>
          <w:lang w:eastAsia="pl-PL"/>
        </w:rPr>
        <w:t>Wykonawca nie może umieszczać żadnych reklam na terenie budowy bez zgody Zamawiającego.</w:t>
      </w:r>
    </w:p>
    <w:p w:rsidR="003554CE" w:rsidRPr="00302C71" w:rsidRDefault="00F82395" w:rsidP="00302C71">
      <w:pPr>
        <w:pStyle w:val="Styl"/>
        <w:numPr>
          <w:ilvl w:val="0"/>
          <w:numId w:val="9"/>
        </w:numPr>
        <w:tabs>
          <w:tab w:val="left" w:pos="372"/>
          <w:tab w:val="num" w:pos="426"/>
        </w:tabs>
        <w:spacing w:before="120" w:line="276" w:lineRule="auto"/>
        <w:ind w:right="11" w:hanging="720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302C71">
        <w:rPr>
          <w:rFonts w:ascii="Arial" w:hAnsi="Arial" w:cs="Arial"/>
          <w:sz w:val="20"/>
          <w:szCs w:val="20"/>
        </w:rPr>
        <w:t xml:space="preserve">Z uwagi na możliwość finansowania </w:t>
      </w:r>
      <w:r w:rsidR="008A4A67" w:rsidRPr="00302C71">
        <w:rPr>
          <w:rFonts w:ascii="Arial" w:hAnsi="Arial" w:cs="Arial"/>
          <w:sz w:val="20"/>
          <w:szCs w:val="20"/>
        </w:rPr>
        <w:t>przed</w:t>
      </w:r>
      <w:r w:rsidR="00BC00C3" w:rsidRPr="00302C71">
        <w:rPr>
          <w:rFonts w:ascii="Arial" w:hAnsi="Arial" w:cs="Arial"/>
          <w:sz w:val="20"/>
          <w:szCs w:val="20"/>
        </w:rPr>
        <w:t>miotu umowy</w:t>
      </w:r>
      <w:r w:rsidR="008A4A67" w:rsidRPr="00302C71">
        <w:rPr>
          <w:rFonts w:ascii="Arial" w:hAnsi="Arial" w:cs="Arial"/>
          <w:sz w:val="20"/>
          <w:szCs w:val="20"/>
        </w:rPr>
        <w:t xml:space="preserve"> ze środków pozyskanych z kredytu Europejskiego Banku Inwestycyjnego, </w:t>
      </w:r>
      <w:r w:rsidR="003554CE" w:rsidRPr="00302C71">
        <w:rPr>
          <w:rFonts w:ascii="Arial" w:eastAsia="Times New Roman" w:hAnsi="Arial" w:cs="Arial"/>
          <w:sz w:val="20"/>
          <w:szCs w:val="20"/>
          <w:lang w:eastAsia="pl-PL"/>
        </w:rPr>
        <w:t>Wykonawca obowiązany jest do stosowania Prawa audytu integralności</w:t>
      </w:r>
      <w:r w:rsidR="00D61D2A" w:rsidRPr="00302C71">
        <w:rPr>
          <w:rFonts w:ascii="Arial" w:eastAsia="Times New Roman" w:hAnsi="Arial" w:cs="Arial"/>
          <w:sz w:val="20"/>
          <w:szCs w:val="20"/>
          <w:lang w:eastAsia="pl-PL"/>
        </w:rPr>
        <w:t xml:space="preserve"> zgodnie z dyrektywami Unii </w:t>
      </w:r>
      <w:r w:rsidR="003554CE" w:rsidRPr="00302C71">
        <w:rPr>
          <w:rFonts w:ascii="Arial" w:eastAsia="Times New Roman" w:hAnsi="Arial" w:cs="Arial"/>
          <w:sz w:val="20"/>
          <w:szCs w:val="20"/>
          <w:lang w:eastAsia="pl-PL"/>
        </w:rPr>
        <w:t>Europejskiej w zakresie:</w:t>
      </w:r>
    </w:p>
    <w:p w:rsidR="003554CE" w:rsidRPr="00FF7ABA" w:rsidRDefault="003554CE" w:rsidP="00AE7F80">
      <w:pPr>
        <w:pStyle w:val="NoIndentEIB"/>
        <w:numPr>
          <w:ilvl w:val="0"/>
          <w:numId w:val="36"/>
        </w:numPr>
        <w:spacing w:before="120" w:after="0" w:line="276" w:lineRule="auto"/>
        <w:rPr>
          <w:rFonts w:eastAsia="Times New Roman"/>
          <w:color w:val="auto"/>
          <w:szCs w:val="22"/>
        </w:rPr>
      </w:pPr>
      <w:r w:rsidRPr="00FF7ABA">
        <w:rPr>
          <w:rFonts w:eastAsia="Times New Roman"/>
          <w:color w:val="auto"/>
        </w:rPr>
        <w:t>wymogu niezwłocznego informowania Europejskiego Banku Inwestycyjnego</w:t>
      </w:r>
      <w:r w:rsidR="00D61D2A" w:rsidRPr="00FF7ABA">
        <w:rPr>
          <w:rFonts w:eastAsia="Times New Roman"/>
          <w:color w:val="auto"/>
        </w:rPr>
        <w:t xml:space="preserve"> z siedzibą w </w:t>
      </w:r>
      <w:r w:rsidR="00BC00C3" w:rsidRPr="00FF7ABA">
        <w:rPr>
          <w:rFonts w:eastAsia="Times New Roman"/>
          <w:color w:val="auto"/>
        </w:rPr>
        <w:t>Luksemburgu</w:t>
      </w:r>
      <w:r w:rsidRPr="00FF7ABA">
        <w:rPr>
          <w:rFonts w:eastAsia="Times New Roman"/>
          <w:color w:val="auto"/>
        </w:rPr>
        <w:t xml:space="preserve">  o każdym realnym zarzucie, skardze lub informacji odnoszącej się do Pr</w:t>
      </w:r>
      <w:r w:rsidR="00D61D2A" w:rsidRPr="00FF7ABA">
        <w:rPr>
          <w:rFonts w:eastAsia="Times New Roman"/>
          <w:color w:val="auto"/>
        </w:rPr>
        <w:t>zestępstw</w:t>
      </w:r>
      <w:r w:rsidR="00BB4097" w:rsidRPr="00FF7ABA">
        <w:rPr>
          <w:i/>
          <w:color w:val="auto"/>
        </w:rPr>
        <w:t xml:space="preserve"> (tzn.: oszustwo finansowe, korupcja, stosowanie przymusu, zmowa, utrudnianie postępowania karnego, pranie pieniędzy i finansowanie terroryzmu, zgodnie z definicją oraz interpretacją takich terminów w prawie Rzeczpospolitej Polskiej)</w:t>
      </w:r>
      <w:r w:rsidR="00D61D2A" w:rsidRPr="00FF7ABA">
        <w:rPr>
          <w:rFonts w:eastAsia="Times New Roman"/>
          <w:color w:val="auto"/>
        </w:rPr>
        <w:t xml:space="preserve"> związanych</w:t>
      </w:r>
      <w:r w:rsidR="00D61D2A" w:rsidRPr="00FF7ABA">
        <w:rPr>
          <w:rFonts w:eastAsia="Times New Roman"/>
          <w:color w:val="auto"/>
          <w:szCs w:val="22"/>
        </w:rPr>
        <w:t xml:space="preserve"> z zadaniem</w:t>
      </w:r>
      <w:r w:rsidR="00BC00C3" w:rsidRPr="00FF7ABA">
        <w:rPr>
          <w:rFonts w:eastAsia="Times New Roman"/>
          <w:color w:val="auto"/>
          <w:szCs w:val="22"/>
        </w:rPr>
        <w:t>,</w:t>
      </w:r>
    </w:p>
    <w:p w:rsidR="00D61D2A" w:rsidRPr="00FF7ABA" w:rsidRDefault="003554CE" w:rsidP="00AE7F80">
      <w:pPr>
        <w:pStyle w:val="NoIndentEIB"/>
        <w:numPr>
          <w:ilvl w:val="0"/>
          <w:numId w:val="36"/>
        </w:numPr>
        <w:spacing w:before="120" w:after="0" w:line="276" w:lineRule="auto"/>
        <w:rPr>
          <w:rFonts w:eastAsia="Times New Roman"/>
          <w:color w:val="auto"/>
          <w:szCs w:val="22"/>
        </w:rPr>
      </w:pPr>
      <w:r w:rsidRPr="00FF7ABA">
        <w:rPr>
          <w:rFonts w:eastAsia="Times New Roman"/>
          <w:color w:val="auto"/>
          <w:szCs w:val="22"/>
        </w:rPr>
        <w:t>wym</w:t>
      </w:r>
      <w:r w:rsidR="00D61D2A" w:rsidRPr="00FF7ABA">
        <w:rPr>
          <w:rFonts w:eastAsia="Times New Roman"/>
          <w:color w:val="auto"/>
          <w:szCs w:val="22"/>
        </w:rPr>
        <w:t xml:space="preserve">ogu </w:t>
      </w:r>
      <w:r w:rsidRPr="00FF7ABA">
        <w:rPr>
          <w:rFonts w:eastAsia="Times New Roman"/>
          <w:color w:val="auto"/>
          <w:szCs w:val="22"/>
        </w:rPr>
        <w:t>prowadz</w:t>
      </w:r>
      <w:r w:rsidR="00D61D2A" w:rsidRPr="00FF7ABA">
        <w:rPr>
          <w:rFonts w:eastAsia="Times New Roman"/>
          <w:color w:val="auto"/>
          <w:szCs w:val="22"/>
        </w:rPr>
        <w:t>enia</w:t>
      </w:r>
      <w:r w:rsidRPr="00FF7ABA">
        <w:rPr>
          <w:rFonts w:eastAsia="Times New Roman"/>
          <w:color w:val="auto"/>
          <w:szCs w:val="22"/>
        </w:rPr>
        <w:t xml:space="preserve"> </w:t>
      </w:r>
      <w:r w:rsidR="00D61D2A" w:rsidRPr="00FF7ABA">
        <w:rPr>
          <w:rFonts w:eastAsia="Times New Roman"/>
          <w:color w:val="auto"/>
          <w:szCs w:val="22"/>
        </w:rPr>
        <w:t>ksiąg rachunkowych i zapisów</w:t>
      </w:r>
      <w:r w:rsidRPr="00FF7ABA">
        <w:rPr>
          <w:rFonts w:eastAsia="Times New Roman"/>
          <w:color w:val="auto"/>
          <w:szCs w:val="22"/>
        </w:rPr>
        <w:t xml:space="preserve"> wszystkich transakcji finansowych </w:t>
      </w:r>
      <w:r w:rsidR="00D61D2A" w:rsidRPr="00FF7ABA">
        <w:rPr>
          <w:rFonts w:eastAsia="Times New Roman"/>
          <w:color w:val="auto"/>
          <w:szCs w:val="22"/>
        </w:rPr>
        <w:t>i wydatków w związku z  zadaniem</w:t>
      </w:r>
      <w:r w:rsidR="00BC00C3" w:rsidRPr="00FF7ABA">
        <w:rPr>
          <w:rFonts w:eastAsia="Times New Roman"/>
          <w:color w:val="auto"/>
          <w:szCs w:val="22"/>
        </w:rPr>
        <w:t>,</w:t>
      </w:r>
    </w:p>
    <w:p w:rsidR="003554CE" w:rsidRPr="00FF7ABA" w:rsidRDefault="00D61D2A" w:rsidP="00AE7F80">
      <w:pPr>
        <w:pStyle w:val="NoIndentEIB"/>
        <w:numPr>
          <w:ilvl w:val="0"/>
          <w:numId w:val="36"/>
        </w:numPr>
        <w:spacing w:before="120" w:after="0" w:line="276" w:lineRule="auto"/>
        <w:rPr>
          <w:rFonts w:eastAsia="Times New Roman"/>
          <w:color w:val="auto"/>
          <w:szCs w:val="22"/>
        </w:rPr>
      </w:pPr>
      <w:r w:rsidRPr="00FF7ABA">
        <w:rPr>
          <w:rFonts w:eastAsia="Times New Roman"/>
          <w:color w:val="auto"/>
          <w:szCs w:val="22"/>
        </w:rPr>
        <w:t>prawa</w:t>
      </w:r>
      <w:r w:rsidR="003554CE" w:rsidRPr="00FF7ABA">
        <w:rPr>
          <w:rFonts w:eastAsia="Times New Roman"/>
          <w:color w:val="auto"/>
          <w:szCs w:val="22"/>
        </w:rPr>
        <w:t xml:space="preserve"> Banku do zapoznania się z księgami rachunkowymi i zapisami pr</w:t>
      </w:r>
      <w:r w:rsidRPr="00FF7ABA">
        <w:rPr>
          <w:rFonts w:eastAsia="Times New Roman"/>
          <w:color w:val="auto"/>
          <w:szCs w:val="22"/>
        </w:rPr>
        <w:t>owadzonymi przez W</w:t>
      </w:r>
      <w:r w:rsidR="003554CE" w:rsidRPr="00FF7ABA">
        <w:rPr>
          <w:rFonts w:eastAsia="Times New Roman"/>
          <w:color w:val="auto"/>
          <w:szCs w:val="22"/>
        </w:rPr>
        <w:t>yk</w:t>
      </w:r>
      <w:r w:rsidRPr="00FF7ABA">
        <w:rPr>
          <w:rFonts w:eastAsia="Times New Roman"/>
          <w:color w:val="auto"/>
          <w:szCs w:val="22"/>
        </w:rPr>
        <w:t>onawcę w odniesieniu do zadania</w:t>
      </w:r>
      <w:r w:rsidR="003554CE" w:rsidRPr="00FF7ABA">
        <w:rPr>
          <w:rFonts w:eastAsia="Times New Roman"/>
          <w:color w:val="auto"/>
          <w:szCs w:val="22"/>
        </w:rPr>
        <w:t xml:space="preserve"> oraz wykonania kopii dokumentów, w zakresie dozwolonym przez prawo</w:t>
      </w:r>
      <w:r w:rsidR="0018061A">
        <w:rPr>
          <w:rFonts w:eastAsia="Times New Roman"/>
          <w:color w:val="auto"/>
          <w:szCs w:val="22"/>
        </w:rPr>
        <w:t>.</w:t>
      </w:r>
    </w:p>
    <w:p w:rsidR="008A4A67" w:rsidRPr="00116D70" w:rsidRDefault="008A4A67" w:rsidP="00D55130">
      <w:pPr>
        <w:pStyle w:val="Styl"/>
        <w:numPr>
          <w:ilvl w:val="0"/>
          <w:numId w:val="9"/>
        </w:numPr>
        <w:tabs>
          <w:tab w:val="clear" w:pos="644"/>
          <w:tab w:val="num" w:pos="426"/>
        </w:tabs>
        <w:spacing w:before="120" w:line="276" w:lineRule="auto"/>
        <w:ind w:left="426" w:right="11" w:hanging="568"/>
        <w:jc w:val="both"/>
        <w:rPr>
          <w:rFonts w:ascii="Arial" w:hAnsi="Arial" w:cs="Arial"/>
          <w:sz w:val="20"/>
          <w:szCs w:val="20"/>
        </w:rPr>
      </w:pPr>
      <w:r w:rsidRPr="00116D70">
        <w:rPr>
          <w:rFonts w:ascii="Arial" w:hAnsi="Arial" w:cs="Arial"/>
          <w:sz w:val="20"/>
          <w:szCs w:val="20"/>
        </w:rPr>
        <w:t>Postanowienia, o kt</w:t>
      </w:r>
      <w:r w:rsidR="00260023">
        <w:rPr>
          <w:rFonts w:ascii="Arial" w:hAnsi="Arial" w:cs="Arial"/>
          <w:sz w:val="20"/>
          <w:szCs w:val="20"/>
        </w:rPr>
        <w:t>órych mowa w ust. 29</w:t>
      </w:r>
      <w:r w:rsidRPr="00116D70">
        <w:rPr>
          <w:rFonts w:ascii="Arial" w:hAnsi="Arial" w:cs="Arial"/>
          <w:sz w:val="20"/>
          <w:szCs w:val="20"/>
        </w:rPr>
        <w:t xml:space="preserve"> pkt. a,</w:t>
      </w:r>
      <w:r w:rsidR="005F6E12" w:rsidRPr="00116D70">
        <w:rPr>
          <w:rFonts w:ascii="Arial" w:hAnsi="Arial" w:cs="Arial"/>
          <w:sz w:val="20"/>
          <w:szCs w:val="20"/>
        </w:rPr>
        <w:t xml:space="preserve"> </w:t>
      </w:r>
      <w:r w:rsidRPr="00116D70">
        <w:rPr>
          <w:rFonts w:ascii="Arial" w:hAnsi="Arial" w:cs="Arial"/>
          <w:sz w:val="20"/>
          <w:szCs w:val="20"/>
        </w:rPr>
        <w:t>b,</w:t>
      </w:r>
      <w:r w:rsidR="005F6E12" w:rsidRPr="00116D70">
        <w:rPr>
          <w:rFonts w:ascii="Arial" w:hAnsi="Arial" w:cs="Arial"/>
          <w:sz w:val="20"/>
          <w:szCs w:val="20"/>
        </w:rPr>
        <w:t xml:space="preserve"> </w:t>
      </w:r>
      <w:r w:rsidRPr="00116D70">
        <w:rPr>
          <w:rFonts w:ascii="Arial" w:hAnsi="Arial" w:cs="Arial"/>
          <w:sz w:val="20"/>
          <w:szCs w:val="20"/>
        </w:rPr>
        <w:t>c mają zastosowanie także do Podwykonawców.</w:t>
      </w:r>
    </w:p>
    <w:p w:rsidR="00FF7495" w:rsidRDefault="00FF7495" w:rsidP="00D37A5D">
      <w:pPr>
        <w:pStyle w:val="Tekstpodstawowywcity"/>
        <w:spacing w:before="240" w:after="120" w:line="276" w:lineRule="auto"/>
        <w:ind w:left="357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4</w:t>
      </w:r>
    </w:p>
    <w:p w:rsidR="00FF7495" w:rsidRPr="00330627" w:rsidRDefault="00FF7495" w:rsidP="00D37A5D">
      <w:pPr>
        <w:pStyle w:val="Tekstpodstawowywcity"/>
        <w:spacing w:before="120" w:line="276" w:lineRule="auto"/>
        <w:ind w:left="0" w:right="384"/>
        <w:jc w:val="both"/>
        <w:rPr>
          <w:rFonts w:ascii="Arial" w:hAnsi="Arial" w:cs="Arial"/>
          <w:b/>
          <w:bCs/>
          <w:sz w:val="20"/>
          <w:szCs w:val="22"/>
        </w:rPr>
      </w:pPr>
      <w:r w:rsidRPr="00330627">
        <w:rPr>
          <w:rFonts w:ascii="Arial" w:hAnsi="Arial" w:cs="Arial"/>
          <w:b/>
          <w:bCs/>
          <w:sz w:val="20"/>
          <w:szCs w:val="22"/>
        </w:rPr>
        <w:t>Podwykonawcy</w:t>
      </w:r>
    </w:p>
    <w:p w:rsidR="00FF7495" w:rsidRPr="00330627" w:rsidRDefault="00FF7495" w:rsidP="00D37A5D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2"/>
        </w:rPr>
        <w:lastRenderedPageBreak/>
        <w:t>Wykonawca będzie realizował przedmiot umowy wyłącznie siłami własnymi</w:t>
      </w:r>
      <w:r w:rsidRPr="00330627">
        <w:rPr>
          <w:rFonts w:ascii="Arial" w:hAnsi="Arial" w:cs="Arial"/>
          <w:sz w:val="20"/>
          <w:szCs w:val="20"/>
        </w:rPr>
        <w:t xml:space="preserve"> chyba, że uzyska pisemną zgodę Zamawiającego na wykonanie umowy przy pomocy osób trzecich</w:t>
      </w:r>
      <w:r w:rsidRPr="00330627">
        <w:rPr>
          <w:rFonts w:ascii="Arial" w:hAnsi="Arial" w:cs="Arial"/>
          <w:sz w:val="20"/>
          <w:szCs w:val="22"/>
        </w:rPr>
        <w:t xml:space="preserve"> / powierzy n/w podwykonawcom wykonanie części przedmiotu umowy w  następującym zakresie rzeczowym i finansowym:</w:t>
      </w:r>
      <w:r w:rsidRPr="00330627">
        <w:rPr>
          <w:rFonts w:ascii="Arial" w:hAnsi="Arial" w:cs="Arial"/>
          <w:sz w:val="20"/>
          <w:szCs w:val="20"/>
        </w:rPr>
        <w:t xml:space="preserve">  </w:t>
      </w:r>
      <w:r w:rsidRPr="00330627">
        <w:rPr>
          <w:rFonts w:ascii="Arial" w:hAnsi="Arial" w:cs="Arial"/>
          <w:sz w:val="20"/>
          <w:szCs w:val="22"/>
        </w:rPr>
        <w:t>.......................................................................................................................</w:t>
      </w:r>
    </w:p>
    <w:p w:rsidR="00FF7495" w:rsidRPr="00D37A5D" w:rsidRDefault="00FF7495" w:rsidP="00D37A5D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Wykonawca ponosi odpowiedzialność za wsz</w:t>
      </w:r>
      <w:r w:rsidR="005B5602">
        <w:rPr>
          <w:rFonts w:ascii="Arial" w:hAnsi="Arial" w:cs="Arial"/>
          <w:sz w:val="20"/>
          <w:szCs w:val="22"/>
        </w:rPr>
        <w:t>elkie zachowania  osób trzecich</w:t>
      </w:r>
      <w:r w:rsidRPr="00330627">
        <w:rPr>
          <w:rFonts w:ascii="Arial" w:hAnsi="Arial" w:cs="Arial"/>
          <w:sz w:val="20"/>
          <w:szCs w:val="22"/>
        </w:rPr>
        <w:t>, którymi się posługuje przy wykonywaniu umowy, tak jak za swoje własne działania lub zaniechania.</w:t>
      </w:r>
    </w:p>
    <w:p w:rsidR="00D37A5D" w:rsidRPr="0018061A" w:rsidRDefault="00D37A5D" w:rsidP="00D37A5D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18061A">
        <w:rPr>
          <w:rFonts w:ascii="Arial" w:hAnsi="Arial" w:cs="Arial"/>
          <w:sz w:val="20"/>
          <w:szCs w:val="20"/>
        </w:rPr>
        <w:t xml:space="preserve">W przypadku zmiany lub rezygnacji z Podwykonawcy, a jest to podmiot, na którego zasoby powoływał się Wykonawca na zasadach określonych w art. 118 ustawy </w:t>
      </w:r>
      <w:proofErr w:type="spellStart"/>
      <w:r w:rsidRPr="0018061A">
        <w:rPr>
          <w:rFonts w:ascii="Arial" w:hAnsi="Arial" w:cs="Arial"/>
          <w:sz w:val="20"/>
          <w:szCs w:val="20"/>
        </w:rPr>
        <w:t>p.z.p</w:t>
      </w:r>
      <w:proofErr w:type="spellEnd"/>
      <w:r w:rsidRPr="0018061A">
        <w:rPr>
          <w:rFonts w:ascii="Arial" w:hAnsi="Arial" w:cs="Arial"/>
          <w:sz w:val="20"/>
          <w:szCs w:val="20"/>
        </w:rPr>
        <w:t>.,  w celu wykazania spełnienia warunków udziału w postępowaniu, Wykonawca jest zobowiązany wykazać Zamawiającemu, że:</w:t>
      </w:r>
    </w:p>
    <w:p w:rsidR="00D37A5D" w:rsidRPr="0018061A" w:rsidRDefault="00D37A5D" w:rsidP="00AE7F80">
      <w:pPr>
        <w:numPr>
          <w:ilvl w:val="0"/>
          <w:numId w:val="42"/>
        </w:numPr>
        <w:tabs>
          <w:tab w:val="clear" w:pos="644"/>
          <w:tab w:val="num" w:pos="1276"/>
        </w:tabs>
        <w:spacing w:line="276" w:lineRule="auto"/>
        <w:ind w:left="1276" w:hanging="425"/>
        <w:jc w:val="both"/>
        <w:rPr>
          <w:rFonts w:ascii="Arial" w:hAnsi="Arial" w:cs="Arial"/>
        </w:rPr>
      </w:pPr>
      <w:r w:rsidRPr="0018061A">
        <w:rPr>
          <w:rFonts w:ascii="Arial" w:hAnsi="Arial" w:cs="Arial"/>
        </w:rPr>
        <w:t xml:space="preserve">proponowany inny Podwykonawca lub Wykonawca samodzielnie spełnia je w stopniu nie mniejszym niż Podwykonawca, na którego zasoby wykonawca powoływał się w trakcie postępowania o udzielenie zamówienia oraz </w:t>
      </w:r>
    </w:p>
    <w:p w:rsidR="00D37A5D" w:rsidRPr="0018061A" w:rsidRDefault="00D37A5D" w:rsidP="00AE7F80">
      <w:pPr>
        <w:numPr>
          <w:ilvl w:val="0"/>
          <w:numId w:val="42"/>
        </w:numPr>
        <w:tabs>
          <w:tab w:val="clear" w:pos="644"/>
          <w:tab w:val="num" w:pos="1276"/>
        </w:tabs>
        <w:spacing w:line="276" w:lineRule="auto"/>
        <w:ind w:left="1276" w:hanging="425"/>
        <w:jc w:val="both"/>
        <w:rPr>
          <w:rFonts w:ascii="Arial" w:hAnsi="Arial" w:cs="Arial"/>
        </w:rPr>
      </w:pPr>
      <w:r w:rsidRPr="0018061A">
        <w:rPr>
          <w:rFonts w:ascii="Arial" w:hAnsi="Arial" w:cs="Arial"/>
        </w:rPr>
        <w:t>brak jest podstaw do wykluczenia proponowanego podwykonawcy.</w:t>
      </w:r>
    </w:p>
    <w:p w:rsidR="00D37A5D" w:rsidRPr="0018061A" w:rsidRDefault="00D37A5D" w:rsidP="00701ED2">
      <w:pPr>
        <w:pStyle w:val="Tekstpodstawowywcity"/>
        <w:spacing w:line="276" w:lineRule="auto"/>
        <w:ind w:left="426" w:right="68"/>
        <w:jc w:val="both"/>
        <w:rPr>
          <w:rFonts w:ascii="Arial" w:hAnsi="Arial" w:cs="Arial"/>
          <w:sz w:val="20"/>
          <w:szCs w:val="20"/>
          <w:lang w:val="pl-PL"/>
        </w:rPr>
      </w:pPr>
      <w:r w:rsidRPr="0018061A">
        <w:rPr>
          <w:rFonts w:ascii="Arial" w:hAnsi="Arial" w:cs="Arial"/>
          <w:sz w:val="20"/>
          <w:szCs w:val="20"/>
        </w:rPr>
        <w:t xml:space="preserve">Przepisu nie stosuje się wobec podwykonawców niebędących podmiotami, na których zasoby wykonawca powoływał się na zasadach określonych w art. 118 ustawy </w:t>
      </w:r>
      <w:proofErr w:type="spellStart"/>
      <w:r w:rsidRPr="0018061A">
        <w:rPr>
          <w:rFonts w:ascii="Arial" w:hAnsi="Arial" w:cs="Arial"/>
          <w:sz w:val="20"/>
          <w:szCs w:val="20"/>
        </w:rPr>
        <w:t>p.z.p</w:t>
      </w:r>
      <w:proofErr w:type="spellEnd"/>
      <w:r w:rsidRPr="0018061A">
        <w:rPr>
          <w:rFonts w:ascii="Arial" w:hAnsi="Arial" w:cs="Arial"/>
          <w:sz w:val="20"/>
          <w:szCs w:val="20"/>
        </w:rPr>
        <w:t xml:space="preserve">. oraz do dalszych podwykonawców (chyba, że w toku postępowania weryfikowane były podstawy wykluczenia podwykonawcy niebędącego podmiotem trzecim, na zasadach określonych w art. 462 ust. 5 ustawy </w:t>
      </w:r>
      <w:proofErr w:type="spellStart"/>
      <w:r w:rsidRPr="0018061A">
        <w:rPr>
          <w:rFonts w:ascii="Arial" w:hAnsi="Arial" w:cs="Arial"/>
          <w:sz w:val="20"/>
          <w:szCs w:val="20"/>
        </w:rPr>
        <w:t>p.z.p</w:t>
      </w:r>
      <w:proofErr w:type="spellEnd"/>
      <w:r w:rsidRPr="0018061A">
        <w:rPr>
          <w:rFonts w:ascii="Arial" w:hAnsi="Arial" w:cs="Arial"/>
          <w:sz w:val="20"/>
          <w:szCs w:val="20"/>
        </w:rPr>
        <w:t>.)</w:t>
      </w:r>
      <w:r w:rsidR="0018061A">
        <w:rPr>
          <w:rFonts w:ascii="Arial" w:hAnsi="Arial" w:cs="Arial"/>
          <w:sz w:val="20"/>
          <w:szCs w:val="20"/>
          <w:lang w:val="pl-PL"/>
        </w:rPr>
        <w:t>.</w:t>
      </w:r>
    </w:p>
    <w:p w:rsidR="00BC7749" w:rsidRPr="003C4A66" w:rsidRDefault="00FF7495" w:rsidP="00D37A5D">
      <w:pPr>
        <w:pStyle w:val="Tekstpodstawowywcity"/>
        <w:numPr>
          <w:ilvl w:val="0"/>
          <w:numId w:val="19"/>
        </w:numPr>
        <w:tabs>
          <w:tab w:val="clear" w:pos="644"/>
          <w:tab w:val="num" w:pos="426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18061A">
        <w:rPr>
          <w:rFonts w:ascii="Arial" w:hAnsi="Arial" w:cs="Arial"/>
          <w:sz w:val="20"/>
          <w:szCs w:val="20"/>
        </w:rPr>
        <w:t xml:space="preserve">Powierzenie przez Wykonawcę wykonania części umowy Podwykonawcy </w:t>
      </w:r>
      <w:r w:rsidR="008234E0" w:rsidRPr="0018061A">
        <w:rPr>
          <w:rFonts w:ascii="Arial" w:hAnsi="Arial" w:cs="Arial"/>
          <w:sz w:val="20"/>
          <w:szCs w:val="20"/>
        </w:rPr>
        <w:t xml:space="preserve">lub </w:t>
      </w:r>
      <w:r w:rsidR="008234E0" w:rsidRPr="0018061A">
        <w:rPr>
          <w:rFonts w:ascii="Arial" w:hAnsi="Arial" w:cs="Arial"/>
          <w:color w:val="000000"/>
          <w:sz w:val="20"/>
          <w:szCs w:val="20"/>
        </w:rPr>
        <w:t>dalszemu</w:t>
      </w:r>
      <w:r w:rsidR="008234E0" w:rsidRPr="002808D8">
        <w:rPr>
          <w:rFonts w:ascii="Arial" w:hAnsi="Arial" w:cs="Arial"/>
          <w:color w:val="000000"/>
          <w:sz w:val="20"/>
          <w:szCs w:val="20"/>
        </w:rPr>
        <w:t xml:space="preserve"> Podwykonawcy</w:t>
      </w:r>
      <w:r w:rsidR="008234E0">
        <w:rPr>
          <w:rFonts w:ascii="Arial" w:hAnsi="Arial" w:cs="Arial"/>
          <w:sz w:val="20"/>
          <w:szCs w:val="20"/>
        </w:rPr>
        <w:t xml:space="preserve"> </w:t>
      </w:r>
      <w:r w:rsidRPr="00330627">
        <w:rPr>
          <w:rFonts w:ascii="Arial" w:hAnsi="Arial" w:cs="Arial"/>
          <w:sz w:val="20"/>
          <w:szCs w:val="20"/>
        </w:rPr>
        <w:t xml:space="preserve">nastąpi zgodnie z art. 647 </w:t>
      </w:r>
      <w:r w:rsidRPr="00330627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330627">
        <w:rPr>
          <w:rFonts w:ascii="Arial" w:hAnsi="Arial" w:cs="Arial"/>
          <w:sz w:val="20"/>
          <w:szCs w:val="20"/>
        </w:rPr>
        <w:t xml:space="preserve">Kodeksu Cywilnego </w:t>
      </w:r>
      <w:r w:rsidRPr="00330627">
        <w:rPr>
          <w:rFonts w:ascii="Arial" w:hAnsi="Arial" w:cs="Arial"/>
          <w:bCs/>
          <w:sz w:val="20"/>
          <w:szCs w:val="20"/>
        </w:rPr>
        <w:t>§ 1-4.</w:t>
      </w:r>
    </w:p>
    <w:p w:rsidR="00FF7495" w:rsidRPr="0084343D" w:rsidRDefault="00FF7495" w:rsidP="00D37A5D">
      <w:pPr>
        <w:pStyle w:val="Tekstpodstawowywcity"/>
        <w:numPr>
          <w:ilvl w:val="0"/>
          <w:numId w:val="19"/>
        </w:numPr>
        <w:tabs>
          <w:tab w:val="clear" w:pos="644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84343D">
        <w:rPr>
          <w:rFonts w:ascii="Arial" w:hAnsi="Arial" w:cs="Arial"/>
          <w:bCs/>
          <w:sz w:val="20"/>
          <w:szCs w:val="20"/>
        </w:rPr>
        <w:t>W celu uzyskania zgody Zamawiającego na wykonanie umowy przy pomocy osób trzecich Wykonawca jest obowiązany przedłożyć Zamawiającemu:</w:t>
      </w:r>
    </w:p>
    <w:p w:rsidR="0018061A" w:rsidRPr="00F81A7C" w:rsidRDefault="00FF7495" w:rsidP="00F81A7C">
      <w:pPr>
        <w:pStyle w:val="Tekstpodstawowywcity"/>
        <w:numPr>
          <w:ilvl w:val="0"/>
          <w:numId w:val="20"/>
        </w:numPr>
        <w:tabs>
          <w:tab w:val="left" w:pos="851"/>
        </w:tabs>
        <w:spacing w:before="120" w:line="276" w:lineRule="auto"/>
        <w:ind w:left="851" w:right="22" w:hanging="425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701ED2">
        <w:rPr>
          <w:rFonts w:ascii="Arial" w:hAnsi="Arial" w:cs="Arial"/>
          <w:sz w:val="20"/>
          <w:szCs w:val="20"/>
        </w:rPr>
        <w:t>Projekt umowy między Wykonawcą a Podwykonawcą</w:t>
      </w:r>
      <w:r w:rsidR="008234E0" w:rsidRPr="00701ED2">
        <w:rPr>
          <w:rFonts w:ascii="Arial" w:hAnsi="Arial" w:cs="Arial"/>
          <w:color w:val="00B050"/>
          <w:sz w:val="20"/>
          <w:szCs w:val="20"/>
        </w:rPr>
        <w:t xml:space="preserve"> </w:t>
      </w:r>
      <w:r w:rsidR="008234E0" w:rsidRPr="00701ED2">
        <w:rPr>
          <w:rFonts w:ascii="Arial" w:hAnsi="Arial" w:cs="Arial"/>
          <w:color w:val="000000"/>
          <w:sz w:val="20"/>
          <w:szCs w:val="20"/>
        </w:rPr>
        <w:t xml:space="preserve">lub </w:t>
      </w:r>
      <w:r w:rsidR="00681706" w:rsidRPr="00701ED2">
        <w:rPr>
          <w:rFonts w:ascii="Arial" w:hAnsi="Arial" w:cs="Arial"/>
          <w:color w:val="000000"/>
          <w:sz w:val="20"/>
          <w:szCs w:val="20"/>
        </w:rPr>
        <w:t xml:space="preserve">Podwykonawcą a </w:t>
      </w:r>
      <w:r w:rsidR="008234E0" w:rsidRPr="00701ED2">
        <w:rPr>
          <w:rFonts w:ascii="Arial" w:hAnsi="Arial" w:cs="Arial"/>
          <w:color w:val="000000"/>
          <w:sz w:val="20"/>
          <w:szCs w:val="20"/>
        </w:rPr>
        <w:t>dalszym Podwykonawcą</w:t>
      </w:r>
      <w:r w:rsidRPr="00701ED2">
        <w:rPr>
          <w:rFonts w:ascii="Arial" w:hAnsi="Arial" w:cs="Arial"/>
          <w:color w:val="000000"/>
          <w:sz w:val="20"/>
          <w:szCs w:val="20"/>
        </w:rPr>
        <w:t xml:space="preserve">, którego zapisy nie mogą naruszać postanowień umowy zawartej między </w:t>
      </w:r>
    </w:p>
    <w:p w:rsidR="0067176A" w:rsidRPr="00701ED2" w:rsidRDefault="00FF7495" w:rsidP="00F81A7C">
      <w:pPr>
        <w:pStyle w:val="Tekstpodstawowywcity"/>
        <w:tabs>
          <w:tab w:val="left" w:pos="851"/>
        </w:tabs>
        <w:spacing w:line="276" w:lineRule="auto"/>
        <w:ind w:left="851" w:right="23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701ED2">
        <w:rPr>
          <w:rFonts w:ascii="Arial" w:hAnsi="Arial" w:cs="Arial"/>
          <w:color w:val="000000"/>
          <w:sz w:val="20"/>
          <w:szCs w:val="20"/>
        </w:rPr>
        <w:t>Wykonawcą a Zamawiającym.</w:t>
      </w:r>
      <w:r w:rsidR="00BC00C3" w:rsidRPr="00701ED2">
        <w:rPr>
          <w:rFonts w:ascii="Arial" w:hAnsi="Arial" w:cs="Arial"/>
          <w:color w:val="000000"/>
          <w:sz w:val="20"/>
          <w:szCs w:val="20"/>
        </w:rPr>
        <w:t xml:space="preserve"> Zamawiający</w:t>
      </w:r>
      <w:r w:rsidR="0067176A" w:rsidRPr="00701ED2">
        <w:rPr>
          <w:rFonts w:ascii="Arial" w:hAnsi="Arial" w:cs="Arial"/>
          <w:color w:val="000000"/>
          <w:sz w:val="20"/>
          <w:szCs w:val="20"/>
        </w:rPr>
        <w:t xml:space="preserve"> w terminie dwóch tygodni od momentu przedłożenia zgłasza pisemne zastrzeżenia do projektu umowy o podwykonawstwo. </w:t>
      </w:r>
      <w:r w:rsidR="0067176A" w:rsidRPr="00701ED2">
        <w:rPr>
          <w:rFonts w:ascii="Arial" w:hAnsi="Arial" w:cs="Arial"/>
          <w:bCs/>
          <w:color w:val="000000"/>
          <w:sz w:val="20"/>
          <w:szCs w:val="20"/>
        </w:rPr>
        <w:t>Niezgłoszenie pisemnych zastrzeżeń do przedłożonego projektu umowy o podwykonawstwo, której przedmiotem są robot</w:t>
      </w:r>
      <w:r w:rsidR="003B5AC7" w:rsidRPr="00701ED2">
        <w:rPr>
          <w:rFonts w:ascii="Arial" w:hAnsi="Arial" w:cs="Arial"/>
          <w:bCs/>
          <w:color w:val="000000"/>
          <w:sz w:val="20"/>
          <w:szCs w:val="20"/>
        </w:rPr>
        <w:t>y budowlane</w:t>
      </w:r>
      <w:r w:rsidR="0067176A" w:rsidRPr="00701ED2">
        <w:rPr>
          <w:rFonts w:ascii="Arial" w:hAnsi="Arial" w:cs="Arial"/>
          <w:bCs/>
          <w:color w:val="000000"/>
          <w:sz w:val="20"/>
          <w:szCs w:val="20"/>
        </w:rPr>
        <w:t xml:space="preserve"> w terminie określonym wyżej, uważa się za akceptację projektu umowy przez Zamawiającego.</w:t>
      </w:r>
    </w:p>
    <w:p w:rsidR="00701ED2" w:rsidRPr="0018061A" w:rsidRDefault="00701ED2" w:rsidP="00701ED2">
      <w:pPr>
        <w:pStyle w:val="Tekstpodstawowywcity"/>
        <w:spacing w:line="276" w:lineRule="auto"/>
        <w:ind w:left="851"/>
        <w:jc w:val="both"/>
        <w:rPr>
          <w:rFonts w:ascii="Arial" w:hAnsi="Arial" w:cs="Arial"/>
          <w:sz w:val="20"/>
          <w:szCs w:val="20"/>
          <w:lang w:val="pl-PL"/>
        </w:rPr>
      </w:pPr>
      <w:r w:rsidRPr="0018061A">
        <w:rPr>
          <w:rFonts w:ascii="Arial" w:hAnsi="Arial" w:cs="Arial"/>
          <w:sz w:val="20"/>
          <w:szCs w:val="20"/>
        </w:rPr>
        <w:t>Umowa o podwykonawstwo nie może zawierać postanowień kształtujących prawa i obowiązki Podwykonawcy, w zakresie kar umownych oraz postanowień dotyczących warunków wypłaty wynagrodzenia, w sposób dla niego mniej korzystny niż prawa i obowiązki Wykonawcy, ukształtowane postanowieniami umowy zawartej między Zamawiającym a Wykonawcą.</w:t>
      </w:r>
    </w:p>
    <w:p w:rsidR="00FF7495" w:rsidRPr="002808D8" w:rsidRDefault="00FF7495" w:rsidP="00D37A5D">
      <w:pPr>
        <w:pStyle w:val="Tekstpodstawowywcity"/>
        <w:numPr>
          <w:ilvl w:val="0"/>
          <w:numId w:val="20"/>
        </w:numPr>
        <w:tabs>
          <w:tab w:val="left" w:pos="851"/>
        </w:tabs>
        <w:spacing w:before="120" w:line="276" w:lineRule="auto"/>
        <w:ind w:left="851" w:right="2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>Zakres powierzony Podwykonawcy</w:t>
      </w:r>
      <w:r w:rsidR="008234E0" w:rsidRPr="002808D8">
        <w:rPr>
          <w:rFonts w:ascii="Arial" w:hAnsi="Arial" w:cs="Arial"/>
          <w:color w:val="000000"/>
          <w:sz w:val="20"/>
          <w:szCs w:val="20"/>
        </w:rPr>
        <w:t xml:space="preserve"> lub dalszemu Podwykonawcy</w:t>
      </w:r>
      <w:r w:rsidRPr="002808D8">
        <w:rPr>
          <w:rFonts w:ascii="Arial" w:hAnsi="Arial" w:cs="Arial"/>
          <w:color w:val="000000"/>
          <w:sz w:val="20"/>
          <w:szCs w:val="20"/>
        </w:rPr>
        <w:t xml:space="preserve"> opisany jednoznacznie wyciągiem z dokumentacji projektowej i pozycjami przedmiarowymi w odniesieniu do pozycji kosztorysu ofertowego Wykonawcy.</w:t>
      </w:r>
    </w:p>
    <w:p w:rsidR="001E3E9A" w:rsidRDefault="00FF7495" w:rsidP="00D37A5D">
      <w:pPr>
        <w:pStyle w:val="Tekstpodstawowywcity"/>
        <w:numPr>
          <w:ilvl w:val="0"/>
          <w:numId w:val="20"/>
        </w:numPr>
        <w:tabs>
          <w:tab w:val="left" w:pos="851"/>
        </w:tabs>
        <w:spacing w:before="120" w:line="276" w:lineRule="auto"/>
        <w:ind w:left="851" w:right="2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>Umowę przelewu wierzytelności pieniężnej w części należnej Podwykonawcy</w:t>
      </w:r>
      <w:r w:rsidR="008234E0" w:rsidRPr="002808D8">
        <w:rPr>
          <w:rFonts w:ascii="Arial" w:hAnsi="Arial" w:cs="Arial"/>
          <w:color w:val="000000"/>
          <w:sz w:val="20"/>
          <w:szCs w:val="20"/>
        </w:rPr>
        <w:t xml:space="preserve"> lub dalszemu Podwykonawcy</w:t>
      </w:r>
      <w:r w:rsidRPr="002808D8">
        <w:rPr>
          <w:rFonts w:ascii="Arial" w:hAnsi="Arial" w:cs="Arial"/>
          <w:color w:val="000000"/>
          <w:sz w:val="20"/>
          <w:szCs w:val="20"/>
        </w:rPr>
        <w:t xml:space="preserve">, zawartą </w:t>
      </w:r>
      <w:r w:rsidR="00B70DA1" w:rsidRPr="002808D8">
        <w:rPr>
          <w:rFonts w:ascii="Arial" w:hAnsi="Arial" w:cs="Arial"/>
          <w:color w:val="000000"/>
          <w:sz w:val="20"/>
          <w:szCs w:val="20"/>
        </w:rPr>
        <w:t>między Wykonawcą a Podwykonawcą</w:t>
      </w:r>
      <w:r w:rsidR="00681706" w:rsidRPr="002808D8">
        <w:rPr>
          <w:rFonts w:ascii="Arial" w:hAnsi="Arial" w:cs="Arial"/>
          <w:color w:val="000000"/>
          <w:sz w:val="20"/>
          <w:szCs w:val="20"/>
        </w:rPr>
        <w:t xml:space="preserve">, a w przypadku dalszego Podwykonawcy dodatkowo umowę zawartą </w:t>
      </w:r>
      <w:r w:rsidR="00096E30" w:rsidRPr="002808D8">
        <w:rPr>
          <w:rFonts w:ascii="Arial" w:hAnsi="Arial" w:cs="Arial"/>
          <w:color w:val="000000"/>
          <w:sz w:val="20"/>
          <w:szCs w:val="20"/>
        </w:rPr>
        <w:t>pomiędzy</w:t>
      </w:r>
      <w:r w:rsidR="00B70DA1" w:rsidRPr="002808D8">
        <w:rPr>
          <w:rFonts w:ascii="Arial" w:hAnsi="Arial" w:cs="Arial"/>
          <w:color w:val="000000"/>
          <w:sz w:val="20"/>
          <w:szCs w:val="20"/>
        </w:rPr>
        <w:t xml:space="preserve"> </w:t>
      </w:r>
      <w:r w:rsidR="00681706" w:rsidRPr="002808D8">
        <w:rPr>
          <w:rFonts w:ascii="Arial" w:hAnsi="Arial" w:cs="Arial"/>
          <w:color w:val="000000"/>
          <w:sz w:val="20"/>
          <w:szCs w:val="20"/>
        </w:rPr>
        <w:t xml:space="preserve">Podwykonawcą i </w:t>
      </w:r>
      <w:r w:rsidR="00B70DA1" w:rsidRPr="002808D8">
        <w:rPr>
          <w:rFonts w:ascii="Arial" w:hAnsi="Arial" w:cs="Arial"/>
          <w:color w:val="000000"/>
          <w:sz w:val="20"/>
          <w:szCs w:val="20"/>
        </w:rPr>
        <w:t>dalszym Podwykonawcą.</w:t>
      </w:r>
    </w:p>
    <w:p w:rsidR="001E221F" w:rsidRPr="00533F6F" w:rsidRDefault="001E221F" w:rsidP="00D37A5D">
      <w:pPr>
        <w:pStyle w:val="Tekstpodstawowywcity"/>
        <w:numPr>
          <w:ilvl w:val="0"/>
          <w:numId w:val="20"/>
        </w:numPr>
        <w:tabs>
          <w:tab w:val="left" w:pos="851"/>
        </w:tabs>
        <w:spacing w:before="120" w:line="276" w:lineRule="auto"/>
        <w:ind w:left="851" w:right="2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533F6F">
        <w:rPr>
          <w:rFonts w:ascii="Arial" w:hAnsi="Arial" w:cs="Arial"/>
          <w:color w:val="000000"/>
          <w:sz w:val="20"/>
          <w:szCs w:val="20"/>
        </w:rPr>
        <w:t xml:space="preserve">Oświadczenie, o którym mowa w art. </w:t>
      </w:r>
      <w:r w:rsidR="00533F6F">
        <w:rPr>
          <w:rFonts w:ascii="Arial" w:hAnsi="Arial" w:cs="Arial"/>
          <w:color w:val="000000"/>
          <w:sz w:val="20"/>
          <w:szCs w:val="20"/>
          <w:lang w:val="pl-PL"/>
        </w:rPr>
        <w:t>1</w:t>
      </w:r>
      <w:r w:rsidRPr="00533F6F">
        <w:rPr>
          <w:rFonts w:ascii="Arial" w:hAnsi="Arial" w:cs="Arial"/>
          <w:color w:val="000000"/>
          <w:sz w:val="20"/>
          <w:szCs w:val="20"/>
        </w:rPr>
        <w:t>25</w:t>
      </w:r>
      <w:r w:rsidR="00533F6F">
        <w:rPr>
          <w:rFonts w:ascii="Arial" w:hAnsi="Arial" w:cs="Arial"/>
          <w:color w:val="000000"/>
          <w:sz w:val="20"/>
          <w:szCs w:val="20"/>
          <w:lang w:val="pl-PL"/>
        </w:rPr>
        <w:t xml:space="preserve"> </w:t>
      </w:r>
      <w:proofErr w:type="spellStart"/>
      <w:r w:rsidR="00533F6F">
        <w:rPr>
          <w:rFonts w:ascii="Arial" w:hAnsi="Arial" w:cs="Arial"/>
          <w:color w:val="000000"/>
          <w:sz w:val="20"/>
          <w:szCs w:val="20"/>
          <w:lang w:val="pl-PL"/>
        </w:rPr>
        <w:t>p.z.p</w:t>
      </w:r>
      <w:proofErr w:type="spellEnd"/>
      <w:r w:rsidR="00533F6F">
        <w:rPr>
          <w:rFonts w:ascii="Arial" w:hAnsi="Arial" w:cs="Arial"/>
          <w:color w:val="000000"/>
          <w:sz w:val="20"/>
          <w:szCs w:val="20"/>
          <w:lang w:val="pl-PL"/>
        </w:rPr>
        <w:t>.</w:t>
      </w:r>
      <w:r w:rsidRPr="00533F6F">
        <w:rPr>
          <w:rFonts w:ascii="Arial" w:hAnsi="Arial" w:cs="Arial"/>
          <w:color w:val="000000"/>
          <w:sz w:val="20"/>
          <w:szCs w:val="20"/>
        </w:rPr>
        <w:t xml:space="preserve"> lub oświadczenia lub dokumenty potwierdzające brak podstaw wykluczenia wobec tego Podwykonawcy (zgodnie z art. </w:t>
      </w:r>
      <w:r w:rsidR="00533F6F">
        <w:rPr>
          <w:rFonts w:ascii="Arial" w:hAnsi="Arial" w:cs="Arial"/>
          <w:color w:val="000000"/>
          <w:sz w:val="20"/>
          <w:szCs w:val="20"/>
          <w:lang w:val="pl-PL"/>
        </w:rPr>
        <w:t>462 ust.5</w:t>
      </w:r>
      <w:r w:rsidRPr="00533F6F">
        <w:rPr>
          <w:rFonts w:ascii="Arial" w:hAnsi="Arial" w:cs="Arial"/>
          <w:color w:val="000000"/>
          <w:sz w:val="20"/>
          <w:szCs w:val="20"/>
        </w:rPr>
        <w:t xml:space="preserve"> ustawy </w:t>
      </w:r>
      <w:proofErr w:type="spellStart"/>
      <w:r w:rsidRPr="00533F6F">
        <w:rPr>
          <w:rFonts w:ascii="Arial" w:hAnsi="Arial" w:cs="Arial"/>
          <w:color w:val="000000"/>
          <w:sz w:val="20"/>
          <w:szCs w:val="20"/>
        </w:rPr>
        <w:t>p.z.p</w:t>
      </w:r>
      <w:proofErr w:type="spellEnd"/>
      <w:r w:rsidRPr="00533F6F">
        <w:rPr>
          <w:rFonts w:ascii="Arial" w:hAnsi="Arial" w:cs="Arial"/>
          <w:color w:val="000000"/>
          <w:sz w:val="20"/>
          <w:szCs w:val="20"/>
        </w:rPr>
        <w:t>.)</w:t>
      </w:r>
      <w:r w:rsidR="00533F6F">
        <w:rPr>
          <w:rFonts w:ascii="Arial" w:hAnsi="Arial" w:cs="Arial"/>
          <w:color w:val="000000"/>
          <w:sz w:val="20"/>
          <w:szCs w:val="20"/>
          <w:lang w:val="pl-PL"/>
        </w:rPr>
        <w:t xml:space="preserve">                   w sytuacji, o której mowa w ust.3 niniejszego paragrafu. </w:t>
      </w:r>
    </w:p>
    <w:p w:rsidR="002F3ED6" w:rsidRPr="00506814" w:rsidRDefault="002F3ED6" w:rsidP="00D37A5D">
      <w:pPr>
        <w:pStyle w:val="Tekstpodstawowywcity"/>
        <w:numPr>
          <w:ilvl w:val="0"/>
          <w:numId w:val="20"/>
        </w:numPr>
        <w:tabs>
          <w:tab w:val="left" w:pos="851"/>
        </w:tabs>
        <w:spacing w:before="120" w:line="276" w:lineRule="auto"/>
        <w:ind w:left="851" w:right="2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506814">
        <w:rPr>
          <w:rFonts w:ascii="Arial" w:hAnsi="Arial" w:cs="Arial"/>
          <w:color w:val="000000"/>
          <w:sz w:val="20"/>
          <w:szCs w:val="20"/>
        </w:rPr>
        <w:t xml:space="preserve">Podwykonawca zobowiązany jest do realizacji zadania zgodnie z postanowieniami niniejszej umowy, w szczególności w zakresie </w:t>
      </w:r>
      <w:r w:rsidRPr="00506814">
        <w:rPr>
          <w:rFonts w:ascii="Arial" w:hAnsi="Arial" w:cs="Arial"/>
          <w:bCs/>
          <w:sz w:val="20"/>
          <w:szCs w:val="22"/>
        </w:rPr>
        <w:t>§ 3</w:t>
      </w:r>
      <w:r w:rsidR="0011200E" w:rsidRPr="00506814">
        <w:rPr>
          <w:rFonts w:ascii="Arial" w:hAnsi="Arial" w:cs="Arial"/>
          <w:bCs/>
          <w:sz w:val="20"/>
          <w:szCs w:val="22"/>
        </w:rPr>
        <w:t xml:space="preserve"> </w:t>
      </w:r>
      <w:r w:rsidR="00506814" w:rsidRPr="00506814">
        <w:rPr>
          <w:rFonts w:ascii="Arial" w:hAnsi="Arial" w:cs="Arial"/>
          <w:bCs/>
          <w:sz w:val="20"/>
          <w:szCs w:val="22"/>
        </w:rPr>
        <w:t>dotyczącym</w:t>
      </w:r>
      <w:r w:rsidRPr="00506814">
        <w:rPr>
          <w:rFonts w:ascii="Arial" w:hAnsi="Arial" w:cs="Arial"/>
          <w:bCs/>
          <w:sz w:val="20"/>
          <w:szCs w:val="22"/>
        </w:rPr>
        <w:t xml:space="preserve"> zatrudniania pracowników.</w:t>
      </w:r>
    </w:p>
    <w:p w:rsidR="0067176A" w:rsidRPr="00701ED2" w:rsidRDefault="00FF7495" w:rsidP="00D37A5D">
      <w:pPr>
        <w:pStyle w:val="Tekstpodstawowywcity"/>
        <w:numPr>
          <w:ilvl w:val="0"/>
          <w:numId w:val="19"/>
        </w:numPr>
        <w:spacing w:before="120"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701ED2">
        <w:rPr>
          <w:rFonts w:ascii="Arial" w:hAnsi="Arial" w:cs="Arial"/>
          <w:color w:val="000000"/>
          <w:sz w:val="20"/>
          <w:szCs w:val="20"/>
        </w:rPr>
        <w:lastRenderedPageBreak/>
        <w:t xml:space="preserve">Warunkiem dopuszczenia Podwykonawcy </w:t>
      </w:r>
      <w:r w:rsidR="00B70DA1" w:rsidRPr="00701ED2">
        <w:rPr>
          <w:rFonts w:ascii="Arial" w:hAnsi="Arial" w:cs="Arial"/>
          <w:color w:val="000000"/>
          <w:sz w:val="20"/>
          <w:szCs w:val="20"/>
        </w:rPr>
        <w:t xml:space="preserve">lub dalszego Podwykonawcy </w:t>
      </w:r>
      <w:r w:rsidRPr="00701ED2">
        <w:rPr>
          <w:rFonts w:ascii="Arial" w:hAnsi="Arial" w:cs="Arial"/>
          <w:color w:val="000000"/>
          <w:sz w:val="20"/>
          <w:szCs w:val="20"/>
        </w:rPr>
        <w:t xml:space="preserve">do realizacji umowy jest </w:t>
      </w:r>
      <w:r w:rsidR="00C43583" w:rsidRPr="00701ED2">
        <w:rPr>
          <w:rFonts w:ascii="Arial" w:hAnsi="Arial" w:cs="Arial"/>
          <w:color w:val="000000"/>
          <w:sz w:val="20"/>
          <w:szCs w:val="20"/>
        </w:rPr>
        <w:t>przekazanie</w:t>
      </w:r>
      <w:r w:rsidRPr="00701ED2">
        <w:rPr>
          <w:rFonts w:ascii="Arial" w:hAnsi="Arial" w:cs="Arial"/>
          <w:color w:val="000000"/>
          <w:sz w:val="20"/>
          <w:szCs w:val="20"/>
        </w:rPr>
        <w:t xml:space="preserve"> Zamawiającemu  </w:t>
      </w:r>
      <w:r w:rsidR="0067176A" w:rsidRPr="00701ED2">
        <w:rPr>
          <w:rFonts w:ascii="Arial" w:hAnsi="Arial" w:cs="Arial"/>
          <w:color w:val="000000"/>
          <w:sz w:val="20"/>
          <w:szCs w:val="20"/>
        </w:rPr>
        <w:t>poświadczonej za zgodność z oryginałem kopii zawartej</w:t>
      </w:r>
      <w:r w:rsidR="0067176A" w:rsidRPr="00701ED2">
        <w:rPr>
          <w:rFonts w:ascii="Arial" w:hAnsi="Arial" w:cs="Arial"/>
          <w:color w:val="000000"/>
        </w:rPr>
        <w:t xml:space="preserve"> </w:t>
      </w:r>
      <w:r w:rsidR="00C43583" w:rsidRPr="00701ED2">
        <w:rPr>
          <w:rFonts w:ascii="Arial" w:hAnsi="Arial" w:cs="Arial"/>
          <w:color w:val="000000"/>
          <w:sz w:val="20"/>
          <w:szCs w:val="20"/>
        </w:rPr>
        <w:t xml:space="preserve">umowy </w:t>
      </w:r>
      <w:r w:rsidR="00096E30" w:rsidRPr="00701ED2">
        <w:rPr>
          <w:rFonts w:ascii="Arial" w:hAnsi="Arial" w:cs="Arial"/>
          <w:color w:val="000000"/>
          <w:sz w:val="20"/>
          <w:szCs w:val="20"/>
        </w:rPr>
        <w:t>o </w:t>
      </w:r>
      <w:r w:rsidR="0067176A" w:rsidRPr="00701ED2">
        <w:rPr>
          <w:rFonts w:ascii="Arial" w:hAnsi="Arial" w:cs="Arial"/>
          <w:color w:val="000000"/>
          <w:sz w:val="20"/>
          <w:szCs w:val="20"/>
        </w:rPr>
        <w:t>podwykonawstwo</w:t>
      </w:r>
      <w:r w:rsidR="00096E30" w:rsidRPr="00701ED2">
        <w:rPr>
          <w:rFonts w:ascii="Arial" w:hAnsi="Arial" w:cs="Arial"/>
          <w:color w:val="000000"/>
          <w:sz w:val="20"/>
          <w:szCs w:val="20"/>
        </w:rPr>
        <w:t xml:space="preserve"> (</w:t>
      </w:r>
      <w:r w:rsidR="00C43583" w:rsidRPr="00701ED2">
        <w:rPr>
          <w:rFonts w:ascii="Arial" w:hAnsi="Arial" w:cs="Arial"/>
          <w:color w:val="000000"/>
          <w:sz w:val="20"/>
          <w:szCs w:val="20"/>
        </w:rPr>
        <w:t>zgodnej z</w:t>
      </w:r>
      <w:r w:rsidR="004B32BB" w:rsidRPr="00701ED2">
        <w:rPr>
          <w:rFonts w:ascii="Arial" w:hAnsi="Arial" w:cs="Arial"/>
          <w:color w:val="000000"/>
          <w:sz w:val="20"/>
          <w:szCs w:val="20"/>
        </w:rPr>
        <w:t> </w:t>
      </w:r>
      <w:r w:rsidR="00C43583" w:rsidRPr="00701ED2">
        <w:rPr>
          <w:rFonts w:ascii="Arial" w:hAnsi="Arial" w:cs="Arial"/>
          <w:color w:val="000000"/>
          <w:sz w:val="20"/>
          <w:szCs w:val="20"/>
        </w:rPr>
        <w:t>zatwierdzonym przez Zamawiającego projektem umowy)</w:t>
      </w:r>
      <w:r w:rsidR="0067176A" w:rsidRPr="00701ED2">
        <w:rPr>
          <w:rFonts w:ascii="Arial" w:hAnsi="Arial" w:cs="Arial"/>
          <w:color w:val="000000"/>
          <w:sz w:val="20"/>
          <w:szCs w:val="20"/>
        </w:rPr>
        <w:t>, której przedmiotem są roboty budowlane,</w:t>
      </w:r>
      <w:r w:rsidR="004B32BB" w:rsidRPr="00701ED2">
        <w:rPr>
          <w:rFonts w:ascii="Arial" w:hAnsi="Arial" w:cs="Arial"/>
          <w:color w:val="000000"/>
          <w:sz w:val="20"/>
          <w:szCs w:val="20"/>
        </w:rPr>
        <w:t xml:space="preserve"> w </w:t>
      </w:r>
      <w:r w:rsidR="0067176A" w:rsidRPr="00701ED2">
        <w:rPr>
          <w:rFonts w:ascii="Arial" w:hAnsi="Arial" w:cs="Arial"/>
          <w:color w:val="000000"/>
          <w:sz w:val="20"/>
          <w:szCs w:val="20"/>
        </w:rPr>
        <w:t>terminie 7 dni od dnia  jej zawarcia</w:t>
      </w:r>
      <w:r w:rsidR="00C43583" w:rsidRPr="00701ED2">
        <w:rPr>
          <w:rFonts w:ascii="Arial" w:hAnsi="Arial" w:cs="Arial"/>
          <w:color w:val="000000"/>
        </w:rPr>
        <w:t xml:space="preserve"> </w:t>
      </w:r>
      <w:r w:rsidR="00C43583" w:rsidRPr="00701ED2">
        <w:rPr>
          <w:rFonts w:ascii="Arial" w:hAnsi="Arial" w:cs="Arial"/>
          <w:color w:val="000000"/>
          <w:sz w:val="20"/>
          <w:szCs w:val="20"/>
        </w:rPr>
        <w:t>oraz</w:t>
      </w:r>
      <w:r w:rsidR="00C43583" w:rsidRPr="00701ED2">
        <w:rPr>
          <w:rFonts w:ascii="Arial" w:hAnsi="Arial" w:cs="Arial"/>
          <w:color w:val="000000"/>
        </w:rPr>
        <w:t xml:space="preserve"> </w:t>
      </w:r>
      <w:r w:rsidR="0067176A" w:rsidRPr="00701ED2">
        <w:rPr>
          <w:rFonts w:ascii="Arial" w:hAnsi="Arial" w:cs="Arial"/>
          <w:color w:val="000000"/>
          <w:sz w:val="20"/>
          <w:szCs w:val="20"/>
        </w:rPr>
        <w:t>dokumentów wymienionych w ust. 5</w:t>
      </w:r>
      <w:r w:rsidR="00C43583" w:rsidRPr="00701ED2">
        <w:rPr>
          <w:rFonts w:ascii="Arial" w:hAnsi="Arial" w:cs="Arial"/>
          <w:color w:val="000000"/>
          <w:sz w:val="20"/>
          <w:szCs w:val="20"/>
        </w:rPr>
        <w:t xml:space="preserve"> b, c.</w:t>
      </w:r>
    </w:p>
    <w:p w:rsidR="004B32BB" w:rsidRDefault="004B32BB" w:rsidP="00D37A5D">
      <w:pPr>
        <w:pStyle w:val="Tekstpodstawowywcity"/>
        <w:numPr>
          <w:ilvl w:val="0"/>
          <w:numId w:val="19"/>
        </w:numPr>
        <w:spacing w:before="120"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>Niezgłoszenie przez Zamawiającego pisemnego sprzeciwu do przedłożonej umowy o podwykonawstwo, której przedmiotem są roboty budowlane, w terminie dwóch tygodni od daty jej przedłożenia do Wydziału Inwestycji i Remontów uważa się za akceptację umowy przez Zamawiającego.</w:t>
      </w:r>
    </w:p>
    <w:p w:rsidR="00E43202" w:rsidRPr="00506814" w:rsidRDefault="00E43202" w:rsidP="00D37A5D">
      <w:pPr>
        <w:pStyle w:val="Tekstpodstawowywcity"/>
        <w:numPr>
          <w:ilvl w:val="0"/>
          <w:numId w:val="19"/>
        </w:numPr>
        <w:spacing w:before="120"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506814">
        <w:rPr>
          <w:rFonts w:ascii="Arial" w:hAnsi="Arial" w:cs="Arial"/>
          <w:sz w:val="20"/>
          <w:szCs w:val="20"/>
        </w:rPr>
        <w:t>W przypadku zawarcia umowy o roboty budowlane, usług</w:t>
      </w:r>
      <w:r w:rsidR="005D6E79" w:rsidRPr="00506814">
        <w:rPr>
          <w:rFonts w:ascii="Arial" w:hAnsi="Arial" w:cs="Arial"/>
          <w:sz w:val="20"/>
          <w:szCs w:val="20"/>
        </w:rPr>
        <w:t>i lub dostawy przez Wykonawcę z </w:t>
      </w:r>
      <w:r w:rsidR="003B5AC7">
        <w:rPr>
          <w:rFonts w:ascii="Arial" w:hAnsi="Arial" w:cs="Arial"/>
          <w:sz w:val="20"/>
          <w:szCs w:val="20"/>
        </w:rPr>
        <w:t>Podwykonawcą</w:t>
      </w:r>
      <w:r w:rsidR="00C02EF8">
        <w:rPr>
          <w:rFonts w:ascii="Arial" w:hAnsi="Arial" w:cs="Arial"/>
          <w:sz w:val="20"/>
          <w:szCs w:val="20"/>
        </w:rPr>
        <w:t xml:space="preserve"> lub P</w:t>
      </w:r>
      <w:r w:rsidRPr="00506814">
        <w:rPr>
          <w:rFonts w:ascii="Arial" w:hAnsi="Arial" w:cs="Arial"/>
          <w:sz w:val="20"/>
          <w:szCs w:val="20"/>
        </w:rPr>
        <w:t>odwykonawcy z dalszym podwykonawcą</w:t>
      </w:r>
      <w:r w:rsidR="005D6E79" w:rsidRPr="00506814">
        <w:rPr>
          <w:rFonts w:ascii="Arial" w:hAnsi="Arial" w:cs="Arial"/>
          <w:sz w:val="20"/>
          <w:szCs w:val="20"/>
        </w:rPr>
        <w:t xml:space="preserve"> bez zgody Zamawiającego oraz w </w:t>
      </w:r>
      <w:r w:rsidRPr="00506814">
        <w:rPr>
          <w:rFonts w:ascii="Arial" w:hAnsi="Arial" w:cs="Arial"/>
          <w:sz w:val="20"/>
          <w:szCs w:val="20"/>
        </w:rPr>
        <w:t>przypadku nie uwzględnienia zgłoszonego przez Zamawiają</w:t>
      </w:r>
      <w:r w:rsidR="005D6E79" w:rsidRPr="00506814">
        <w:rPr>
          <w:rFonts w:ascii="Arial" w:hAnsi="Arial" w:cs="Arial"/>
          <w:sz w:val="20"/>
          <w:szCs w:val="20"/>
        </w:rPr>
        <w:t>cego sprzeciwu, o którym mowa w </w:t>
      </w:r>
      <w:r w:rsidRPr="00506814">
        <w:rPr>
          <w:rFonts w:ascii="Arial" w:hAnsi="Arial" w:cs="Arial"/>
          <w:sz w:val="20"/>
          <w:szCs w:val="20"/>
        </w:rPr>
        <w:t>ust. 7, wyłączona jest odpowiedzialność solidarna Zamawiającego z Wykonawcą, o której mowa w art. 647</w:t>
      </w:r>
      <w:r w:rsidRPr="00506814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="005D6E79" w:rsidRPr="00506814">
        <w:rPr>
          <w:rFonts w:ascii="Arial" w:hAnsi="Arial" w:cs="Arial"/>
          <w:sz w:val="20"/>
          <w:szCs w:val="20"/>
        </w:rPr>
        <w:t>Kodeksu Cywilnego</w:t>
      </w:r>
      <w:r w:rsidRPr="00506814">
        <w:rPr>
          <w:rFonts w:ascii="Arial" w:hAnsi="Arial" w:cs="Arial"/>
          <w:sz w:val="20"/>
          <w:szCs w:val="20"/>
        </w:rPr>
        <w:t xml:space="preserve"> za zapłatę wymagalnego wynagrodzenia przysługującego podwykonawcy lub dalszemu podwykonawcy z tytułu wykonania robót przewidzianych niniejszą umową.</w:t>
      </w:r>
    </w:p>
    <w:p w:rsidR="00646460" w:rsidRPr="002808D8" w:rsidRDefault="00FF7495" w:rsidP="00D37A5D">
      <w:pPr>
        <w:pStyle w:val="Tekstpodstawowywcity"/>
        <w:numPr>
          <w:ilvl w:val="0"/>
          <w:numId w:val="19"/>
        </w:numPr>
        <w:spacing w:before="120"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>Zamawiający upoważniony jest do skorzystania z w/w umowy przelewu wierzytelności pieniężnej w całości lub części w przypadku gdy Wykonawca realizuje przedmiot umowy niezgodnie z zapisami u</w:t>
      </w:r>
      <w:r w:rsidR="00681706" w:rsidRPr="002808D8">
        <w:rPr>
          <w:rFonts w:ascii="Arial" w:hAnsi="Arial" w:cs="Arial"/>
          <w:color w:val="000000"/>
          <w:sz w:val="20"/>
          <w:szCs w:val="20"/>
        </w:rPr>
        <w:t>mów zawartymi z Zamawiającym, Podwykonawcą lub dalszym Podwykonawcą.</w:t>
      </w:r>
    </w:p>
    <w:p w:rsidR="003371AD" w:rsidRPr="00F81A7C" w:rsidRDefault="00FF7495" w:rsidP="00F81A7C">
      <w:pPr>
        <w:pStyle w:val="Tekstpodstawowywcity"/>
        <w:numPr>
          <w:ilvl w:val="0"/>
          <w:numId w:val="19"/>
        </w:numPr>
        <w:spacing w:before="120"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 xml:space="preserve">O dokonaniu przelewu należności na rzecz Podwykonawcy </w:t>
      </w:r>
      <w:r w:rsidR="00681706" w:rsidRPr="002808D8">
        <w:rPr>
          <w:rFonts w:ascii="Arial" w:hAnsi="Arial" w:cs="Arial"/>
          <w:color w:val="000000"/>
          <w:sz w:val="20"/>
          <w:szCs w:val="20"/>
        </w:rPr>
        <w:t xml:space="preserve">lub dalszego Podwykonawcy w oparciu o w/w umowę Wykonawca/Podwykonawca </w:t>
      </w:r>
      <w:r w:rsidRPr="002808D8">
        <w:rPr>
          <w:rFonts w:ascii="Arial" w:hAnsi="Arial" w:cs="Arial"/>
          <w:color w:val="000000"/>
          <w:sz w:val="20"/>
          <w:szCs w:val="20"/>
        </w:rPr>
        <w:t>każdorazowo zostanie powiadomiony przez Zamawiającego na piśmie.</w:t>
      </w:r>
    </w:p>
    <w:p w:rsidR="002E5E61" w:rsidRPr="002808D8" w:rsidRDefault="002E5E61" w:rsidP="00D37A5D">
      <w:pPr>
        <w:pStyle w:val="Tekstpodstawowywcity"/>
        <w:numPr>
          <w:ilvl w:val="0"/>
          <w:numId w:val="19"/>
        </w:numPr>
        <w:spacing w:before="120"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>Wykonawca, Podwykonawca lub dalszy Podwykonawca zamówienia na roboty budowlane przedkłada Zamawiającemu poświadczoną za zgodność z or</w:t>
      </w:r>
      <w:r w:rsidR="00C474CE">
        <w:rPr>
          <w:rFonts w:ascii="Arial" w:hAnsi="Arial" w:cs="Arial"/>
          <w:color w:val="000000"/>
          <w:sz w:val="20"/>
          <w:szCs w:val="20"/>
        </w:rPr>
        <w:t>yginałem kopię zawartej umowy o </w:t>
      </w:r>
      <w:r w:rsidRPr="002808D8">
        <w:rPr>
          <w:rFonts w:ascii="Arial" w:hAnsi="Arial" w:cs="Arial"/>
          <w:color w:val="000000"/>
          <w:sz w:val="20"/>
          <w:szCs w:val="20"/>
        </w:rPr>
        <w:t>podwykonawstwo, której przedmiotem są dostawy lub usługi, w termini</w:t>
      </w:r>
      <w:r w:rsidR="00C474CE">
        <w:rPr>
          <w:rFonts w:ascii="Arial" w:hAnsi="Arial" w:cs="Arial"/>
          <w:color w:val="000000"/>
          <w:sz w:val="20"/>
          <w:szCs w:val="20"/>
        </w:rPr>
        <w:t>e 7 dni od dnia jej zawarcia, z </w:t>
      </w:r>
      <w:r w:rsidRPr="002808D8">
        <w:rPr>
          <w:rFonts w:ascii="Arial" w:hAnsi="Arial" w:cs="Arial"/>
          <w:color w:val="000000"/>
          <w:sz w:val="20"/>
          <w:szCs w:val="20"/>
        </w:rPr>
        <w:t>wyłączeniem umów o podwykonawstwo o wartości mniejszej niż 0,5% wartości umowy w sprawie zamówienia publicznego oraz umów o podwykonawstwo, których przedmiot został wskazany przez Zamawiającego w specyfikacji istotnych warunków zamówienia, jako niepodlegający niniejszemu obowiązkowi.</w:t>
      </w:r>
    </w:p>
    <w:p w:rsidR="002E5E61" w:rsidRPr="002808D8" w:rsidRDefault="002E5E61" w:rsidP="00D37A5D">
      <w:pPr>
        <w:pStyle w:val="Tekstpodstawowywcity"/>
        <w:spacing w:before="120" w:line="276" w:lineRule="auto"/>
        <w:ind w:left="709"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 xml:space="preserve">Wyłączenie, o którym mowa w zdaniu pierwszym, nie dotyczy umów o podwykonawstwo o wartości większej niż 50.000 zł. </w:t>
      </w:r>
    </w:p>
    <w:p w:rsidR="002E5E61" w:rsidRPr="002808D8" w:rsidRDefault="002E5E61" w:rsidP="00D37A5D">
      <w:pPr>
        <w:pStyle w:val="Tekstpodstawowywcity"/>
        <w:numPr>
          <w:ilvl w:val="0"/>
          <w:numId w:val="19"/>
        </w:numPr>
        <w:spacing w:before="120"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>W pr</w:t>
      </w:r>
      <w:r w:rsidR="00794985">
        <w:rPr>
          <w:rFonts w:ascii="Arial" w:hAnsi="Arial" w:cs="Arial"/>
          <w:color w:val="000000"/>
          <w:sz w:val="20"/>
          <w:szCs w:val="20"/>
        </w:rPr>
        <w:t>zypadku, o którym mowa w ust. 11</w:t>
      </w:r>
      <w:r w:rsidRPr="002808D8">
        <w:rPr>
          <w:rFonts w:ascii="Arial" w:hAnsi="Arial" w:cs="Arial"/>
          <w:color w:val="000000"/>
          <w:sz w:val="20"/>
          <w:szCs w:val="20"/>
        </w:rPr>
        <w:t xml:space="preserve">, jeżeli termin zapłaty wynagrodzenia jest dłuższy </w:t>
      </w:r>
      <w:r w:rsidR="00681706" w:rsidRPr="002808D8">
        <w:rPr>
          <w:rFonts w:ascii="Arial" w:hAnsi="Arial" w:cs="Arial"/>
          <w:color w:val="000000"/>
          <w:sz w:val="20"/>
          <w:szCs w:val="20"/>
        </w:rPr>
        <w:t>niż 14</w:t>
      </w:r>
      <w:r w:rsidRPr="002808D8">
        <w:rPr>
          <w:rFonts w:ascii="Arial" w:hAnsi="Arial" w:cs="Arial"/>
          <w:color w:val="000000"/>
          <w:sz w:val="20"/>
          <w:szCs w:val="20"/>
        </w:rPr>
        <w:t xml:space="preserve"> dni Zamawiający informuje o tym Wykonawcę i wzywa go do doprowadzenia do zmiany tej umowy pod rygorem wystąpienia o zapłatę kary umownej.</w:t>
      </w:r>
    </w:p>
    <w:p w:rsidR="002E5E61" w:rsidRPr="00506814" w:rsidRDefault="00246524" w:rsidP="00D37A5D">
      <w:pPr>
        <w:pStyle w:val="Tekstpodstawowywcity"/>
        <w:numPr>
          <w:ilvl w:val="0"/>
          <w:numId w:val="19"/>
        </w:numPr>
        <w:spacing w:before="120"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 xml:space="preserve"> </w:t>
      </w:r>
      <w:r w:rsidR="00794985">
        <w:rPr>
          <w:rFonts w:ascii="Arial" w:hAnsi="Arial" w:cs="Arial"/>
          <w:color w:val="000000"/>
          <w:sz w:val="20"/>
          <w:szCs w:val="20"/>
        </w:rPr>
        <w:t>Przepisy ust. 3–12</w:t>
      </w:r>
      <w:r w:rsidR="002E5E61" w:rsidRPr="002808D8">
        <w:rPr>
          <w:rFonts w:ascii="Arial" w:hAnsi="Arial" w:cs="Arial"/>
          <w:color w:val="000000"/>
          <w:sz w:val="20"/>
          <w:szCs w:val="20"/>
        </w:rPr>
        <w:t xml:space="preserve"> stosuje się odpowiednio do zmian </w:t>
      </w:r>
      <w:r w:rsidR="008E02B2" w:rsidRPr="00506814">
        <w:rPr>
          <w:rFonts w:ascii="Arial" w:hAnsi="Arial" w:cs="Arial"/>
          <w:sz w:val="20"/>
          <w:szCs w:val="20"/>
        </w:rPr>
        <w:t>(aneksów)</w:t>
      </w:r>
      <w:r w:rsidR="008E02B2" w:rsidRPr="00506814">
        <w:rPr>
          <w:rFonts w:ascii="Arial" w:hAnsi="Arial" w:cs="Arial"/>
          <w:color w:val="000000"/>
          <w:sz w:val="20"/>
          <w:szCs w:val="20"/>
        </w:rPr>
        <w:t xml:space="preserve"> </w:t>
      </w:r>
      <w:r w:rsidR="002E5E61" w:rsidRPr="00506814">
        <w:rPr>
          <w:rFonts w:ascii="Arial" w:hAnsi="Arial" w:cs="Arial"/>
          <w:color w:val="000000"/>
          <w:sz w:val="20"/>
          <w:szCs w:val="20"/>
        </w:rPr>
        <w:t>umowy o podwykonawstwo</w:t>
      </w:r>
      <w:r w:rsidR="003B5AC7">
        <w:rPr>
          <w:rFonts w:ascii="Arial" w:hAnsi="Arial" w:cs="Arial"/>
          <w:color w:val="000000"/>
          <w:sz w:val="20"/>
          <w:szCs w:val="20"/>
        </w:rPr>
        <w:t>.</w:t>
      </w:r>
    </w:p>
    <w:p w:rsidR="00AA4E0D" w:rsidRPr="00506814" w:rsidRDefault="004F67F9" w:rsidP="00D37A5D">
      <w:pPr>
        <w:pStyle w:val="Tekstpodstawowywcity"/>
        <w:numPr>
          <w:ilvl w:val="0"/>
          <w:numId w:val="19"/>
        </w:numPr>
        <w:spacing w:before="120" w:line="276" w:lineRule="auto"/>
        <w:ind w:right="22"/>
        <w:jc w:val="both"/>
        <w:rPr>
          <w:rFonts w:ascii="Arial" w:hAnsi="Arial" w:cs="Arial"/>
          <w:color w:val="000000"/>
          <w:sz w:val="20"/>
          <w:szCs w:val="22"/>
        </w:rPr>
      </w:pPr>
      <w:r w:rsidRPr="00506814">
        <w:rPr>
          <w:rFonts w:ascii="Arial" w:hAnsi="Arial" w:cs="Arial"/>
          <w:color w:val="000000"/>
          <w:sz w:val="20"/>
          <w:szCs w:val="22"/>
        </w:rPr>
        <w:t xml:space="preserve">Zmiana, </w:t>
      </w:r>
      <w:r w:rsidR="00723C5C" w:rsidRPr="00506814">
        <w:rPr>
          <w:rFonts w:ascii="Arial" w:hAnsi="Arial" w:cs="Arial"/>
          <w:color w:val="000000"/>
          <w:sz w:val="20"/>
          <w:szCs w:val="22"/>
        </w:rPr>
        <w:t>wprowadzenie</w:t>
      </w:r>
      <w:r w:rsidR="00FF7495" w:rsidRPr="00506814">
        <w:rPr>
          <w:rFonts w:ascii="Arial" w:hAnsi="Arial" w:cs="Arial"/>
          <w:color w:val="000000"/>
          <w:sz w:val="20"/>
          <w:szCs w:val="22"/>
        </w:rPr>
        <w:t xml:space="preserve"> </w:t>
      </w:r>
      <w:r w:rsidRPr="00506814">
        <w:rPr>
          <w:rFonts w:ascii="Arial" w:hAnsi="Arial" w:cs="Arial"/>
          <w:color w:val="000000"/>
          <w:sz w:val="20"/>
          <w:szCs w:val="22"/>
        </w:rPr>
        <w:t xml:space="preserve">lub rezygnacja z </w:t>
      </w:r>
      <w:r w:rsidR="00FF7495" w:rsidRPr="00506814">
        <w:rPr>
          <w:rFonts w:ascii="Arial" w:hAnsi="Arial" w:cs="Arial"/>
          <w:color w:val="000000"/>
          <w:sz w:val="20"/>
          <w:szCs w:val="22"/>
        </w:rPr>
        <w:t>podwykonawcy wymaga pisemnej zgody Zamawiającego.</w:t>
      </w:r>
    </w:p>
    <w:p w:rsidR="00C415DF" w:rsidRPr="00506814" w:rsidRDefault="00FF7495" w:rsidP="00D37A5D">
      <w:pPr>
        <w:pStyle w:val="Tekstpodstawowywcity"/>
        <w:numPr>
          <w:ilvl w:val="0"/>
          <w:numId w:val="19"/>
        </w:numPr>
        <w:spacing w:before="120"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color w:val="000000"/>
          <w:sz w:val="20"/>
          <w:szCs w:val="22"/>
        </w:rPr>
        <w:t>Do zawarcia prze</w:t>
      </w:r>
      <w:r w:rsidR="00C02EF8">
        <w:rPr>
          <w:rFonts w:ascii="Arial" w:hAnsi="Arial" w:cs="Arial"/>
          <w:color w:val="000000"/>
          <w:sz w:val="20"/>
          <w:szCs w:val="22"/>
        </w:rPr>
        <w:t>z Podwykonawcę umowy z dalszym P</w:t>
      </w:r>
      <w:r w:rsidRPr="00506814">
        <w:rPr>
          <w:rFonts w:ascii="Arial" w:hAnsi="Arial" w:cs="Arial"/>
          <w:color w:val="000000"/>
          <w:sz w:val="20"/>
          <w:szCs w:val="22"/>
        </w:rPr>
        <w:t>odwykonawcą jest wymagana z</w:t>
      </w:r>
      <w:r w:rsidRPr="00506814">
        <w:rPr>
          <w:rFonts w:ascii="Arial" w:hAnsi="Arial" w:cs="Arial"/>
          <w:sz w:val="20"/>
          <w:szCs w:val="22"/>
        </w:rPr>
        <w:t>goda Zamawiającego i Wykonawcy.</w:t>
      </w:r>
    </w:p>
    <w:p w:rsidR="00C474CE" w:rsidRPr="00506814" w:rsidRDefault="00C474CE" w:rsidP="00D37A5D">
      <w:pPr>
        <w:pStyle w:val="Tekstpodstawowywcity"/>
        <w:numPr>
          <w:ilvl w:val="0"/>
          <w:numId w:val="19"/>
        </w:numPr>
        <w:spacing w:before="120"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506814">
        <w:rPr>
          <w:rFonts w:ascii="Arial" w:hAnsi="Arial" w:cs="Arial"/>
          <w:color w:val="000000"/>
          <w:sz w:val="20"/>
          <w:szCs w:val="20"/>
        </w:rPr>
        <w:t>Zgoda Zamawiającego na zawarcie przez Wykonawcę umowy z Podwykonawcą wyrażona w trybie Art. 647</w:t>
      </w:r>
      <w:r w:rsidR="0042520C" w:rsidRPr="00506814">
        <w:rPr>
          <w:rFonts w:ascii="Arial" w:hAnsi="Arial" w:cs="Arial"/>
          <w:color w:val="000000"/>
          <w:sz w:val="20"/>
          <w:szCs w:val="20"/>
          <w:vertAlign w:val="superscript"/>
        </w:rPr>
        <w:t>1</w:t>
      </w:r>
      <w:r w:rsidRPr="00506814">
        <w:rPr>
          <w:rFonts w:ascii="Arial" w:hAnsi="Arial" w:cs="Arial"/>
          <w:color w:val="000000"/>
          <w:sz w:val="20"/>
          <w:szCs w:val="20"/>
        </w:rPr>
        <w:t xml:space="preserve"> KC ma jedynie znaczenie dla powstania solidarnej odpowiedzialności za zapłatę wynagrodzenia należnego Podwykonawcy. </w:t>
      </w:r>
    </w:p>
    <w:p w:rsidR="003371AD" w:rsidRPr="001907E2" w:rsidRDefault="003B5AC7" w:rsidP="001907E2">
      <w:pPr>
        <w:pStyle w:val="Tekstpodstawowywcity"/>
        <w:numPr>
          <w:ilvl w:val="0"/>
          <w:numId w:val="19"/>
        </w:numPr>
        <w:spacing w:before="120"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686AB4">
        <w:rPr>
          <w:rFonts w:ascii="Arial" w:hAnsi="Arial" w:cs="Arial"/>
          <w:sz w:val="20"/>
          <w:szCs w:val="20"/>
        </w:rPr>
        <w:t>Zamawiający</w:t>
      </w:r>
      <w:r w:rsidR="00C415DF" w:rsidRPr="00686AB4">
        <w:rPr>
          <w:rFonts w:ascii="Arial" w:hAnsi="Arial" w:cs="Arial"/>
          <w:sz w:val="20"/>
          <w:szCs w:val="20"/>
        </w:rPr>
        <w:t xml:space="preserve"> może żądać od Wykonawcy zmiany lub odsunięcia Podwykonawcy lub dalszego Podwykonawcy od wykonywania świadczeń w zakresie realizacji przedmiotu Umowy, jeżeli sprzęt techniczny, osoby i kwalifikacje, którymi dysponuje Podwykonawca lub dalszy Podwykonawca, nie </w:t>
      </w:r>
      <w:r w:rsidR="00C415DF" w:rsidRPr="00686AB4">
        <w:rPr>
          <w:rFonts w:ascii="Arial" w:hAnsi="Arial" w:cs="Arial"/>
          <w:sz w:val="20"/>
          <w:szCs w:val="20"/>
        </w:rPr>
        <w:lastRenderedPageBreak/>
        <w:t>spełniają warunków lub wymagań dotyczących podwykonawstwa, określonych Umową, nie dają rękojmi należytego wykonania powierzonych Podwykonawcy lub dalszemu Podwykonawcy robót bu</w:t>
      </w:r>
      <w:r w:rsidR="00505BE7" w:rsidRPr="00686AB4">
        <w:rPr>
          <w:rFonts w:ascii="Arial" w:hAnsi="Arial" w:cs="Arial"/>
          <w:sz w:val="20"/>
          <w:szCs w:val="20"/>
        </w:rPr>
        <w:t xml:space="preserve">dowlanych, dostaw lub usług lub </w:t>
      </w:r>
      <w:r w:rsidR="00C415DF" w:rsidRPr="00686AB4">
        <w:rPr>
          <w:rFonts w:ascii="Arial" w:hAnsi="Arial" w:cs="Arial"/>
          <w:sz w:val="20"/>
          <w:szCs w:val="20"/>
        </w:rPr>
        <w:t>dotrzymania terminów realizacji tych robót</w:t>
      </w:r>
      <w:r w:rsidR="00505BE7" w:rsidRPr="00686AB4">
        <w:rPr>
          <w:rFonts w:ascii="Arial" w:hAnsi="Arial" w:cs="Arial"/>
          <w:sz w:val="20"/>
          <w:szCs w:val="20"/>
        </w:rPr>
        <w:t xml:space="preserve"> </w:t>
      </w:r>
      <w:r w:rsidR="00C415DF" w:rsidRPr="00686AB4">
        <w:rPr>
          <w:rFonts w:ascii="Arial" w:hAnsi="Arial" w:cs="Arial"/>
          <w:sz w:val="20"/>
          <w:szCs w:val="20"/>
        </w:rPr>
        <w:t>. Wykonawca, Podwykonawca lub dalszy Podwykonawca niezwłocznie usunie na żądanie Zamawiającego Podwykonaw</w:t>
      </w:r>
      <w:r w:rsidR="00794985" w:rsidRPr="00686AB4">
        <w:rPr>
          <w:rFonts w:ascii="Arial" w:hAnsi="Arial" w:cs="Arial"/>
          <w:sz w:val="20"/>
          <w:szCs w:val="20"/>
        </w:rPr>
        <w:t>cę lub dalszego Podwykonawcę z t</w:t>
      </w:r>
      <w:r w:rsidR="00C415DF" w:rsidRPr="00686AB4">
        <w:rPr>
          <w:rFonts w:ascii="Arial" w:hAnsi="Arial" w:cs="Arial"/>
          <w:sz w:val="20"/>
          <w:szCs w:val="20"/>
        </w:rPr>
        <w:t>erenu budowy, jeżeli działania Podwykonawc</w:t>
      </w:r>
      <w:r w:rsidR="00C02EF8" w:rsidRPr="00686AB4">
        <w:rPr>
          <w:rFonts w:ascii="Arial" w:hAnsi="Arial" w:cs="Arial"/>
          <w:sz w:val="20"/>
          <w:szCs w:val="20"/>
        </w:rPr>
        <w:t>y lub dalszego Podwykonawcy na t</w:t>
      </w:r>
      <w:r w:rsidR="00C415DF" w:rsidRPr="00686AB4">
        <w:rPr>
          <w:rFonts w:ascii="Arial" w:hAnsi="Arial" w:cs="Arial"/>
          <w:sz w:val="20"/>
          <w:szCs w:val="20"/>
        </w:rPr>
        <w:t>erenie budowy naruszają postanowienia niniejszej Umowy.</w:t>
      </w:r>
    </w:p>
    <w:p w:rsidR="00FF7495" w:rsidRDefault="00956BEC" w:rsidP="00D37A5D">
      <w:pPr>
        <w:pStyle w:val="Tekstpodstawowywcity"/>
        <w:spacing w:before="120" w:line="276" w:lineRule="auto"/>
        <w:ind w:left="0" w:right="22" w:firstLine="357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5</w:t>
      </w:r>
    </w:p>
    <w:p w:rsidR="00AD362B" w:rsidRPr="00956BEC" w:rsidRDefault="00AD362B" w:rsidP="00701ED2">
      <w:pPr>
        <w:pStyle w:val="Tekstpodstawowywcity"/>
        <w:spacing w:before="120" w:line="276" w:lineRule="auto"/>
        <w:ind w:left="0" w:right="23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Terminy realizacji</w:t>
      </w:r>
    </w:p>
    <w:p w:rsidR="004E604B" w:rsidRDefault="004E604B" w:rsidP="00701ED2">
      <w:pPr>
        <w:pStyle w:val="Tekstpodstawowywcity"/>
        <w:numPr>
          <w:ilvl w:val="0"/>
          <w:numId w:val="3"/>
        </w:numPr>
        <w:spacing w:before="120" w:line="276" w:lineRule="auto"/>
        <w:ind w:right="2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Zamawiający zobowiązuje się przekazać Wykonawcy</w:t>
      </w:r>
      <w:r w:rsidR="006B377C">
        <w:rPr>
          <w:rFonts w:ascii="Arial" w:hAnsi="Arial" w:cs="Arial"/>
          <w:sz w:val="20"/>
          <w:szCs w:val="22"/>
        </w:rPr>
        <w:t xml:space="preserve"> </w:t>
      </w:r>
      <w:r w:rsidR="006B377C" w:rsidRPr="00294297">
        <w:rPr>
          <w:rFonts w:ascii="Arial" w:hAnsi="Arial" w:cs="Arial"/>
          <w:b/>
          <w:sz w:val="20"/>
          <w:szCs w:val="22"/>
        </w:rPr>
        <w:t xml:space="preserve">teren budowy w terminie </w:t>
      </w:r>
      <w:r w:rsidR="006B377C" w:rsidRPr="003371AD">
        <w:rPr>
          <w:rFonts w:ascii="Arial" w:hAnsi="Arial" w:cs="Arial"/>
          <w:b/>
          <w:sz w:val="20"/>
          <w:szCs w:val="22"/>
        </w:rPr>
        <w:t>do</w:t>
      </w:r>
      <w:r w:rsidR="006B377C" w:rsidRPr="00A85382">
        <w:rPr>
          <w:rFonts w:ascii="Arial" w:hAnsi="Arial" w:cs="Arial"/>
          <w:b/>
          <w:sz w:val="20"/>
          <w:szCs w:val="22"/>
        </w:rPr>
        <w:t xml:space="preserve"> </w:t>
      </w:r>
      <w:r w:rsidR="00A85382" w:rsidRPr="00A85382">
        <w:rPr>
          <w:rFonts w:ascii="Arial" w:hAnsi="Arial" w:cs="Arial"/>
          <w:b/>
          <w:sz w:val="20"/>
          <w:szCs w:val="22"/>
          <w:lang w:val="pl-PL"/>
        </w:rPr>
        <w:t>7</w:t>
      </w:r>
      <w:r w:rsidR="006B377C" w:rsidRPr="00A85382">
        <w:rPr>
          <w:rFonts w:ascii="Arial" w:hAnsi="Arial" w:cs="Arial"/>
          <w:b/>
          <w:bCs/>
          <w:sz w:val="20"/>
          <w:szCs w:val="22"/>
        </w:rPr>
        <w:t xml:space="preserve"> dni</w:t>
      </w:r>
      <w:r w:rsidR="006B377C">
        <w:rPr>
          <w:rFonts w:ascii="Arial" w:hAnsi="Arial" w:cs="Arial"/>
          <w:sz w:val="20"/>
          <w:szCs w:val="22"/>
        </w:rPr>
        <w:t xml:space="preserve"> </w:t>
      </w:r>
      <w:r w:rsidR="007A6F39">
        <w:rPr>
          <w:rFonts w:ascii="Arial" w:hAnsi="Arial" w:cs="Arial"/>
          <w:sz w:val="20"/>
          <w:szCs w:val="22"/>
        </w:rPr>
        <w:t xml:space="preserve">kalendarzowych </w:t>
      </w:r>
      <w:r>
        <w:rPr>
          <w:rFonts w:ascii="Arial" w:hAnsi="Arial" w:cs="Arial"/>
          <w:sz w:val="20"/>
          <w:szCs w:val="22"/>
        </w:rPr>
        <w:t>od daty za</w:t>
      </w:r>
      <w:r w:rsidR="006B377C">
        <w:rPr>
          <w:rFonts w:ascii="Arial" w:hAnsi="Arial" w:cs="Arial"/>
          <w:sz w:val="20"/>
          <w:szCs w:val="22"/>
        </w:rPr>
        <w:t>warcia umowy</w:t>
      </w:r>
      <w:r w:rsidR="00870A91">
        <w:rPr>
          <w:rFonts w:ascii="Arial" w:hAnsi="Arial" w:cs="Arial"/>
          <w:sz w:val="20"/>
          <w:szCs w:val="22"/>
        </w:rPr>
        <w:t>.</w:t>
      </w:r>
    </w:p>
    <w:p w:rsidR="003371AD" w:rsidRPr="00F81A7C" w:rsidRDefault="0043184E" w:rsidP="00F81A7C">
      <w:pPr>
        <w:pStyle w:val="Tekstpodstawowywcity"/>
        <w:numPr>
          <w:ilvl w:val="0"/>
          <w:numId w:val="3"/>
        </w:numPr>
        <w:spacing w:before="120" w:line="276" w:lineRule="auto"/>
        <w:ind w:right="23"/>
        <w:jc w:val="both"/>
        <w:rPr>
          <w:rFonts w:ascii="Arial" w:hAnsi="Arial" w:cs="Arial"/>
          <w:color w:val="000000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Wykonawca ma obowiązek zawiadomić Zamawiającego o wszelkich zastrzeżeniach dotyczących </w:t>
      </w:r>
      <w:r w:rsidRPr="00FF7ABA">
        <w:rPr>
          <w:rFonts w:ascii="Arial" w:hAnsi="Arial" w:cs="Arial"/>
          <w:sz w:val="20"/>
          <w:szCs w:val="22"/>
        </w:rPr>
        <w:t>rozbieżności pomiędzy projektem technicznym  a stanem rzeczywistym terenu przekazanego pod plac budowy w terminie do 7 dni od ich przekazania.</w:t>
      </w:r>
      <w:r w:rsidR="006E34C7" w:rsidRPr="00506814">
        <w:rPr>
          <w:rFonts w:ascii="Arial" w:hAnsi="Arial" w:cs="Arial"/>
          <w:sz w:val="20"/>
          <w:szCs w:val="22"/>
        </w:rPr>
        <w:t xml:space="preserve"> Po upływie tego terminu Wykonawca traci prawo do zgłaszania wszelkich roszczeń z tego tytułu</w:t>
      </w:r>
      <w:r w:rsidR="006E6369" w:rsidRPr="00506814">
        <w:rPr>
          <w:rFonts w:ascii="Arial" w:hAnsi="Arial" w:cs="Arial"/>
          <w:sz w:val="20"/>
          <w:szCs w:val="22"/>
        </w:rPr>
        <w:t>, chyba że stwierdzenie nieprawidłowości w tym terminie nie było możliwe pomimo dochowania należytej</w:t>
      </w:r>
      <w:r w:rsidR="006E6369" w:rsidRPr="00457479">
        <w:rPr>
          <w:rFonts w:ascii="Arial" w:hAnsi="Arial" w:cs="Arial"/>
          <w:sz w:val="20"/>
          <w:szCs w:val="22"/>
        </w:rPr>
        <w:t xml:space="preserve"> staranności.</w:t>
      </w:r>
      <w:r w:rsidR="00457479" w:rsidRPr="00457479">
        <w:rPr>
          <w:rFonts w:ascii="Arial" w:hAnsi="Arial" w:cs="Arial"/>
          <w:bCs/>
          <w:color w:val="5F497A"/>
          <w:sz w:val="20"/>
          <w:szCs w:val="20"/>
        </w:rPr>
        <w:t xml:space="preserve"> </w:t>
      </w:r>
      <w:r w:rsidR="00457479" w:rsidRPr="00506814">
        <w:rPr>
          <w:rFonts w:ascii="Arial" w:hAnsi="Arial" w:cs="Arial"/>
          <w:bCs/>
          <w:color w:val="000000"/>
          <w:sz w:val="20"/>
          <w:szCs w:val="20"/>
        </w:rPr>
        <w:t>Sprawa każdorazowo będzie rozstrzygana przez zespół inspektorów nadzoru / inspektora nadzoru i będzie podlegała zatwierdzeniu przez Zamawiającego.</w:t>
      </w:r>
    </w:p>
    <w:p w:rsidR="007427D7" w:rsidRPr="00506814" w:rsidRDefault="007427D7" w:rsidP="00701ED2">
      <w:pPr>
        <w:pStyle w:val="Tekstpodstawowywcity"/>
        <w:numPr>
          <w:ilvl w:val="0"/>
          <w:numId w:val="3"/>
        </w:numPr>
        <w:spacing w:before="120" w:line="276" w:lineRule="auto"/>
        <w:ind w:right="23"/>
        <w:jc w:val="both"/>
        <w:rPr>
          <w:rFonts w:ascii="Arial" w:hAnsi="Arial" w:cs="Arial"/>
          <w:i/>
          <w:sz w:val="20"/>
          <w:szCs w:val="20"/>
        </w:rPr>
      </w:pPr>
      <w:r w:rsidRPr="003371AD">
        <w:rPr>
          <w:rFonts w:ascii="Arial" w:hAnsi="Arial" w:cs="Arial"/>
          <w:sz w:val="20"/>
          <w:szCs w:val="20"/>
        </w:rPr>
        <w:t xml:space="preserve">W terminie </w:t>
      </w:r>
      <w:r w:rsidR="003371AD" w:rsidRPr="003371AD">
        <w:rPr>
          <w:rFonts w:ascii="Arial" w:hAnsi="Arial" w:cs="Arial"/>
          <w:sz w:val="20"/>
          <w:szCs w:val="20"/>
          <w:lang w:val="pl-PL"/>
        </w:rPr>
        <w:t xml:space="preserve">14 </w:t>
      </w:r>
      <w:r w:rsidRPr="003371AD">
        <w:rPr>
          <w:rFonts w:ascii="Arial" w:hAnsi="Arial" w:cs="Arial"/>
          <w:sz w:val="20"/>
          <w:szCs w:val="20"/>
        </w:rPr>
        <w:t>dni</w:t>
      </w:r>
      <w:r w:rsidRPr="00DF3552">
        <w:rPr>
          <w:rFonts w:ascii="Arial" w:hAnsi="Arial" w:cs="Arial"/>
          <w:sz w:val="20"/>
          <w:szCs w:val="20"/>
        </w:rPr>
        <w:t xml:space="preserve"> </w:t>
      </w:r>
      <w:r w:rsidR="00DF3552">
        <w:rPr>
          <w:rFonts w:ascii="Arial" w:hAnsi="Arial" w:cs="Arial"/>
          <w:sz w:val="20"/>
          <w:szCs w:val="20"/>
          <w:lang w:val="pl-PL"/>
        </w:rPr>
        <w:t>kalendarzowych</w:t>
      </w:r>
      <w:r w:rsidRPr="00DF3552">
        <w:rPr>
          <w:rFonts w:ascii="Arial" w:hAnsi="Arial" w:cs="Arial"/>
          <w:sz w:val="20"/>
          <w:szCs w:val="20"/>
        </w:rPr>
        <w:t xml:space="preserve"> od dnia zawar</w:t>
      </w:r>
      <w:r w:rsidR="00794985" w:rsidRPr="00DF3552">
        <w:rPr>
          <w:rFonts w:ascii="Arial" w:hAnsi="Arial" w:cs="Arial"/>
          <w:sz w:val="20"/>
          <w:szCs w:val="20"/>
        </w:rPr>
        <w:t>cia u</w:t>
      </w:r>
      <w:r w:rsidRPr="00DF3552">
        <w:rPr>
          <w:rFonts w:ascii="Arial" w:hAnsi="Arial" w:cs="Arial"/>
          <w:sz w:val="20"/>
          <w:szCs w:val="20"/>
        </w:rPr>
        <w:t>mowy Wykonawca przedstawi Zamawiającemu do zatwierdzenia, Harmonogram r</w:t>
      </w:r>
      <w:r w:rsidR="00955AE8" w:rsidRPr="00DF3552">
        <w:rPr>
          <w:rFonts w:ascii="Arial" w:hAnsi="Arial" w:cs="Arial"/>
          <w:sz w:val="20"/>
          <w:szCs w:val="20"/>
        </w:rPr>
        <w:t>zeczowo – finansowy, zgodnie z </w:t>
      </w:r>
      <w:r w:rsidRPr="00DF3552">
        <w:rPr>
          <w:rFonts w:ascii="Arial" w:hAnsi="Arial" w:cs="Arial"/>
          <w:sz w:val="20"/>
          <w:szCs w:val="20"/>
        </w:rPr>
        <w:t>który</w:t>
      </w:r>
      <w:r w:rsidR="00794985" w:rsidRPr="00DF3552">
        <w:rPr>
          <w:rFonts w:ascii="Arial" w:hAnsi="Arial" w:cs="Arial"/>
          <w:sz w:val="20"/>
          <w:szCs w:val="20"/>
        </w:rPr>
        <w:t>m będzie realizowany przedmiot u</w:t>
      </w:r>
      <w:r w:rsidRPr="00DF3552">
        <w:rPr>
          <w:rFonts w:ascii="Arial" w:hAnsi="Arial" w:cs="Arial"/>
          <w:sz w:val="20"/>
          <w:szCs w:val="20"/>
        </w:rPr>
        <w:t>mowy.</w:t>
      </w:r>
    </w:p>
    <w:p w:rsidR="00B33CFB" w:rsidRPr="00DF3552" w:rsidRDefault="00B33CFB" w:rsidP="00701ED2">
      <w:pPr>
        <w:pStyle w:val="Tekstpodstawowywcity"/>
        <w:numPr>
          <w:ilvl w:val="0"/>
          <w:numId w:val="3"/>
        </w:numPr>
        <w:spacing w:before="120" w:line="276" w:lineRule="auto"/>
        <w:ind w:right="23"/>
        <w:jc w:val="both"/>
        <w:rPr>
          <w:rFonts w:ascii="Arial" w:hAnsi="Arial" w:cs="Arial"/>
          <w:sz w:val="20"/>
          <w:szCs w:val="20"/>
        </w:rPr>
      </w:pPr>
      <w:r w:rsidRPr="00DF3552">
        <w:rPr>
          <w:rFonts w:ascii="Arial" w:hAnsi="Arial" w:cs="Arial"/>
          <w:sz w:val="20"/>
          <w:szCs w:val="20"/>
        </w:rPr>
        <w:t xml:space="preserve">Harmonogram rzeczowo – finansowy Wykonawca sporządzi z podziałem na asortymenty robót według działów </w:t>
      </w:r>
      <w:proofErr w:type="spellStart"/>
      <w:r w:rsidRPr="00DF3552">
        <w:rPr>
          <w:rFonts w:ascii="Arial" w:hAnsi="Arial" w:cs="Arial"/>
          <w:sz w:val="20"/>
          <w:szCs w:val="20"/>
        </w:rPr>
        <w:t>STWiORB</w:t>
      </w:r>
      <w:proofErr w:type="spellEnd"/>
      <w:r w:rsidRPr="00DF3552">
        <w:rPr>
          <w:rFonts w:ascii="Arial" w:hAnsi="Arial" w:cs="Arial"/>
          <w:sz w:val="20"/>
          <w:szCs w:val="20"/>
        </w:rPr>
        <w:t xml:space="preserve"> poprzez odniesienie do technologii wykonania, specyfikacji i zasobów wykorzystywanego sprzętu oraz zasobów osobowych niezbędnych do wykonania robót oraz będzie zawierał harmonogram płatności jako sumę należności za wszystkie asortymenty robót realizowanych w danym miesiącu rozliczeniowym. Asortymenty robót mniej znaczących będą łączone w grupy pod jedną nazwą. Grupy asortymentów robót powinny być naniesione na grafik Harmonogramu rzeczowo – finansowego w zakresie harmonogramu robót, z uwzględnieniem daty rozpoczęcia robót, czasu na ich wykonanie oraz z uwzględnieniem daty zakończenia tych robót, z dokładnością do kolejnego miesiąca kalendarzowego. W planowaniu czasu potrzebnego na wykonanie poszczególnych asortymentów robót Wykonawca uwzględni przerwy wynikające z przyczyn technologicznych i atmosferycznych, typowych dla okresu </w:t>
      </w:r>
      <w:proofErr w:type="spellStart"/>
      <w:r w:rsidRPr="00DF3552">
        <w:rPr>
          <w:rFonts w:ascii="Arial" w:hAnsi="Arial" w:cs="Arial"/>
          <w:sz w:val="20"/>
          <w:szCs w:val="20"/>
        </w:rPr>
        <w:t>jesienno</w:t>
      </w:r>
      <w:proofErr w:type="spellEnd"/>
      <w:r w:rsidRPr="00DF3552">
        <w:rPr>
          <w:rFonts w:ascii="Arial" w:hAnsi="Arial" w:cs="Arial"/>
          <w:sz w:val="20"/>
          <w:szCs w:val="20"/>
        </w:rPr>
        <w:t xml:space="preserve"> – zimowo – wiosennego</w:t>
      </w:r>
      <w:r w:rsidR="002B2D5A">
        <w:rPr>
          <w:rFonts w:ascii="Arial" w:hAnsi="Arial" w:cs="Arial"/>
          <w:sz w:val="20"/>
          <w:szCs w:val="20"/>
          <w:lang w:val="pl-PL"/>
        </w:rPr>
        <w:t xml:space="preserve">, egzaminów maturalnych i zawodowych w placówce </w:t>
      </w:r>
      <w:r w:rsidRPr="00DF3552">
        <w:rPr>
          <w:rFonts w:ascii="Arial" w:hAnsi="Arial" w:cs="Arial"/>
          <w:sz w:val="20"/>
          <w:szCs w:val="20"/>
        </w:rPr>
        <w:t>oraz inne okoliczności mogące mieć wpływ na terminowo</w:t>
      </w:r>
      <w:r w:rsidR="00794985" w:rsidRPr="00DF3552">
        <w:rPr>
          <w:rFonts w:ascii="Arial" w:hAnsi="Arial" w:cs="Arial"/>
          <w:sz w:val="20"/>
          <w:szCs w:val="20"/>
        </w:rPr>
        <w:t>ść wykonania u</w:t>
      </w:r>
      <w:r w:rsidRPr="00DF3552">
        <w:rPr>
          <w:rFonts w:ascii="Arial" w:hAnsi="Arial" w:cs="Arial"/>
          <w:sz w:val="20"/>
          <w:szCs w:val="20"/>
        </w:rPr>
        <w:t>mowy i zagwarantuje e</w:t>
      </w:r>
      <w:r w:rsidR="00794985" w:rsidRPr="00DF3552">
        <w:rPr>
          <w:rFonts w:ascii="Arial" w:hAnsi="Arial" w:cs="Arial"/>
          <w:sz w:val="20"/>
          <w:szCs w:val="20"/>
        </w:rPr>
        <w:t>tapowanie wykonania przedmiotu u</w:t>
      </w:r>
      <w:r w:rsidRPr="00DF3552">
        <w:rPr>
          <w:rFonts w:ascii="Arial" w:hAnsi="Arial" w:cs="Arial"/>
          <w:sz w:val="20"/>
          <w:szCs w:val="20"/>
        </w:rPr>
        <w:t>mowy (jeżeli dotyczy), zape</w:t>
      </w:r>
      <w:r w:rsidR="00794985" w:rsidRPr="00DF3552">
        <w:rPr>
          <w:rFonts w:ascii="Arial" w:hAnsi="Arial" w:cs="Arial"/>
          <w:sz w:val="20"/>
          <w:szCs w:val="20"/>
        </w:rPr>
        <w:t>wniające realizację przedmiotu u</w:t>
      </w:r>
      <w:r w:rsidRPr="00DF3552">
        <w:rPr>
          <w:rFonts w:ascii="Arial" w:hAnsi="Arial" w:cs="Arial"/>
          <w:sz w:val="20"/>
          <w:szCs w:val="20"/>
        </w:rPr>
        <w:t>mowy w terminie określonym w § 5 ust.</w:t>
      </w:r>
      <w:r w:rsidR="00FC4F94" w:rsidRPr="00DF3552">
        <w:rPr>
          <w:rFonts w:ascii="Arial" w:hAnsi="Arial" w:cs="Arial"/>
          <w:sz w:val="20"/>
          <w:szCs w:val="20"/>
        </w:rPr>
        <w:t>11</w:t>
      </w:r>
      <w:r w:rsidR="008F22FD" w:rsidRPr="00DF3552">
        <w:rPr>
          <w:rFonts w:ascii="Arial" w:hAnsi="Arial" w:cs="Arial"/>
          <w:sz w:val="20"/>
          <w:szCs w:val="20"/>
        </w:rPr>
        <w:t>.</w:t>
      </w:r>
    </w:p>
    <w:p w:rsidR="007427D7" w:rsidRPr="00DF3552" w:rsidRDefault="00696011" w:rsidP="00701ED2">
      <w:pPr>
        <w:pStyle w:val="Tekstpodstawowywcity"/>
        <w:numPr>
          <w:ilvl w:val="0"/>
          <w:numId w:val="3"/>
        </w:numPr>
        <w:spacing w:before="120" w:line="276" w:lineRule="auto"/>
        <w:ind w:right="23"/>
        <w:jc w:val="both"/>
        <w:rPr>
          <w:rFonts w:ascii="Arial" w:hAnsi="Arial" w:cs="Arial"/>
          <w:sz w:val="20"/>
          <w:szCs w:val="20"/>
        </w:rPr>
      </w:pPr>
      <w:r w:rsidRPr="00DF3552">
        <w:rPr>
          <w:rFonts w:ascii="Arial" w:hAnsi="Arial" w:cs="Arial"/>
          <w:sz w:val="20"/>
          <w:szCs w:val="20"/>
        </w:rPr>
        <w:t xml:space="preserve">Harmonogram oraz wszystkie jego aktualizacje będą złożone w wersji papierowej i w edytowalnej wersji elektronicznej w układzie uzgodnionym z </w:t>
      </w:r>
      <w:r w:rsidR="00955AE8" w:rsidRPr="00DF3552">
        <w:rPr>
          <w:rFonts w:ascii="Arial" w:hAnsi="Arial" w:cs="Arial"/>
          <w:sz w:val="20"/>
          <w:szCs w:val="20"/>
        </w:rPr>
        <w:t xml:space="preserve">Zamawiającym i </w:t>
      </w:r>
      <w:r w:rsidRPr="00DF3552">
        <w:rPr>
          <w:rFonts w:ascii="Arial" w:hAnsi="Arial" w:cs="Arial"/>
          <w:sz w:val="20"/>
          <w:szCs w:val="20"/>
        </w:rPr>
        <w:t>Inspektorem nadzoru inwestorskiego.</w:t>
      </w:r>
    </w:p>
    <w:p w:rsidR="00B32A1E" w:rsidRPr="00DF3552" w:rsidRDefault="00B32A1E" w:rsidP="00701ED2">
      <w:pPr>
        <w:pStyle w:val="Tekstpodstawowywcity"/>
        <w:numPr>
          <w:ilvl w:val="0"/>
          <w:numId w:val="3"/>
        </w:numPr>
        <w:spacing w:before="120" w:line="276" w:lineRule="auto"/>
        <w:ind w:right="23"/>
        <w:jc w:val="both"/>
        <w:rPr>
          <w:rFonts w:ascii="Arial" w:hAnsi="Arial" w:cs="Arial"/>
          <w:sz w:val="20"/>
          <w:szCs w:val="20"/>
        </w:rPr>
      </w:pPr>
      <w:r w:rsidRPr="00DF3552">
        <w:rPr>
          <w:rFonts w:ascii="Arial" w:hAnsi="Arial" w:cs="Arial"/>
          <w:sz w:val="20"/>
          <w:szCs w:val="20"/>
        </w:rPr>
        <w:t xml:space="preserve">Harmonogram rzeczowo – finansowy będzie uwzględniał w szczególności: </w:t>
      </w:r>
    </w:p>
    <w:p w:rsidR="00B32A1E" w:rsidRPr="00DF3552" w:rsidRDefault="00B32A1E" w:rsidP="00DF3552">
      <w:pPr>
        <w:pStyle w:val="Tekstpodstawowywcity"/>
        <w:numPr>
          <w:ilvl w:val="0"/>
          <w:numId w:val="31"/>
        </w:numPr>
        <w:spacing w:line="276" w:lineRule="auto"/>
        <w:ind w:left="714" w:right="23" w:hanging="357"/>
        <w:jc w:val="both"/>
        <w:rPr>
          <w:rFonts w:ascii="Arial" w:hAnsi="Arial" w:cs="Arial"/>
          <w:sz w:val="20"/>
          <w:szCs w:val="20"/>
        </w:rPr>
      </w:pPr>
      <w:r w:rsidRPr="00DF3552">
        <w:rPr>
          <w:rFonts w:ascii="Arial" w:hAnsi="Arial" w:cs="Arial"/>
          <w:sz w:val="20"/>
          <w:szCs w:val="20"/>
        </w:rPr>
        <w:t>kolejność, w jakiej Wykonawca zamierza prowadzić roboty budowlane st</w:t>
      </w:r>
      <w:r w:rsidR="00794985" w:rsidRPr="00DF3552">
        <w:rPr>
          <w:rFonts w:ascii="Arial" w:hAnsi="Arial" w:cs="Arial"/>
          <w:sz w:val="20"/>
          <w:szCs w:val="20"/>
        </w:rPr>
        <w:t>anowiące przedmiot u</w:t>
      </w:r>
      <w:r w:rsidRPr="00DF3552">
        <w:rPr>
          <w:rFonts w:ascii="Arial" w:hAnsi="Arial" w:cs="Arial"/>
          <w:sz w:val="20"/>
          <w:szCs w:val="20"/>
        </w:rPr>
        <w:t>mowy; terminy wykonywania, daty rozpoczęcia i zakończenia robót</w:t>
      </w:r>
      <w:r w:rsidR="00794985" w:rsidRPr="00DF3552">
        <w:rPr>
          <w:rFonts w:ascii="Arial" w:hAnsi="Arial" w:cs="Arial"/>
          <w:sz w:val="20"/>
          <w:szCs w:val="20"/>
        </w:rPr>
        <w:t xml:space="preserve"> składających się na przedmiot u</w:t>
      </w:r>
      <w:r w:rsidRPr="00DF3552">
        <w:rPr>
          <w:rFonts w:ascii="Arial" w:hAnsi="Arial" w:cs="Arial"/>
          <w:sz w:val="20"/>
          <w:szCs w:val="20"/>
        </w:rPr>
        <w:t xml:space="preserve">mowy, kolejność zamawiania przez </w:t>
      </w:r>
      <w:r w:rsidR="00794985" w:rsidRPr="00DF3552">
        <w:rPr>
          <w:rFonts w:ascii="Arial" w:hAnsi="Arial" w:cs="Arial"/>
          <w:sz w:val="20"/>
          <w:szCs w:val="20"/>
        </w:rPr>
        <w:t>Wykonawcę urządzeń i dostaw na t</w:t>
      </w:r>
      <w:r w:rsidRPr="00DF3552">
        <w:rPr>
          <w:rFonts w:ascii="Arial" w:hAnsi="Arial" w:cs="Arial"/>
          <w:sz w:val="20"/>
          <w:szCs w:val="20"/>
        </w:rPr>
        <w:t>eren budowy, dostaw materiał</w:t>
      </w:r>
      <w:r w:rsidR="00794985" w:rsidRPr="00DF3552">
        <w:rPr>
          <w:rFonts w:ascii="Arial" w:hAnsi="Arial" w:cs="Arial"/>
          <w:sz w:val="20"/>
          <w:szCs w:val="20"/>
        </w:rPr>
        <w:t>ów na t</w:t>
      </w:r>
      <w:r w:rsidRPr="00DF3552">
        <w:rPr>
          <w:rFonts w:ascii="Arial" w:hAnsi="Arial" w:cs="Arial"/>
          <w:sz w:val="20"/>
          <w:szCs w:val="20"/>
        </w:rPr>
        <w:t>eren budowy w zakresie niezbędnym do zachowania ciągłości robót budowlanych, co najmniej na poziomie określonym przez In</w:t>
      </w:r>
      <w:r w:rsidR="00DF3552">
        <w:rPr>
          <w:rFonts w:ascii="Arial" w:hAnsi="Arial" w:cs="Arial"/>
          <w:sz w:val="20"/>
          <w:szCs w:val="20"/>
        </w:rPr>
        <w:t>spektora nadzoru inwestorskiego</w:t>
      </w:r>
      <w:r w:rsidR="00DF3552">
        <w:rPr>
          <w:rFonts w:ascii="Arial" w:hAnsi="Arial" w:cs="Arial"/>
          <w:sz w:val="20"/>
          <w:szCs w:val="20"/>
          <w:lang w:val="pl-PL"/>
        </w:rPr>
        <w:t>,</w:t>
      </w:r>
      <w:r w:rsidRPr="00DF3552">
        <w:rPr>
          <w:rFonts w:ascii="Arial" w:hAnsi="Arial" w:cs="Arial"/>
          <w:sz w:val="20"/>
          <w:szCs w:val="20"/>
        </w:rPr>
        <w:t xml:space="preserve"> </w:t>
      </w:r>
    </w:p>
    <w:p w:rsidR="00B32A1E" w:rsidRPr="00DF3552" w:rsidRDefault="00B32A1E" w:rsidP="00DF3552">
      <w:pPr>
        <w:pStyle w:val="Tekstpodstawowywcity"/>
        <w:numPr>
          <w:ilvl w:val="0"/>
          <w:numId w:val="31"/>
        </w:numPr>
        <w:tabs>
          <w:tab w:val="num" w:pos="360"/>
        </w:tabs>
        <w:spacing w:line="276" w:lineRule="auto"/>
        <w:ind w:left="714" w:right="23" w:hanging="357"/>
        <w:jc w:val="both"/>
        <w:rPr>
          <w:rFonts w:ascii="Arial" w:hAnsi="Arial" w:cs="Arial"/>
          <w:sz w:val="20"/>
          <w:szCs w:val="20"/>
        </w:rPr>
      </w:pPr>
      <w:r w:rsidRPr="00DF3552">
        <w:rPr>
          <w:rFonts w:ascii="Arial" w:hAnsi="Arial" w:cs="Arial"/>
          <w:sz w:val="20"/>
          <w:szCs w:val="20"/>
        </w:rPr>
        <w:t>szacowanie przerobu i płatności (brutto) w układzie miesięcznym, oraz koszty ogólne rozłożone propor</w:t>
      </w:r>
      <w:r w:rsidR="00794985" w:rsidRPr="00DF3552">
        <w:rPr>
          <w:rFonts w:ascii="Arial" w:hAnsi="Arial" w:cs="Arial"/>
          <w:sz w:val="20"/>
          <w:szCs w:val="20"/>
        </w:rPr>
        <w:t>cjonalnie na cały czas trwania u</w:t>
      </w:r>
      <w:r w:rsidRPr="00DF3552">
        <w:rPr>
          <w:rFonts w:ascii="Arial" w:hAnsi="Arial" w:cs="Arial"/>
          <w:sz w:val="20"/>
          <w:szCs w:val="20"/>
        </w:rPr>
        <w:t>mowy.</w:t>
      </w:r>
    </w:p>
    <w:p w:rsidR="00B32A1E" w:rsidRPr="00DF3552" w:rsidRDefault="00B32A1E" w:rsidP="00701ED2">
      <w:pPr>
        <w:pStyle w:val="Tekstpodstawowywcity"/>
        <w:numPr>
          <w:ilvl w:val="0"/>
          <w:numId w:val="3"/>
        </w:numPr>
        <w:spacing w:before="120" w:line="276" w:lineRule="auto"/>
        <w:ind w:right="23"/>
        <w:jc w:val="both"/>
        <w:rPr>
          <w:rFonts w:ascii="Arial" w:hAnsi="Arial" w:cs="Arial"/>
          <w:sz w:val="20"/>
          <w:szCs w:val="20"/>
        </w:rPr>
      </w:pPr>
      <w:r w:rsidRPr="00DF3552">
        <w:rPr>
          <w:rFonts w:ascii="Arial" w:hAnsi="Arial" w:cs="Arial"/>
          <w:sz w:val="20"/>
          <w:szCs w:val="20"/>
        </w:rPr>
        <w:lastRenderedPageBreak/>
        <w:t>W przypadku zgłoszenia przez Zamawiającego</w:t>
      </w:r>
      <w:r w:rsidR="00782C8E" w:rsidRPr="00DF3552">
        <w:rPr>
          <w:rFonts w:ascii="Arial" w:hAnsi="Arial" w:cs="Arial"/>
          <w:sz w:val="20"/>
          <w:szCs w:val="20"/>
        </w:rPr>
        <w:t>/Inspektora Nadzoru</w:t>
      </w:r>
      <w:r w:rsidRPr="00DF3552">
        <w:rPr>
          <w:rFonts w:ascii="Arial" w:hAnsi="Arial" w:cs="Arial"/>
          <w:sz w:val="20"/>
          <w:szCs w:val="20"/>
        </w:rPr>
        <w:t xml:space="preserve"> uwag do Harmonogramu rzeczowo - finansowego </w:t>
      </w:r>
      <w:r w:rsidR="00294297" w:rsidRPr="00DF3552">
        <w:rPr>
          <w:rFonts w:ascii="Arial" w:hAnsi="Arial" w:cs="Arial"/>
          <w:sz w:val="20"/>
          <w:szCs w:val="20"/>
        </w:rPr>
        <w:t xml:space="preserve">lub jego aktualizacji </w:t>
      </w:r>
      <w:r w:rsidRPr="00DF3552">
        <w:rPr>
          <w:rFonts w:ascii="Arial" w:hAnsi="Arial" w:cs="Arial"/>
          <w:sz w:val="20"/>
          <w:szCs w:val="20"/>
        </w:rPr>
        <w:t>Wykonawca będzie zobowiązany d</w:t>
      </w:r>
      <w:r w:rsidR="00794985" w:rsidRPr="00DF3552">
        <w:rPr>
          <w:rFonts w:ascii="Arial" w:hAnsi="Arial" w:cs="Arial"/>
          <w:sz w:val="20"/>
          <w:szCs w:val="20"/>
        </w:rPr>
        <w:t>o uwzględnienia tych uwag i </w:t>
      </w:r>
      <w:r w:rsidRPr="00DF3552">
        <w:rPr>
          <w:rFonts w:ascii="Arial" w:hAnsi="Arial" w:cs="Arial"/>
          <w:sz w:val="20"/>
          <w:szCs w:val="20"/>
        </w:rPr>
        <w:t xml:space="preserve">przedłożenia Zamawiającemu poprawionego Harmonogramu </w:t>
      </w:r>
      <w:r w:rsidRPr="003371AD">
        <w:rPr>
          <w:rFonts w:ascii="Arial" w:hAnsi="Arial" w:cs="Arial"/>
          <w:b/>
          <w:bCs/>
          <w:sz w:val="20"/>
          <w:szCs w:val="20"/>
        </w:rPr>
        <w:t>w terminie</w:t>
      </w:r>
      <w:r w:rsidR="003371AD" w:rsidRPr="003371AD">
        <w:rPr>
          <w:rFonts w:ascii="Arial" w:hAnsi="Arial" w:cs="Arial"/>
          <w:b/>
          <w:bCs/>
          <w:sz w:val="20"/>
          <w:szCs w:val="20"/>
          <w:lang w:val="pl-PL"/>
        </w:rPr>
        <w:t xml:space="preserve"> 7</w:t>
      </w:r>
      <w:r w:rsidRPr="003371AD">
        <w:rPr>
          <w:rFonts w:ascii="Arial" w:hAnsi="Arial" w:cs="Arial"/>
          <w:b/>
          <w:bCs/>
          <w:sz w:val="20"/>
          <w:szCs w:val="20"/>
        </w:rPr>
        <w:t xml:space="preserve"> dni</w:t>
      </w:r>
      <w:r w:rsidRPr="003371AD">
        <w:rPr>
          <w:rFonts w:ascii="Arial" w:hAnsi="Arial" w:cs="Arial"/>
          <w:sz w:val="20"/>
          <w:szCs w:val="20"/>
        </w:rPr>
        <w:t xml:space="preserve"> </w:t>
      </w:r>
      <w:r w:rsidR="00DF3552">
        <w:rPr>
          <w:rFonts w:ascii="Arial" w:hAnsi="Arial" w:cs="Arial"/>
          <w:sz w:val="20"/>
          <w:szCs w:val="20"/>
          <w:lang w:val="pl-PL"/>
        </w:rPr>
        <w:t>kalendarzowych</w:t>
      </w:r>
      <w:r w:rsidR="00DF3552">
        <w:rPr>
          <w:rFonts w:ascii="Arial" w:hAnsi="Arial" w:cs="Arial"/>
          <w:sz w:val="20"/>
          <w:szCs w:val="20"/>
        </w:rPr>
        <w:t xml:space="preserve"> od</w:t>
      </w:r>
      <w:r w:rsidR="00DF3552">
        <w:rPr>
          <w:rFonts w:ascii="Arial" w:hAnsi="Arial" w:cs="Arial"/>
          <w:sz w:val="20"/>
          <w:szCs w:val="20"/>
          <w:lang w:val="pl-PL"/>
        </w:rPr>
        <w:t> </w:t>
      </w:r>
      <w:r w:rsidRPr="00DF3552">
        <w:rPr>
          <w:rFonts w:ascii="Arial" w:hAnsi="Arial" w:cs="Arial"/>
          <w:sz w:val="20"/>
          <w:szCs w:val="20"/>
        </w:rPr>
        <w:t xml:space="preserve">daty otrzymania zgłoszonych przez Zamawiającego uwag. </w:t>
      </w:r>
    </w:p>
    <w:p w:rsidR="00B32A1E" w:rsidRPr="00DF3552" w:rsidRDefault="00294297" w:rsidP="00701ED2">
      <w:pPr>
        <w:pStyle w:val="Tekstpodstawowywcity"/>
        <w:numPr>
          <w:ilvl w:val="0"/>
          <w:numId w:val="3"/>
        </w:numPr>
        <w:spacing w:before="120" w:line="276" w:lineRule="auto"/>
        <w:ind w:right="23"/>
        <w:jc w:val="both"/>
        <w:rPr>
          <w:rFonts w:ascii="Arial" w:hAnsi="Arial" w:cs="Arial"/>
          <w:sz w:val="20"/>
          <w:szCs w:val="20"/>
        </w:rPr>
      </w:pPr>
      <w:r w:rsidRPr="00DF3552">
        <w:rPr>
          <w:rFonts w:ascii="Arial" w:hAnsi="Arial" w:cs="Arial"/>
          <w:sz w:val="20"/>
          <w:szCs w:val="20"/>
        </w:rPr>
        <w:t>Wprowadzenie zmian do Harmonogramu rzeczowo-finansowego</w:t>
      </w:r>
      <w:r w:rsidR="004774F4" w:rsidRPr="00DF3552">
        <w:rPr>
          <w:rFonts w:ascii="Arial" w:hAnsi="Arial" w:cs="Arial"/>
          <w:sz w:val="20"/>
          <w:szCs w:val="20"/>
        </w:rPr>
        <w:t xml:space="preserve"> (aktualizacja harmonogramu)</w:t>
      </w:r>
      <w:r w:rsidR="0046221C" w:rsidRPr="00DF3552">
        <w:rPr>
          <w:rFonts w:ascii="Arial" w:hAnsi="Arial" w:cs="Arial"/>
          <w:sz w:val="20"/>
          <w:szCs w:val="20"/>
        </w:rPr>
        <w:t>,</w:t>
      </w:r>
      <w:r w:rsidRPr="00DF3552">
        <w:rPr>
          <w:rFonts w:ascii="Arial" w:hAnsi="Arial" w:cs="Arial"/>
          <w:sz w:val="20"/>
          <w:szCs w:val="20"/>
        </w:rPr>
        <w:t xml:space="preserve"> które</w:t>
      </w:r>
      <w:r w:rsidR="00794985" w:rsidRPr="00DF3552">
        <w:rPr>
          <w:rFonts w:ascii="Arial" w:hAnsi="Arial" w:cs="Arial"/>
          <w:sz w:val="20"/>
          <w:szCs w:val="20"/>
        </w:rPr>
        <w:t xml:space="preserve"> nie prowadzi do zmiany t</w:t>
      </w:r>
      <w:r w:rsidRPr="00DF3552">
        <w:rPr>
          <w:rFonts w:ascii="Arial" w:hAnsi="Arial" w:cs="Arial"/>
          <w:sz w:val="20"/>
          <w:szCs w:val="20"/>
        </w:rPr>
        <w:t>erminu zakończenia robót</w:t>
      </w:r>
      <w:r w:rsidR="0046221C" w:rsidRPr="00DF3552">
        <w:rPr>
          <w:rFonts w:ascii="Arial" w:hAnsi="Arial" w:cs="Arial"/>
          <w:sz w:val="20"/>
          <w:szCs w:val="20"/>
        </w:rPr>
        <w:t>,</w:t>
      </w:r>
      <w:r w:rsidR="00794985" w:rsidRPr="00DF3552">
        <w:rPr>
          <w:rFonts w:ascii="Arial" w:hAnsi="Arial" w:cs="Arial"/>
          <w:sz w:val="20"/>
          <w:szCs w:val="20"/>
        </w:rPr>
        <w:t xml:space="preserve"> nie wymaga zmiany u</w:t>
      </w:r>
      <w:r w:rsidRPr="00DF3552">
        <w:rPr>
          <w:rFonts w:ascii="Arial" w:hAnsi="Arial" w:cs="Arial"/>
          <w:sz w:val="20"/>
          <w:szCs w:val="20"/>
        </w:rPr>
        <w:t xml:space="preserve">mowy. </w:t>
      </w:r>
    </w:p>
    <w:p w:rsidR="00782C8E" w:rsidRPr="00F81A7C" w:rsidRDefault="004E604B" w:rsidP="00701ED2">
      <w:pPr>
        <w:pStyle w:val="Tekstpodstawowywcity"/>
        <w:numPr>
          <w:ilvl w:val="0"/>
          <w:numId w:val="3"/>
        </w:numPr>
        <w:spacing w:before="120" w:line="276" w:lineRule="auto"/>
        <w:ind w:right="23"/>
        <w:jc w:val="both"/>
        <w:rPr>
          <w:rFonts w:ascii="Arial" w:hAnsi="Arial" w:cs="Arial"/>
          <w:i/>
          <w:sz w:val="20"/>
          <w:szCs w:val="22"/>
        </w:rPr>
      </w:pPr>
      <w:r w:rsidRPr="00F81A7C">
        <w:rPr>
          <w:rFonts w:ascii="Arial" w:hAnsi="Arial" w:cs="Arial"/>
          <w:sz w:val="20"/>
          <w:szCs w:val="22"/>
        </w:rPr>
        <w:t>Rozpoczęcie wykonywania</w:t>
      </w:r>
      <w:r w:rsidR="007A1C3E" w:rsidRPr="00F81A7C">
        <w:rPr>
          <w:rFonts w:ascii="Arial" w:hAnsi="Arial" w:cs="Arial"/>
          <w:sz w:val="20"/>
          <w:szCs w:val="22"/>
        </w:rPr>
        <w:t xml:space="preserve"> przedmiotu umowy </w:t>
      </w:r>
      <w:r w:rsidR="007A1C3E" w:rsidRPr="00F81A7C">
        <w:rPr>
          <w:rFonts w:ascii="Arial" w:hAnsi="Arial" w:cs="Arial"/>
          <w:b/>
          <w:sz w:val="20"/>
          <w:szCs w:val="22"/>
        </w:rPr>
        <w:t>nast</w:t>
      </w:r>
      <w:r w:rsidR="003371AD" w:rsidRPr="00F81A7C">
        <w:rPr>
          <w:rFonts w:ascii="Arial" w:hAnsi="Arial" w:cs="Arial"/>
          <w:b/>
          <w:sz w:val="20"/>
          <w:szCs w:val="22"/>
          <w:lang w:val="pl-PL"/>
        </w:rPr>
        <w:t>ąpi</w:t>
      </w:r>
      <w:r w:rsidR="007A6F39" w:rsidRPr="00F81A7C">
        <w:rPr>
          <w:rFonts w:ascii="Arial" w:hAnsi="Arial" w:cs="Arial"/>
          <w:sz w:val="20"/>
          <w:szCs w:val="22"/>
        </w:rPr>
        <w:t xml:space="preserve"> </w:t>
      </w:r>
      <w:r w:rsidR="00782C8E" w:rsidRPr="00F81A7C">
        <w:rPr>
          <w:rFonts w:ascii="Arial" w:hAnsi="Arial" w:cs="Arial"/>
          <w:sz w:val="20"/>
          <w:szCs w:val="22"/>
        </w:rPr>
        <w:t>po przekazaniu terenu budowy</w:t>
      </w:r>
      <w:r w:rsidR="003371AD" w:rsidRPr="00F81A7C">
        <w:rPr>
          <w:rFonts w:ascii="Arial" w:hAnsi="Arial" w:cs="Arial"/>
          <w:sz w:val="20"/>
          <w:szCs w:val="22"/>
          <w:lang w:val="pl-PL"/>
        </w:rPr>
        <w:t xml:space="preserve"> </w:t>
      </w:r>
      <w:r w:rsidR="00782C8E" w:rsidRPr="00F81A7C">
        <w:rPr>
          <w:rFonts w:ascii="Arial" w:hAnsi="Arial" w:cs="Arial"/>
          <w:sz w:val="20"/>
          <w:szCs w:val="22"/>
        </w:rPr>
        <w:t>zgodnie</w:t>
      </w:r>
      <w:r w:rsidR="003371AD" w:rsidRPr="00F81A7C">
        <w:rPr>
          <w:rFonts w:ascii="Arial" w:hAnsi="Arial" w:cs="Arial"/>
          <w:sz w:val="20"/>
          <w:szCs w:val="22"/>
          <w:lang w:val="pl-PL"/>
        </w:rPr>
        <w:t xml:space="preserve">                     </w:t>
      </w:r>
      <w:r w:rsidR="00782C8E" w:rsidRPr="00F81A7C">
        <w:rPr>
          <w:rFonts w:ascii="Arial" w:hAnsi="Arial" w:cs="Arial"/>
          <w:sz w:val="20"/>
          <w:szCs w:val="22"/>
        </w:rPr>
        <w:t xml:space="preserve"> z harmonogramem</w:t>
      </w:r>
      <w:r w:rsidR="00782C8E" w:rsidRPr="00F81A7C">
        <w:rPr>
          <w:rFonts w:ascii="Arial" w:hAnsi="Arial" w:cs="Arial"/>
          <w:i/>
          <w:sz w:val="20"/>
          <w:szCs w:val="22"/>
        </w:rPr>
        <w:t>.</w:t>
      </w:r>
    </w:p>
    <w:p w:rsidR="003371AD" w:rsidRPr="00F81A7C" w:rsidRDefault="00294297" w:rsidP="00F81A7C">
      <w:pPr>
        <w:pStyle w:val="Tekstpodstawowywcity"/>
        <w:numPr>
          <w:ilvl w:val="0"/>
          <w:numId w:val="3"/>
        </w:numPr>
        <w:spacing w:before="120" w:line="276" w:lineRule="auto"/>
        <w:ind w:right="23"/>
        <w:jc w:val="both"/>
        <w:rPr>
          <w:rFonts w:ascii="Arial" w:hAnsi="Arial" w:cs="Arial"/>
          <w:sz w:val="20"/>
          <w:szCs w:val="20"/>
        </w:rPr>
      </w:pPr>
      <w:r w:rsidRPr="00DF3552">
        <w:rPr>
          <w:rFonts w:ascii="Arial" w:hAnsi="Arial" w:cs="Arial"/>
          <w:sz w:val="20"/>
          <w:szCs w:val="20"/>
        </w:rPr>
        <w:t>Jeżeli faktyczny postęp robót z przyczyn leżących po stronie Wykonaw</w:t>
      </w:r>
      <w:r w:rsidR="008107F8" w:rsidRPr="00DF3552">
        <w:rPr>
          <w:rFonts w:ascii="Arial" w:hAnsi="Arial" w:cs="Arial"/>
          <w:sz w:val="20"/>
          <w:szCs w:val="20"/>
        </w:rPr>
        <w:t>cy będzie obiektywnie zagrażał t</w:t>
      </w:r>
      <w:r w:rsidRPr="00DF3552">
        <w:rPr>
          <w:rFonts w:ascii="Arial" w:hAnsi="Arial" w:cs="Arial"/>
          <w:sz w:val="20"/>
          <w:szCs w:val="20"/>
        </w:rPr>
        <w:t>erminowi zakończenia robót lub określonemu terminowi zakoń</w:t>
      </w:r>
      <w:r w:rsidR="005E591D" w:rsidRPr="00DF3552">
        <w:rPr>
          <w:rFonts w:ascii="Arial" w:hAnsi="Arial" w:cs="Arial"/>
          <w:sz w:val="20"/>
          <w:szCs w:val="20"/>
        </w:rPr>
        <w:t>czenia etapu robót, Wykonawca z </w:t>
      </w:r>
      <w:r w:rsidRPr="00DF3552">
        <w:rPr>
          <w:rFonts w:ascii="Arial" w:hAnsi="Arial" w:cs="Arial"/>
          <w:sz w:val="20"/>
          <w:szCs w:val="20"/>
        </w:rPr>
        <w:t>przyczyn leżących po jego stronie nie dotrzyma terminu określonego w Harmonogramie rzeczowo-</w:t>
      </w:r>
    </w:p>
    <w:p w:rsidR="00FC4F94" w:rsidRPr="00DF3552" w:rsidRDefault="00294297" w:rsidP="00F81A7C">
      <w:pPr>
        <w:pStyle w:val="Tekstpodstawowywcity"/>
        <w:spacing w:line="276" w:lineRule="auto"/>
        <w:ind w:left="357" w:right="23"/>
        <w:jc w:val="both"/>
        <w:rPr>
          <w:rFonts w:ascii="Arial" w:hAnsi="Arial" w:cs="Arial"/>
          <w:sz w:val="20"/>
          <w:szCs w:val="20"/>
        </w:rPr>
      </w:pPr>
      <w:r w:rsidRPr="00DF3552">
        <w:rPr>
          <w:rFonts w:ascii="Arial" w:hAnsi="Arial" w:cs="Arial"/>
          <w:sz w:val="20"/>
          <w:szCs w:val="20"/>
        </w:rPr>
        <w:t xml:space="preserve">finansowym lub zajdą inne istotne odstępstwa od Harmonogramu rzeczowo-finansowego, Wykonawca na żądanie </w:t>
      </w:r>
      <w:r w:rsidR="005E591D" w:rsidRPr="00DF3552">
        <w:rPr>
          <w:rFonts w:ascii="Arial" w:hAnsi="Arial" w:cs="Arial"/>
          <w:sz w:val="20"/>
          <w:szCs w:val="20"/>
        </w:rPr>
        <w:t>Inspektora Nadzoru/</w:t>
      </w:r>
      <w:r w:rsidRPr="00DF3552">
        <w:rPr>
          <w:rFonts w:ascii="Arial" w:hAnsi="Arial" w:cs="Arial"/>
          <w:sz w:val="20"/>
          <w:szCs w:val="20"/>
        </w:rPr>
        <w:t xml:space="preserve">Zamawiającego niezwłocznie, nie później niż w </w:t>
      </w:r>
      <w:r w:rsidRPr="003371AD">
        <w:rPr>
          <w:rFonts w:ascii="Arial" w:hAnsi="Arial" w:cs="Arial"/>
          <w:b/>
          <w:sz w:val="20"/>
          <w:szCs w:val="20"/>
        </w:rPr>
        <w:t>terminie</w:t>
      </w:r>
      <w:r w:rsidR="003371AD" w:rsidRPr="003371AD">
        <w:rPr>
          <w:rFonts w:ascii="Arial" w:hAnsi="Arial" w:cs="Arial"/>
          <w:b/>
          <w:sz w:val="20"/>
          <w:szCs w:val="20"/>
          <w:lang w:val="pl-PL"/>
        </w:rPr>
        <w:t xml:space="preserve"> 14</w:t>
      </w:r>
      <w:r w:rsidRPr="003371AD">
        <w:rPr>
          <w:rFonts w:ascii="Arial" w:hAnsi="Arial" w:cs="Arial"/>
          <w:b/>
          <w:sz w:val="20"/>
          <w:szCs w:val="20"/>
        </w:rPr>
        <w:t xml:space="preserve"> dni</w:t>
      </w:r>
      <w:r w:rsidRPr="00DF3552">
        <w:rPr>
          <w:rFonts w:ascii="Arial" w:hAnsi="Arial" w:cs="Arial"/>
          <w:b/>
          <w:sz w:val="20"/>
          <w:szCs w:val="20"/>
        </w:rPr>
        <w:t xml:space="preserve"> </w:t>
      </w:r>
      <w:r w:rsidR="00DF3552" w:rsidRPr="00DF3552">
        <w:rPr>
          <w:rFonts w:ascii="Arial" w:hAnsi="Arial" w:cs="Arial"/>
          <w:sz w:val="20"/>
          <w:szCs w:val="20"/>
          <w:lang w:val="pl-PL"/>
        </w:rPr>
        <w:t>kalendarzowych</w:t>
      </w:r>
      <w:r w:rsidRPr="00DF3552">
        <w:rPr>
          <w:rFonts w:ascii="Arial" w:hAnsi="Arial" w:cs="Arial"/>
          <w:sz w:val="20"/>
          <w:szCs w:val="20"/>
        </w:rPr>
        <w:t>, przedstawi Zamawiającemu do zatwierdzenia projekt Programu naprawczego</w:t>
      </w:r>
      <w:r w:rsidR="00FC4F94" w:rsidRPr="00DF3552">
        <w:rPr>
          <w:rFonts w:ascii="Arial" w:hAnsi="Arial" w:cs="Arial"/>
          <w:sz w:val="20"/>
          <w:szCs w:val="20"/>
        </w:rPr>
        <w:t>, czyli planu działań mającego na celu nadrobienie opóźnień powstałych z</w:t>
      </w:r>
      <w:r w:rsidR="005E591D" w:rsidRPr="00DF3552">
        <w:rPr>
          <w:rFonts w:ascii="Arial" w:hAnsi="Arial" w:cs="Arial"/>
          <w:sz w:val="20"/>
          <w:szCs w:val="20"/>
        </w:rPr>
        <w:t xml:space="preserve"> winy Wykonawcy, i dotrzymanie t</w:t>
      </w:r>
      <w:r w:rsidR="00FC4F94" w:rsidRPr="00DF3552">
        <w:rPr>
          <w:rFonts w:ascii="Arial" w:hAnsi="Arial" w:cs="Arial"/>
          <w:sz w:val="20"/>
          <w:szCs w:val="20"/>
        </w:rPr>
        <w:t xml:space="preserve">erminu zakończenia robót, obejmującego w szczególności: </w:t>
      </w:r>
    </w:p>
    <w:p w:rsidR="00FC4F94" w:rsidRPr="00DF3552" w:rsidRDefault="00FC4F94" w:rsidP="00DF3552">
      <w:pPr>
        <w:pStyle w:val="Tekstpodstawowywcity"/>
        <w:numPr>
          <w:ilvl w:val="1"/>
          <w:numId w:val="3"/>
        </w:numPr>
        <w:tabs>
          <w:tab w:val="clear" w:pos="1440"/>
          <w:tab w:val="num" w:pos="709"/>
        </w:tabs>
        <w:spacing w:line="276" w:lineRule="auto"/>
        <w:ind w:left="709" w:right="23" w:hanging="284"/>
        <w:jc w:val="both"/>
        <w:rPr>
          <w:rFonts w:ascii="Arial" w:hAnsi="Arial" w:cs="Arial"/>
          <w:sz w:val="20"/>
          <w:szCs w:val="20"/>
        </w:rPr>
      </w:pPr>
      <w:r w:rsidRPr="00DF3552">
        <w:rPr>
          <w:rFonts w:ascii="Arial" w:hAnsi="Arial" w:cs="Arial"/>
          <w:sz w:val="20"/>
          <w:szCs w:val="20"/>
        </w:rPr>
        <w:t>propozycje nowych terminów realizacji poszczególnych etapów robót, których termin wykonania już upłynął, a które nie zostały jeszcze zrealizowane, lub których termin wykonania jest zagrożony w zaktualizowanym Harmonogramie rzeczowo-finansowym,</w:t>
      </w:r>
    </w:p>
    <w:p w:rsidR="00294297" w:rsidRPr="00DF3552" w:rsidRDefault="00FC4F94" w:rsidP="00DF3552">
      <w:pPr>
        <w:pStyle w:val="Tekstpodstawowywcity"/>
        <w:numPr>
          <w:ilvl w:val="1"/>
          <w:numId w:val="3"/>
        </w:numPr>
        <w:tabs>
          <w:tab w:val="clear" w:pos="1440"/>
          <w:tab w:val="num" w:pos="709"/>
        </w:tabs>
        <w:spacing w:line="276" w:lineRule="auto"/>
        <w:ind w:left="709" w:right="23" w:hanging="284"/>
        <w:jc w:val="both"/>
        <w:rPr>
          <w:rFonts w:ascii="Arial" w:hAnsi="Arial" w:cs="Arial"/>
          <w:sz w:val="20"/>
          <w:szCs w:val="20"/>
        </w:rPr>
      </w:pPr>
      <w:r w:rsidRPr="00DF3552">
        <w:rPr>
          <w:rFonts w:ascii="Arial" w:hAnsi="Arial" w:cs="Arial"/>
          <w:sz w:val="20"/>
          <w:szCs w:val="20"/>
        </w:rPr>
        <w:t>wskazanie konkretnych środków i metod (m. in. reorganizacja sposobu wykonywania robót poprzez zwiększenie zaangażowania sprzętu, personelu, Podwykonawców lub zwiększenie zaangażowania zasobów finansowych Wykonawcy), których zastosowanie pozwoli na dotrzymanie nowych terminów realizacji po</w:t>
      </w:r>
      <w:r w:rsidR="005E591D" w:rsidRPr="00DF3552">
        <w:rPr>
          <w:rFonts w:ascii="Arial" w:hAnsi="Arial" w:cs="Arial"/>
          <w:sz w:val="20"/>
          <w:szCs w:val="20"/>
        </w:rPr>
        <w:t>szczególnych etapów robót oraz t</w:t>
      </w:r>
      <w:r w:rsidRPr="00DF3552">
        <w:rPr>
          <w:rFonts w:ascii="Arial" w:hAnsi="Arial" w:cs="Arial"/>
          <w:sz w:val="20"/>
          <w:szCs w:val="20"/>
        </w:rPr>
        <w:t xml:space="preserve">erminu wykonania robót, przyjętych w przedkładanym zaktualizowanym Harmonogramie rzeczowo-finansowym.  </w:t>
      </w:r>
    </w:p>
    <w:p w:rsidR="004E604B" w:rsidRPr="00811D00" w:rsidRDefault="006B377C" w:rsidP="00701ED2">
      <w:pPr>
        <w:pStyle w:val="Tekstpodstawowywcity"/>
        <w:numPr>
          <w:ilvl w:val="0"/>
          <w:numId w:val="3"/>
        </w:numPr>
        <w:spacing w:before="120" w:line="276" w:lineRule="auto"/>
        <w:ind w:right="23"/>
        <w:jc w:val="both"/>
        <w:rPr>
          <w:rFonts w:ascii="Arial" w:hAnsi="Arial" w:cs="Arial"/>
          <w:sz w:val="20"/>
          <w:szCs w:val="22"/>
          <w:u w:val="single"/>
        </w:rPr>
      </w:pPr>
      <w:r w:rsidRPr="003371AD">
        <w:rPr>
          <w:rFonts w:ascii="Arial" w:hAnsi="Arial" w:cs="Arial"/>
          <w:b/>
          <w:bCs/>
          <w:sz w:val="20"/>
          <w:szCs w:val="22"/>
        </w:rPr>
        <w:t>Zakończenie robót i zgłoszenie gotowości do odbioru ko</w:t>
      </w:r>
      <w:r w:rsidR="00B36A19" w:rsidRPr="003371AD">
        <w:rPr>
          <w:rFonts w:ascii="Arial" w:hAnsi="Arial" w:cs="Arial"/>
          <w:b/>
          <w:bCs/>
          <w:sz w:val="20"/>
          <w:szCs w:val="22"/>
        </w:rPr>
        <w:t>ńcowego</w:t>
      </w:r>
      <w:r w:rsidR="00B36A19" w:rsidRPr="003371AD">
        <w:rPr>
          <w:rFonts w:ascii="Arial" w:hAnsi="Arial" w:cs="Arial"/>
          <w:sz w:val="20"/>
          <w:szCs w:val="22"/>
        </w:rPr>
        <w:t xml:space="preserve"> zadania nastąpi </w:t>
      </w:r>
      <w:r w:rsidR="0046221C" w:rsidRPr="00AD323A">
        <w:rPr>
          <w:rFonts w:ascii="Arial" w:hAnsi="Arial" w:cs="Arial"/>
          <w:b/>
          <w:sz w:val="20"/>
          <w:szCs w:val="22"/>
          <w:u w:val="single"/>
        </w:rPr>
        <w:t xml:space="preserve">w terminie </w:t>
      </w:r>
      <w:r w:rsidR="002A0E17" w:rsidRPr="00AD323A">
        <w:rPr>
          <w:rFonts w:ascii="Arial" w:hAnsi="Arial" w:cs="Arial"/>
          <w:b/>
          <w:sz w:val="20"/>
          <w:szCs w:val="22"/>
          <w:u w:val="single"/>
        </w:rPr>
        <w:t xml:space="preserve">do </w:t>
      </w:r>
      <w:r w:rsidR="00CF7B75" w:rsidRPr="00533F6F">
        <w:rPr>
          <w:rFonts w:ascii="Arial" w:hAnsi="Arial" w:cs="Arial"/>
          <w:b/>
          <w:sz w:val="20"/>
          <w:szCs w:val="22"/>
          <w:u w:val="single"/>
          <w:lang w:val="pl-PL"/>
        </w:rPr>
        <w:t>4</w:t>
      </w:r>
      <w:r w:rsidR="00AD323A" w:rsidRPr="00533F6F">
        <w:rPr>
          <w:rFonts w:ascii="Arial" w:hAnsi="Arial" w:cs="Arial"/>
          <w:b/>
          <w:sz w:val="20"/>
          <w:szCs w:val="22"/>
          <w:u w:val="single"/>
          <w:lang w:val="pl-PL"/>
        </w:rPr>
        <w:t xml:space="preserve"> </w:t>
      </w:r>
      <w:r w:rsidR="00AD323A" w:rsidRPr="00AD323A">
        <w:rPr>
          <w:rFonts w:ascii="Arial" w:hAnsi="Arial" w:cs="Arial"/>
          <w:b/>
          <w:sz w:val="20"/>
          <w:szCs w:val="22"/>
          <w:u w:val="single"/>
          <w:lang w:val="pl-PL"/>
        </w:rPr>
        <w:t>miesięcy od daty podpisania umowy.</w:t>
      </w:r>
    </w:p>
    <w:p w:rsidR="00811D00" w:rsidRPr="00AD323A" w:rsidRDefault="00811D00" w:rsidP="00811D00">
      <w:pPr>
        <w:pStyle w:val="Tekstpodstawowywcity"/>
        <w:spacing w:before="120" w:line="276" w:lineRule="auto"/>
        <w:ind w:left="360" w:right="23"/>
        <w:jc w:val="both"/>
        <w:rPr>
          <w:rFonts w:ascii="Arial" w:hAnsi="Arial" w:cs="Arial"/>
          <w:sz w:val="20"/>
          <w:szCs w:val="22"/>
          <w:u w:val="single"/>
        </w:rPr>
      </w:pPr>
    </w:p>
    <w:p w:rsidR="00811D00" w:rsidRDefault="003371AD" w:rsidP="00811D00">
      <w:pPr>
        <w:pStyle w:val="Tekstpodstawowywcity"/>
        <w:numPr>
          <w:ilvl w:val="0"/>
          <w:numId w:val="3"/>
        </w:numPr>
        <w:spacing w:line="276" w:lineRule="auto"/>
        <w:ind w:right="23"/>
        <w:jc w:val="both"/>
        <w:rPr>
          <w:rFonts w:ascii="Arial" w:hAnsi="Arial" w:cs="Arial"/>
          <w:b/>
          <w:sz w:val="20"/>
          <w:szCs w:val="22"/>
          <w:lang w:val="pl-PL"/>
        </w:rPr>
      </w:pPr>
      <w:r>
        <w:rPr>
          <w:rFonts w:ascii="Arial" w:hAnsi="Arial" w:cs="Arial"/>
          <w:b/>
          <w:sz w:val="20"/>
          <w:szCs w:val="22"/>
          <w:lang w:val="pl-PL"/>
        </w:rPr>
        <w:t>Harmonogram prac należy uzgodnić z Dyrekcją Z</w:t>
      </w:r>
      <w:r w:rsidR="00811D00">
        <w:rPr>
          <w:rFonts w:ascii="Arial" w:hAnsi="Arial" w:cs="Arial"/>
          <w:b/>
          <w:sz w:val="20"/>
          <w:szCs w:val="22"/>
          <w:lang w:val="pl-PL"/>
        </w:rPr>
        <w:t xml:space="preserve">S nr 3 </w:t>
      </w:r>
      <w:r>
        <w:rPr>
          <w:rFonts w:ascii="Arial" w:hAnsi="Arial" w:cs="Arial"/>
          <w:b/>
          <w:sz w:val="20"/>
          <w:szCs w:val="22"/>
          <w:lang w:val="pl-PL"/>
        </w:rPr>
        <w:t xml:space="preserve">przy ul. </w:t>
      </w:r>
      <w:r w:rsidR="00811D00">
        <w:rPr>
          <w:rFonts w:ascii="Arial" w:hAnsi="Arial" w:cs="Arial"/>
          <w:b/>
          <w:sz w:val="20"/>
          <w:szCs w:val="22"/>
          <w:lang w:val="pl-PL"/>
        </w:rPr>
        <w:t>3-Maja 118</w:t>
      </w:r>
      <w:r>
        <w:rPr>
          <w:rFonts w:ascii="Arial" w:hAnsi="Arial" w:cs="Arial"/>
          <w:b/>
          <w:sz w:val="20"/>
          <w:szCs w:val="22"/>
          <w:lang w:val="pl-PL"/>
        </w:rPr>
        <w:t xml:space="preserve"> w Zabrzu</w:t>
      </w:r>
      <w:r w:rsidR="00C677A4">
        <w:rPr>
          <w:rFonts w:ascii="Arial" w:hAnsi="Arial" w:cs="Arial"/>
          <w:b/>
          <w:sz w:val="20"/>
          <w:szCs w:val="22"/>
          <w:lang w:val="pl-PL"/>
        </w:rPr>
        <w:t xml:space="preserve">. </w:t>
      </w:r>
    </w:p>
    <w:p w:rsidR="00811D00" w:rsidRPr="00811D00" w:rsidRDefault="00811D00" w:rsidP="00811D00">
      <w:pPr>
        <w:pStyle w:val="Tekstpodstawowywcity"/>
        <w:spacing w:line="276" w:lineRule="auto"/>
        <w:ind w:left="357" w:right="23"/>
        <w:jc w:val="both"/>
        <w:rPr>
          <w:rFonts w:ascii="Arial" w:hAnsi="Arial" w:cs="Arial"/>
          <w:b/>
          <w:sz w:val="20"/>
          <w:szCs w:val="22"/>
          <w:lang w:val="pl-PL"/>
        </w:rPr>
      </w:pPr>
      <w:r>
        <w:rPr>
          <w:rFonts w:ascii="Arial" w:hAnsi="Arial" w:cs="Arial"/>
          <w:b/>
          <w:sz w:val="20"/>
          <w:szCs w:val="22"/>
          <w:lang w:val="pl-PL"/>
        </w:rPr>
        <w:t>Prace wykonywane będą na czynnym obiekci</w:t>
      </w:r>
      <w:r w:rsidR="002B2D5A">
        <w:rPr>
          <w:rFonts w:ascii="Arial" w:hAnsi="Arial" w:cs="Arial"/>
          <w:b/>
          <w:sz w:val="20"/>
          <w:szCs w:val="22"/>
          <w:lang w:val="pl-PL"/>
        </w:rPr>
        <w:t xml:space="preserve">e w związku z czym uwzględnić należy wykonywanie prac szczególnie uciążliwych pod względem hałasu po zakończeniu zajęć edukacyjnych lub w weekendy. </w:t>
      </w:r>
    </w:p>
    <w:p w:rsidR="007A1C3E" w:rsidRPr="008523EB" w:rsidRDefault="00E56122" w:rsidP="00701ED2">
      <w:pPr>
        <w:pStyle w:val="Tekstpodstawowywcity"/>
        <w:numPr>
          <w:ilvl w:val="0"/>
          <w:numId w:val="3"/>
        </w:numPr>
        <w:spacing w:before="120" w:line="276" w:lineRule="auto"/>
        <w:ind w:right="23"/>
        <w:jc w:val="both"/>
        <w:rPr>
          <w:rFonts w:ascii="Arial" w:hAnsi="Arial" w:cs="Arial"/>
          <w:color w:val="000000"/>
          <w:sz w:val="20"/>
          <w:szCs w:val="22"/>
        </w:rPr>
      </w:pPr>
      <w:r w:rsidRPr="006A6ACE">
        <w:rPr>
          <w:rFonts w:ascii="Arial" w:hAnsi="Arial" w:cs="Arial"/>
          <w:sz w:val="20"/>
          <w:szCs w:val="22"/>
        </w:rPr>
        <w:t xml:space="preserve">Zamawiający ustali datę rozpoczęcia czynności odbiorowych przez Komisję odbiorową w terminie 7 dni </w:t>
      </w:r>
      <w:r w:rsidR="007A6F39" w:rsidRPr="006A6ACE">
        <w:rPr>
          <w:rFonts w:ascii="Arial" w:hAnsi="Arial" w:cs="Arial"/>
          <w:sz w:val="20"/>
          <w:szCs w:val="22"/>
        </w:rPr>
        <w:t xml:space="preserve">kalendarzowych </w:t>
      </w:r>
      <w:r w:rsidRPr="006A6ACE">
        <w:rPr>
          <w:rFonts w:ascii="Arial" w:hAnsi="Arial" w:cs="Arial"/>
          <w:sz w:val="20"/>
          <w:szCs w:val="22"/>
        </w:rPr>
        <w:t xml:space="preserve">od daty otrzymania pisemnego zgłoszenia Wykonawcy gotowości do odbioru, </w:t>
      </w:r>
      <w:r w:rsidRPr="008107F8">
        <w:rPr>
          <w:rFonts w:ascii="Arial" w:hAnsi="Arial" w:cs="Arial"/>
          <w:i/>
          <w:sz w:val="20"/>
          <w:szCs w:val="22"/>
        </w:rPr>
        <w:t xml:space="preserve"> </w:t>
      </w:r>
      <w:r w:rsidRPr="005E591D">
        <w:rPr>
          <w:rFonts w:ascii="Arial" w:hAnsi="Arial" w:cs="Arial"/>
          <w:sz w:val="20"/>
          <w:szCs w:val="22"/>
        </w:rPr>
        <w:t>potwierdzonej przez zespół inspek</w:t>
      </w:r>
      <w:r w:rsidR="00241C24" w:rsidRPr="005E591D">
        <w:rPr>
          <w:rFonts w:ascii="Arial" w:hAnsi="Arial" w:cs="Arial"/>
          <w:sz w:val="20"/>
          <w:szCs w:val="22"/>
        </w:rPr>
        <w:t>torów nadzoru wszystkich branż</w:t>
      </w:r>
      <w:r w:rsidR="008107F8" w:rsidRPr="005E591D">
        <w:rPr>
          <w:rFonts w:ascii="Arial" w:hAnsi="Arial" w:cs="Arial"/>
          <w:sz w:val="20"/>
          <w:szCs w:val="22"/>
        </w:rPr>
        <w:t>/potwierdzonej przez Inspektora Nadzoru</w:t>
      </w:r>
      <w:r w:rsidR="00241C24" w:rsidRPr="005E591D">
        <w:rPr>
          <w:rFonts w:ascii="Arial" w:hAnsi="Arial" w:cs="Arial"/>
          <w:sz w:val="20"/>
          <w:szCs w:val="22"/>
        </w:rPr>
        <w:t>.</w:t>
      </w:r>
      <w:r w:rsidR="00717873" w:rsidRPr="005E591D">
        <w:rPr>
          <w:rFonts w:ascii="Arial" w:hAnsi="Arial" w:cs="Arial"/>
          <w:sz w:val="20"/>
          <w:szCs w:val="22"/>
        </w:rPr>
        <w:t xml:space="preserve"> </w:t>
      </w:r>
      <w:r w:rsidR="00717873" w:rsidRPr="008523EB">
        <w:rPr>
          <w:rFonts w:ascii="Arial" w:hAnsi="Arial" w:cs="Arial"/>
          <w:color w:val="000000"/>
          <w:sz w:val="20"/>
          <w:szCs w:val="22"/>
        </w:rPr>
        <w:t xml:space="preserve">Skład komisji odbiorowej zostanie podany kierownikowi </w:t>
      </w:r>
      <w:r w:rsidR="00533F6F">
        <w:rPr>
          <w:rFonts w:ascii="Arial" w:hAnsi="Arial" w:cs="Arial"/>
          <w:color w:val="000000"/>
          <w:sz w:val="20"/>
          <w:szCs w:val="22"/>
          <w:lang w:val="pl-PL"/>
        </w:rPr>
        <w:t>robót</w:t>
      </w:r>
      <w:r w:rsidR="00717873" w:rsidRPr="008523EB">
        <w:rPr>
          <w:rFonts w:ascii="Arial" w:hAnsi="Arial" w:cs="Arial"/>
          <w:color w:val="000000"/>
          <w:sz w:val="20"/>
          <w:szCs w:val="22"/>
        </w:rPr>
        <w:t xml:space="preserve"> przed rozpoczęciem czynności odbiorowych.</w:t>
      </w:r>
    </w:p>
    <w:p w:rsidR="00826BD3" w:rsidRPr="001907E2" w:rsidRDefault="00C30EB4" w:rsidP="001907E2">
      <w:pPr>
        <w:pStyle w:val="Tekstpodstawowywcity"/>
        <w:numPr>
          <w:ilvl w:val="0"/>
          <w:numId w:val="3"/>
        </w:numPr>
        <w:spacing w:before="120" w:line="276" w:lineRule="auto"/>
        <w:ind w:right="23"/>
        <w:jc w:val="both"/>
        <w:rPr>
          <w:rFonts w:ascii="Arial" w:hAnsi="Arial" w:cs="Arial"/>
          <w:sz w:val="20"/>
          <w:szCs w:val="22"/>
        </w:rPr>
      </w:pPr>
      <w:r w:rsidRPr="006A6ACE">
        <w:rPr>
          <w:rFonts w:ascii="Arial" w:hAnsi="Arial" w:cs="Arial"/>
          <w:sz w:val="20"/>
          <w:szCs w:val="22"/>
        </w:rPr>
        <w:t xml:space="preserve">Zamawiający zobowiązany jest do dokonania lub odmowy dokonania odbioru końcowego w terminie do </w:t>
      </w:r>
      <w:r w:rsidRPr="00C677A4">
        <w:rPr>
          <w:rFonts w:ascii="Arial" w:hAnsi="Arial" w:cs="Arial"/>
          <w:b/>
          <w:bCs/>
          <w:iCs/>
          <w:sz w:val="20"/>
          <w:szCs w:val="22"/>
        </w:rPr>
        <w:t>30 dni</w:t>
      </w:r>
      <w:r w:rsidRPr="00C677A4">
        <w:rPr>
          <w:rFonts w:ascii="Arial" w:hAnsi="Arial" w:cs="Arial"/>
          <w:b/>
          <w:bCs/>
          <w:sz w:val="20"/>
          <w:szCs w:val="22"/>
        </w:rPr>
        <w:t xml:space="preserve"> od dnia rozpoczęcia odbioru</w:t>
      </w:r>
      <w:r w:rsidRPr="006A6ACE">
        <w:rPr>
          <w:rFonts w:ascii="Arial" w:hAnsi="Arial" w:cs="Arial"/>
          <w:sz w:val="20"/>
          <w:szCs w:val="22"/>
        </w:rPr>
        <w:t>.</w:t>
      </w:r>
    </w:p>
    <w:p w:rsidR="001907E2" w:rsidRDefault="001907E2" w:rsidP="001907E2">
      <w:pPr>
        <w:pStyle w:val="Tekstpodstawowywcity"/>
        <w:spacing w:before="120" w:line="276" w:lineRule="auto"/>
        <w:ind w:right="23"/>
        <w:jc w:val="both"/>
        <w:rPr>
          <w:rFonts w:ascii="Arial" w:hAnsi="Arial" w:cs="Arial"/>
          <w:sz w:val="20"/>
          <w:szCs w:val="22"/>
          <w:lang w:val="pl-PL"/>
        </w:rPr>
      </w:pPr>
    </w:p>
    <w:p w:rsidR="001907E2" w:rsidRDefault="001907E2" w:rsidP="001907E2">
      <w:pPr>
        <w:pStyle w:val="Tekstpodstawowywcity"/>
        <w:spacing w:before="120" w:line="276" w:lineRule="auto"/>
        <w:ind w:right="23"/>
        <w:jc w:val="both"/>
        <w:rPr>
          <w:rFonts w:ascii="Arial" w:hAnsi="Arial" w:cs="Arial"/>
          <w:sz w:val="20"/>
          <w:szCs w:val="22"/>
          <w:lang w:val="pl-PL"/>
        </w:rPr>
      </w:pPr>
    </w:p>
    <w:p w:rsidR="001907E2" w:rsidRPr="001907E2" w:rsidRDefault="001907E2" w:rsidP="001907E2">
      <w:pPr>
        <w:pStyle w:val="Tekstpodstawowywcity"/>
        <w:spacing w:before="120" w:line="276" w:lineRule="auto"/>
        <w:ind w:right="23"/>
        <w:jc w:val="both"/>
        <w:rPr>
          <w:rFonts w:ascii="Arial" w:hAnsi="Arial" w:cs="Arial"/>
          <w:sz w:val="20"/>
          <w:szCs w:val="22"/>
        </w:rPr>
      </w:pPr>
    </w:p>
    <w:p w:rsidR="004E604B" w:rsidRDefault="005B070C" w:rsidP="00DD1F55">
      <w:pPr>
        <w:pStyle w:val="Tekstpodstawowywcity"/>
        <w:spacing w:before="240" w:after="120" w:line="276" w:lineRule="auto"/>
        <w:ind w:left="357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6</w:t>
      </w:r>
    </w:p>
    <w:p w:rsidR="00792DCA" w:rsidRDefault="00A61715" w:rsidP="00DD1F55">
      <w:pPr>
        <w:pStyle w:val="Tekstpodstawowywcity"/>
        <w:spacing w:before="120" w:line="276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Nadzór nad wykonawstwem</w:t>
      </w:r>
    </w:p>
    <w:p w:rsidR="00405453" w:rsidRDefault="00162129" w:rsidP="00DD1F55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before="120" w:line="276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lastRenderedPageBreak/>
        <w:t>Ze strony Zamawiającego osobą odpowiedzialną za realizację zadania jest</w:t>
      </w:r>
      <w:r w:rsidR="00D869DC">
        <w:rPr>
          <w:rFonts w:ascii="Arial" w:hAnsi="Arial" w:cs="Arial"/>
          <w:sz w:val="20"/>
          <w:szCs w:val="22"/>
        </w:rPr>
        <w:t>……………………</w:t>
      </w:r>
      <w:r>
        <w:rPr>
          <w:rFonts w:ascii="Arial" w:hAnsi="Arial" w:cs="Arial"/>
          <w:sz w:val="20"/>
          <w:szCs w:val="22"/>
        </w:rPr>
        <w:t>……</w:t>
      </w:r>
    </w:p>
    <w:p w:rsidR="00BC7749" w:rsidRPr="00811D00" w:rsidRDefault="004E604B" w:rsidP="00811D00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before="120" w:line="276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na swój koszt</w:t>
      </w:r>
      <w:r w:rsidR="00661DAD" w:rsidRPr="00DD1F55">
        <w:rPr>
          <w:rFonts w:ascii="Arial" w:hAnsi="Arial" w:cs="Arial"/>
          <w:sz w:val="20"/>
          <w:szCs w:val="22"/>
          <w:lang w:val="pl-PL"/>
        </w:rPr>
        <w:t xml:space="preserve"> wyznacza</w:t>
      </w:r>
      <w:r w:rsidR="00811D00">
        <w:rPr>
          <w:rFonts w:ascii="Arial" w:hAnsi="Arial" w:cs="Arial"/>
          <w:sz w:val="20"/>
          <w:szCs w:val="22"/>
          <w:lang w:val="pl-PL"/>
        </w:rPr>
        <w:t xml:space="preserve"> </w:t>
      </w:r>
      <w:r w:rsidRPr="00811D00">
        <w:rPr>
          <w:rFonts w:ascii="Arial" w:hAnsi="Arial" w:cs="Arial"/>
          <w:sz w:val="20"/>
          <w:szCs w:val="22"/>
        </w:rPr>
        <w:t xml:space="preserve">kierownika </w:t>
      </w:r>
      <w:r w:rsidR="00C677A4" w:rsidRPr="00811D00">
        <w:rPr>
          <w:rFonts w:ascii="Arial" w:hAnsi="Arial" w:cs="Arial"/>
          <w:sz w:val="20"/>
          <w:szCs w:val="22"/>
          <w:lang w:val="pl-PL"/>
        </w:rPr>
        <w:t>robót</w:t>
      </w:r>
      <w:r w:rsidRPr="00811D00">
        <w:rPr>
          <w:rFonts w:ascii="Arial" w:hAnsi="Arial" w:cs="Arial"/>
          <w:sz w:val="20"/>
          <w:szCs w:val="22"/>
        </w:rPr>
        <w:t xml:space="preserve"> w osobie...............,</w:t>
      </w:r>
      <w:r w:rsidR="00162129" w:rsidRPr="00811D00">
        <w:rPr>
          <w:rFonts w:ascii="Arial" w:hAnsi="Arial" w:cs="Arial"/>
          <w:sz w:val="20"/>
          <w:szCs w:val="22"/>
        </w:rPr>
        <w:t>…………………..</w:t>
      </w:r>
      <w:r w:rsidRPr="00811D00">
        <w:rPr>
          <w:rFonts w:ascii="Arial" w:hAnsi="Arial" w:cs="Arial"/>
          <w:sz w:val="20"/>
          <w:szCs w:val="22"/>
        </w:rPr>
        <w:t xml:space="preserve"> </w:t>
      </w:r>
    </w:p>
    <w:p w:rsidR="004E604B" w:rsidRDefault="00811D00" w:rsidP="00811D00">
      <w:pPr>
        <w:pStyle w:val="Tekstpodstawowywcity"/>
        <w:tabs>
          <w:tab w:val="num" w:pos="360"/>
        </w:tabs>
        <w:spacing w:line="276" w:lineRule="auto"/>
        <w:ind w:left="0" w:right="2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ab/>
      </w:r>
      <w:r w:rsidR="004E604B">
        <w:rPr>
          <w:rFonts w:ascii="Arial" w:hAnsi="Arial" w:cs="Arial"/>
          <w:sz w:val="20"/>
          <w:szCs w:val="22"/>
        </w:rPr>
        <w:t>za któr</w:t>
      </w:r>
      <w:r w:rsidR="00A1402C">
        <w:rPr>
          <w:rFonts w:ascii="Arial" w:hAnsi="Arial" w:cs="Arial"/>
          <w:sz w:val="20"/>
          <w:szCs w:val="22"/>
        </w:rPr>
        <w:t>ego</w:t>
      </w:r>
      <w:r w:rsidR="004E604B">
        <w:rPr>
          <w:rFonts w:ascii="Arial" w:hAnsi="Arial" w:cs="Arial"/>
          <w:sz w:val="20"/>
          <w:szCs w:val="22"/>
        </w:rPr>
        <w:t xml:space="preserve">  zachowania odpowiada na zasadach ogólnych.</w:t>
      </w:r>
    </w:p>
    <w:p w:rsidR="004E604B" w:rsidRPr="00BE5C34" w:rsidRDefault="004E604B" w:rsidP="00DD1F55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before="120" w:line="276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Kierownik </w:t>
      </w:r>
      <w:r w:rsidR="00C677A4">
        <w:rPr>
          <w:rFonts w:ascii="Arial" w:hAnsi="Arial" w:cs="Arial"/>
          <w:sz w:val="20"/>
          <w:szCs w:val="22"/>
          <w:lang w:val="pl-PL"/>
        </w:rPr>
        <w:t>robót</w:t>
      </w:r>
      <w:r>
        <w:rPr>
          <w:rFonts w:ascii="Arial" w:hAnsi="Arial" w:cs="Arial"/>
          <w:sz w:val="20"/>
          <w:szCs w:val="22"/>
        </w:rPr>
        <w:t xml:space="preserve"> działa w imieniu i na rachunek Wykonawcy.</w:t>
      </w:r>
    </w:p>
    <w:p w:rsidR="00BE5C34" w:rsidRPr="00C677A4" w:rsidRDefault="00BE5C34" w:rsidP="00BE5C34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before="120" w:line="276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 w:rsidRPr="00C677A4">
        <w:rPr>
          <w:rFonts w:ascii="Arial" w:hAnsi="Arial" w:cs="Arial"/>
          <w:sz w:val="20"/>
          <w:szCs w:val="22"/>
        </w:rPr>
        <w:t xml:space="preserve">Kierownik </w:t>
      </w:r>
      <w:r w:rsidR="00C677A4" w:rsidRPr="00C677A4">
        <w:rPr>
          <w:rFonts w:ascii="Arial" w:hAnsi="Arial" w:cs="Arial"/>
          <w:sz w:val="20"/>
          <w:szCs w:val="22"/>
          <w:lang w:val="pl-PL"/>
        </w:rPr>
        <w:t>robót</w:t>
      </w:r>
      <w:r w:rsidRPr="00C677A4">
        <w:rPr>
          <w:rFonts w:ascii="Arial" w:hAnsi="Arial" w:cs="Arial"/>
          <w:sz w:val="20"/>
          <w:szCs w:val="22"/>
        </w:rPr>
        <w:t xml:space="preserve"> jest odpowiedzialny za kontakt z</w:t>
      </w:r>
      <w:r w:rsidR="0037202F">
        <w:rPr>
          <w:rFonts w:ascii="Arial" w:hAnsi="Arial" w:cs="Arial"/>
          <w:sz w:val="20"/>
          <w:szCs w:val="22"/>
          <w:lang w:val="pl-PL"/>
        </w:rPr>
        <w:t xml:space="preserve"> </w:t>
      </w:r>
      <w:r w:rsidR="0037202F" w:rsidRPr="0037202F">
        <w:rPr>
          <w:rFonts w:ascii="Arial" w:hAnsi="Arial" w:cs="Arial"/>
          <w:sz w:val="20"/>
          <w:szCs w:val="22"/>
          <w:lang w:val="pl-PL"/>
        </w:rPr>
        <w:t>Zamawiającym</w:t>
      </w:r>
      <w:r w:rsidR="0037202F">
        <w:rPr>
          <w:rFonts w:ascii="Arial" w:hAnsi="Arial" w:cs="Arial"/>
          <w:sz w:val="20"/>
          <w:szCs w:val="22"/>
          <w:lang w:val="pl-PL"/>
        </w:rPr>
        <w:t xml:space="preserve"> </w:t>
      </w:r>
      <w:r w:rsidRPr="00C677A4">
        <w:rPr>
          <w:rFonts w:ascii="Arial" w:hAnsi="Arial" w:cs="Arial"/>
          <w:sz w:val="20"/>
          <w:szCs w:val="22"/>
        </w:rPr>
        <w:t>w trakcie realizacji umowy.</w:t>
      </w:r>
    </w:p>
    <w:p w:rsidR="000C551E" w:rsidRPr="00506814" w:rsidRDefault="000C551E" w:rsidP="00DD1F55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Kierownik</w:t>
      </w:r>
      <w:r w:rsidR="00B87CE2">
        <w:rPr>
          <w:rFonts w:ascii="Arial" w:hAnsi="Arial" w:cs="Arial"/>
          <w:sz w:val="20"/>
          <w:szCs w:val="22"/>
          <w:lang w:val="pl-PL"/>
        </w:rPr>
        <w:t xml:space="preserve"> robót</w:t>
      </w:r>
      <w:r w:rsidRPr="00506814">
        <w:rPr>
          <w:rFonts w:ascii="Arial" w:hAnsi="Arial" w:cs="Arial"/>
          <w:sz w:val="20"/>
          <w:szCs w:val="22"/>
        </w:rPr>
        <w:t xml:space="preserve"> ma</w:t>
      </w:r>
      <w:r w:rsidR="005E591D" w:rsidRPr="00506814">
        <w:rPr>
          <w:rFonts w:ascii="Arial" w:hAnsi="Arial" w:cs="Arial"/>
          <w:sz w:val="20"/>
          <w:szCs w:val="22"/>
        </w:rPr>
        <w:t xml:space="preserve"> obowiązek przebywania na t</w:t>
      </w:r>
      <w:r w:rsidRPr="00506814">
        <w:rPr>
          <w:rFonts w:ascii="Arial" w:hAnsi="Arial" w:cs="Arial"/>
          <w:sz w:val="20"/>
          <w:szCs w:val="22"/>
        </w:rPr>
        <w:t>erenie budowy w trakcie wykonywania robót budo</w:t>
      </w:r>
      <w:r w:rsidR="005E591D" w:rsidRPr="00506814">
        <w:rPr>
          <w:rFonts w:ascii="Arial" w:hAnsi="Arial" w:cs="Arial"/>
          <w:sz w:val="20"/>
          <w:szCs w:val="22"/>
        </w:rPr>
        <w:t>wlanych stanowiących przedmiot u</w:t>
      </w:r>
      <w:r w:rsidRPr="00506814">
        <w:rPr>
          <w:rFonts w:ascii="Arial" w:hAnsi="Arial" w:cs="Arial"/>
          <w:sz w:val="20"/>
          <w:szCs w:val="22"/>
        </w:rPr>
        <w:t>mowy.</w:t>
      </w:r>
    </w:p>
    <w:p w:rsidR="003209C3" w:rsidRPr="00CC2AA3" w:rsidRDefault="00C415DF" w:rsidP="00CC2AA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Jeżeli w trakcie wykonywania robót obiektywnie konieczna będzie zmiana jednej z osób deklarowanych przez Wykonawcę w Ofercie, Wykonawca powiadomi o tym </w:t>
      </w:r>
      <w:r w:rsidR="00481034" w:rsidRPr="00506814">
        <w:rPr>
          <w:rFonts w:ascii="Arial" w:hAnsi="Arial" w:cs="Arial"/>
          <w:sz w:val="20"/>
          <w:szCs w:val="22"/>
        </w:rPr>
        <w:t>Zamawiającego</w:t>
      </w:r>
      <w:r w:rsidRPr="00506814">
        <w:rPr>
          <w:rFonts w:ascii="Arial" w:hAnsi="Arial" w:cs="Arial"/>
          <w:sz w:val="20"/>
          <w:szCs w:val="22"/>
        </w:rPr>
        <w:t xml:space="preserve"> wskazując przyczynę zmiany oraz osobę zastępującą i przedstawiając jej kwalifikacje co najmniej równe kwalifikacjom wymaganym przez Zamawiającego w postępowaniu o udzielenie zamówienia publicznego prowadzącym do zawarcia Umowy.</w:t>
      </w:r>
    </w:p>
    <w:p w:rsidR="00C415DF" w:rsidRPr="00C677A4" w:rsidRDefault="00C415DF" w:rsidP="00DD1F55">
      <w:pPr>
        <w:pStyle w:val="Tekstpodstawowywcity"/>
        <w:numPr>
          <w:ilvl w:val="0"/>
          <w:numId w:val="4"/>
        </w:numPr>
        <w:tabs>
          <w:tab w:val="clear" w:pos="720"/>
          <w:tab w:val="num" w:pos="36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C677A4">
        <w:rPr>
          <w:rFonts w:ascii="Arial" w:hAnsi="Arial" w:cs="Arial"/>
          <w:sz w:val="20"/>
          <w:szCs w:val="22"/>
        </w:rPr>
        <w:t xml:space="preserve">Zmiana kierownika </w:t>
      </w:r>
      <w:r w:rsidR="00C677A4">
        <w:rPr>
          <w:rFonts w:ascii="Arial" w:hAnsi="Arial" w:cs="Arial"/>
          <w:sz w:val="20"/>
          <w:szCs w:val="22"/>
          <w:lang w:val="pl-PL"/>
        </w:rPr>
        <w:t>robót</w:t>
      </w:r>
      <w:r w:rsidR="00DD1F55" w:rsidRPr="00C677A4">
        <w:rPr>
          <w:rFonts w:ascii="Arial" w:hAnsi="Arial" w:cs="Arial"/>
          <w:sz w:val="20"/>
          <w:szCs w:val="22"/>
          <w:lang w:val="pl-PL"/>
        </w:rPr>
        <w:t xml:space="preserve"> </w:t>
      </w:r>
      <w:r w:rsidRPr="00C677A4">
        <w:rPr>
          <w:rFonts w:ascii="Arial" w:hAnsi="Arial" w:cs="Arial"/>
          <w:sz w:val="20"/>
          <w:szCs w:val="22"/>
        </w:rPr>
        <w:t xml:space="preserve">wymaga </w:t>
      </w:r>
      <w:r w:rsidR="0085780B" w:rsidRPr="00C677A4">
        <w:rPr>
          <w:rFonts w:ascii="Arial" w:hAnsi="Arial" w:cs="Arial"/>
          <w:sz w:val="20"/>
          <w:szCs w:val="22"/>
        </w:rPr>
        <w:t xml:space="preserve">pisemnego </w:t>
      </w:r>
      <w:r w:rsidRPr="00C677A4">
        <w:rPr>
          <w:rFonts w:ascii="Arial" w:hAnsi="Arial" w:cs="Arial"/>
          <w:sz w:val="20"/>
          <w:szCs w:val="22"/>
        </w:rPr>
        <w:t xml:space="preserve">zatwierdzenia przez </w:t>
      </w:r>
      <w:r w:rsidR="0085780B" w:rsidRPr="00C677A4">
        <w:rPr>
          <w:rFonts w:ascii="Arial" w:hAnsi="Arial" w:cs="Arial"/>
          <w:sz w:val="20"/>
          <w:szCs w:val="22"/>
        </w:rPr>
        <w:t>Zamawiającego</w:t>
      </w:r>
      <w:r w:rsidR="005E591D" w:rsidRPr="00C677A4">
        <w:rPr>
          <w:rFonts w:ascii="Arial" w:hAnsi="Arial" w:cs="Arial"/>
          <w:sz w:val="20"/>
          <w:szCs w:val="22"/>
        </w:rPr>
        <w:t xml:space="preserve"> i nie wymaga zmiany u</w:t>
      </w:r>
      <w:r w:rsidRPr="00C677A4">
        <w:rPr>
          <w:rFonts w:ascii="Arial" w:hAnsi="Arial" w:cs="Arial"/>
          <w:sz w:val="20"/>
          <w:szCs w:val="22"/>
        </w:rPr>
        <w:t>mowy</w:t>
      </w:r>
      <w:r w:rsidR="005E591D" w:rsidRPr="00C677A4">
        <w:t>.</w:t>
      </w:r>
      <w:r w:rsidR="00DD1F55" w:rsidRPr="00C677A4">
        <w:rPr>
          <w:lang w:val="pl-PL"/>
        </w:rPr>
        <w:t xml:space="preserve"> </w:t>
      </w:r>
      <w:r w:rsidR="00DD1F55" w:rsidRPr="00C677A4">
        <w:rPr>
          <w:rFonts w:ascii="Arial" w:hAnsi="Arial" w:cs="Arial"/>
          <w:sz w:val="20"/>
          <w:szCs w:val="20"/>
        </w:rPr>
        <w:t>Warunkiem wyrażenia zgody przez Zamawiającego  na zmianę</w:t>
      </w:r>
      <w:r w:rsidR="00DD1F55" w:rsidRPr="00C677A4">
        <w:rPr>
          <w:rFonts w:ascii="Arial" w:hAnsi="Arial" w:cs="Arial"/>
          <w:sz w:val="20"/>
          <w:szCs w:val="20"/>
          <w:lang w:val="pl-PL"/>
        </w:rPr>
        <w:t xml:space="preserve"> </w:t>
      </w:r>
      <w:r w:rsidR="00DD1F55" w:rsidRPr="00C677A4">
        <w:rPr>
          <w:rFonts w:ascii="Arial" w:hAnsi="Arial" w:cs="Arial"/>
          <w:sz w:val="20"/>
          <w:szCs w:val="20"/>
        </w:rPr>
        <w:t>jest wykazanie, że spełniają oni warunki i kryteria określone przez Zamawiającego w S</w:t>
      </w:r>
      <w:r w:rsidR="00C677A4">
        <w:rPr>
          <w:rFonts w:ascii="Arial" w:hAnsi="Arial" w:cs="Arial"/>
          <w:sz w:val="20"/>
          <w:szCs w:val="20"/>
          <w:lang w:val="pl-PL"/>
        </w:rPr>
        <w:t>WZ.</w:t>
      </w:r>
    </w:p>
    <w:p w:rsidR="00405453" w:rsidRDefault="00416C31" w:rsidP="00DD1F55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Wykonawca obowiązany jest </w:t>
      </w:r>
      <w:r w:rsidR="00D869DC">
        <w:rPr>
          <w:rFonts w:ascii="Arial" w:hAnsi="Arial" w:cs="Arial"/>
          <w:sz w:val="20"/>
          <w:szCs w:val="22"/>
        </w:rPr>
        <w:t>zapewnić wykonanie zadania przez zespół osó</w:t>
      </w:r>
      <w:r w:rsidR="00150AB4">
        <w:rPr>
          <w:rFonts w:ascii="Arial" w:hAnsi="Arial" w:cs="Arial"/>
          <w:sz w:val="20"/>
          <w:szCs w:val="22"/>
        </w:rPr>
        <w:t>b o odpowiednich kwalifikacjach gwarantujący prawidłową i terminową realizację przedmiotu umowy.</w:t>
      </w:r>
    </w:p>
    <w:p w:rsidR="004C2D6A" w:rsidRPr="004C2D6A" w:rsidRDefault="004C2D6A" w:rsidP="003209C3">
      <w:pPr>
        <w:pStyle w:val="Tekstpodstawowy21"/>
        <w:numPr>
          <w:ilvl w:val="0"/>
          <w:numId w:val="4"/>
        </w:numPr>
        <w:tabs>
          <w:tab w:val="clear" w:pos="720"/>
          <w:tab w:val="left" w:pos="360"/>
          <w:tab w:val="num" w:pos="426"/>
          <w:tab w:val="left" w:pos="8460"/>
          <w:tab w:val="left" w:pos="8640"/>
          <w:tab w:val="left" w:pos="8820"/>
        </w:tabs>
        <w:spacing w:before="120" w:after="240" w:line="276" w:lineRule="auto"/>
        <w:ind w:left="426" w:right="-75" w:hanging="426"/>
        <w:jc w:val="both"/>
        <w:rPr>
          <w:rFonts w:ascii="Arial" w:hAnsi="Arial"/>
          <w:sz w:val="20"/>
        </w:rPr>
      </w:pPr>
      <w:r>
        <w:rPr>
          <w:rFonts w:ascii="Arial" w:hAnsi="Arial" w:cs="Arial"/>
          <w:sz w:val="20"/>
          <w:szCs w:val="22"/>
        </w:rPr>
        <w:t>Zamawiający ustanowi I</w:t>
      </w:r>
      <w:r w:rsidRPr="00387A10">
        <w:rPr>
          <w:rFonts w:ascii="Arial" w:hAnsi="Arial" w:cs="Arial"/>
          <w:sz w:val="20"/>
          <w:szCs w:val="22"/>
        </w:rPr>
        <w:t>ns</w:t>
      </w:r>
      <w:r>
        <w:rPr>
          <w:rFonts w:ascii="Arial" w:hAnsi="Arial" w:cs="Arial"/>
          <w:sz w:val="20"/>
          <w:szCs w:val="22"/>
        </w:rPr>
        <w:t>pektora Nadzoru i</w:t>
      </w:r>
      <w:r w:rsidRPr="00387A10">
        <w:rPr>
          <w:rFonts w:ascii="Arial" w:hAnsi="Arial" w:cs="Arial"/>
          <w:sz w:val="20"/>
          <w:szCs w:val="22"/>
        </w:rPr>
        <w:t>nwestorskiego i p</w:t>
      </w:r>
      <w:r>
        <w:rPr>
          <w:rFonts w:ascii="Arial" w:hAnsi="Arial" w:cs="Arial"/>
          <w:sz w:val="20"/>
          <w:szCs w:val="22"/>
        </w:rPr>
        <w:t>owiadomi o tym fakcie Wykonawcę na przekazaniu placu budowy.</w:t>
      </w:r>
    </w:p>
    <w:p w:rsidR="003209C3" w:rsidRPr="003209C3" w:rsidRDefault="005E591D" w:rsidP="00CF7B75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after="120" w:line="276" w:lineRule="auto"/>
        <w:ind w:left="425" w:right="23" w:hanging="425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Inspektor N</w:t>
      </w:r>
      <w:r w:rsidR="00481034" w:rsidRPr="00506814">
        <w:rPr>
          <w:rFonts w:ascii="Arial" w:hAnsi="Arial" w:cs="Arial"/>
          <w:sz w:val="20"/>
          <w:szCs w:val="22"/>
        </w:rPr>
        <w:t>adzoru inwestorskiego</w:t>
      </w:r>
      <w:r w:rsidR="0085780B" w:rsidRPr="00506814">
        <w:rPr>
          <w:rFonts w:ascii="Arial" w:hAnsi="Arial" w:cs="Arial"/>
          <w:sz w:val="20"/>
          <w:szCs w:val="22"/>
        </w:rPr>
        <w:t>/Zamawiający</w:t>
      </w:r>
      <w:r w:rsidR="00481034" w:rsidRPr="00506814">
        <w:rPr>
          <w:rFonts w:ascii="Arial" w:hAnsi="Arial" w:cs="Arial"/>
          <w:sz w:val="20"/>
          <w:szCs w:val="22"/>
        </w:rPr>
        <w:t xml:space="preserve"> jest uprawniony do zgłoszenia uwag, zastrzeżeń albo do wystąpienia do Wykonawcy z żądaniem </w:t>
      </w:r>
      <w:r w:rsidR="00481034" w:rsidRPr="00FF7ABA">
        <w:rPr>
          <w:rFonts w:ascii="Arial" w:hAnsi="Arial" w:cs="Arial"/>
          <w:sz w:val="20"/>
          <w:szCs w:val="22"/>
        </w:rPr>
        <w:t xml:space="preserve">usunięcia </w:t>
      </w:r>
      <w:r w:rsidR="003B5AC7" w:rsidRPr="00FF7ABA">
        <w:rPr>
          <w:rFonts w:ascii="Arial" w:hAnsi="Arial" w:cs="Arial"/>
          <w:sz w:val="20"/>
          <w:szCs w:val="22"/>
        </w:rPr>
        <w:t>z budowy</w:t>
      </w:r>
      <w:r w:rsidR="003B5AC7">
        <w:rPr>
          <w:rFonts w:ascii="Arial" w:hAnsi="Arial" w:cs="Arial"/>
          <w:sz w:val="20"/>
          <w:szCs w:val="22"/>
        </w:rPr>
        <w:t xml:space="preserve"> </w:t>
      </w:r>
      <w:r w:rsidR="00481034" w:rsidRPr="00506814">
        <w:rPr>
          <w:rFonts w:ascii="Arial" w:hAnsi="Arial" w:cs="Arial"/>
          <w:sz w:val="20"/>
          <w:szCs w:val="22"/>
        </w:rPr>
        <w:t>określonej osoby, spośród personelu Wykonawcy lub jego Podwykonawcy, która pomimo udzielonego jej upomnienia:</w:t>
      </w:r>
    </w:p>
    <w:p w:rsidR="00481034" w:rsidRPr="00506814" w:rsidRDefault="00481034" w:rsidP="00FF6192">
      <w:pPr>
        <w:pStyle w:val="Tekstpodstawowywcity"/>
        <w:numPr>
          <w:ilvl w:val="0"/>
          <w:numId w:val="55"/>
        </w:numPr>
        <w:spacing w:line="276" w:lineRule="auto"/>
        <w:ind w:right="23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uporczywie wykazuje rażący brak staranności,</w:t>
      </w:r>
    </w:p>
    <w:p w:rsidR="00481034" w:rsidRPr="00506814" w:rsidRDefault="00481034" w:rsidP="00FF6192">
      <w:pPr>
        <w:pStyle w:val="Tekstpodstawowywcity"/>
        <w:numPr>
          <w:ilvl w:val="0"/>
          <w:numId w:val="55"/>
        </w:numPr>
        <w:spacing w:line="276" w:lineRule="auto"/>
        <w:ind w:right="23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wykonuje swoje obowiązki w sposób niekompetentny lub niedbały,</w:t>
      </w:r>
    </w:p>
    <w:p w:rsidR="003209C3" w:rsidRPr="00CF7B75" w:rsidRDefault="00DD1F55" w:rsidP="00FF6192">
      <w:pPr>
        <w:pStyle w:val="Tekstpodstawowywcity"/>
        <w:numPr>
          <w:ilvl w:val="0"/>
          <w:numId w:val="55"/>
        </w:numPr>
        <w:spacing w:line="276" w:lineRule="auto"/>
        <w:ind w:right="2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nie stosuje się do postanowień </w:t>
      </w:r>
      <w:r>
        <w:rPr>
          <w:rFonts w:ascii="Arial" w:hAnsi="Arial" w:cs="Arial"/>
          <w:sz w:val="20"/>
          <w:szCs w:val="22"/>
          <w:lang w:val="pl-PL"/>
        </w:rPr>
        <w:t>u</w:t>
      </w:r>
      <w:r w:rsidR="00481034" w:rsidRPr="00506814">
        <w:rPr>
          <w:rFonts w:ascii="Arial" w:hAnsi="Arial" w:cs="Arial"/>
          <w:sz w:val="20"/>
          <w:szCs w:val="22"/>
        </w:rPr>
        <w:t>mowy lub stwarza zagrożenie dla bezpieczeństwa, zdrowia lub ochrony środowiska, w szczególności narusza zasady bhp oraz przepisy ppoż.</w:t>
      </w:r>
    </w:p>
    <w:p w:rsidR="004E604B" w:rsidRPr="00506814" w:rsidRDefault="00481034" w:rsidP="00DD1F55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W przypadku wystąpienia okoliczności, o której mowa </w:t>
      </w:r>
      <w:r w:rsidRPr="00B87CE2">
        <w:rPr>
          <w:rFonts w:ascii="Arial" w:hAnsi="Arial" w:cs="Arial"/>
          <w:sz w:val="20"/>
          <w:szCs w:val="22"/>
        </w:rPr>
        <w:t>w ust.</w:t>
      </w:r>
      <w:r w:rsidR="00B87CE2">
        <w:rPr>
          <w:rFonts w:ascii="Arial" w:hAnsi="Arial" w:cs="Arial"/>
          <w:sz w:val="20"/>
          <w:szCs w:val="22"/>
          <w:lang w:val="pl-PL"/>
        </w:rPr>
        <w:t>10</w:t>
      </w:r>
      <w:r w:rsidRPr="00506814">
        <w:rPr>
          <w:rFonts w:ascii="Arial" w:hAnsi="Arial" w:cs="Arial"/>
          <w:sz w:val="20"/>
          <w:szCs w:val="22"/>
        </w:rPr>
        <w:t xml:space="preserve"> Wykonawca </w:t>
      </w:r>
      <w:r w:rsidR="0085780B" w:rsidRPr="00506814">
        <w:rPr>
          <w:rFonts w:ascii="Arial" w:hAnsi="Arial" w:cs="Arial"/>
          <w:sz w:val="20"/>
          <w:szCs w:val="22"/>
        </w:rPr>
        <w:t xml:space="preserve">niezwłocznie </w:t>
      </w:r>
      <w:r w:rsidRPr="00506814">
        <w:rPr>
          <w:rFonts w:ascii="Arial" w:hAnsi="Arial" w:cs="Arial"/>
          <w:sz w:val="20"/>
          <w:szCs w:val="22"/>
        </w:rPr>
        <w:t>wyznaczy odpowiednią osobę na zastępstwo.</w:t>
      </w:r>
    </w:p>
    <w:p w:rsidR="001522AF" w:rsidRPr="00506814" w:rsidRDefault="0013462F" w:rsidP="00DD1F55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before="120"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Zamawiający zastrzega sobie prawo zmiany inspektora </w:t>
      </w:r>
      <w:r w:rsidR="00D869DC" w:rsidRPr="00506814">
        <w:rPr>
          <w:rFonts w:ascii="Arial" w:hAnsi="Arial" w:cs="Arial"/>
          <w:sz w:val="20"/>
          <w:szCs w:val="22"/>
        </w:rPr>
        <w:t xml:space="preserve">nadzoru </w:t>
      </w:r>
      <w:r w:rsidRPr="00506814">
        <w:rPr>
          <w:rFonts w:ascii="Arial" w:hAnsi="Arial" w:cs="Arial"/>
          <w:sz w:val="20"/>
          <w:szCs w:val="22"/>
        </w:rPr>
        <w:t>i zobowiązuje się do niezwłocznego powiadomienia o tym Wykona</w:t>
      </w:r>
      <w:r w:rsidR="00312AB5" w:rsidRPr="00506814">
        <w:rPr>
          <w:rFonts w:ascii="Arial" w:hAnsi="Arial" w:cs="Arial"/>
          <w:sz w:val="20"/>
          <w:szCs w:val="22"/>
        </w:rPr>
        <w:t>wcy</w:t>
      </w:r>
    </w:p>
    <w:p w:rsidR="00F66196" w:rsidRPr="00506814" w:rsidRDefault="00F66196" w:rsidP="00DD1F55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before="120"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Zmiana osoby pełniącej funkcję Insp</w:t>
      </w:r>
      <w:r w:rsidR="005E591D" w:rsidRPr="00506814">
        <w:rPr>
          <w:rFonts w:ascii="Arial" w:hAnsi="Arial" w:cs="Arial"/>
          <w:sz w:val="20"/>
          <w:szCs w:val="22"/>
        </w:rPr>
        <w:t>ektora N</w:t>
      </w:r>
      <w:r w:rsidR="00C02EF8">
        <w:rPr>
          <w:rFonts w:ascii="Arial" w:hAnsi="Arial" w:cs="Arial"/>
          <w:sz w:val="20"/>
          <w:szCs w:val="22"/>
        </w:rPr>
        <w:t>adzoru I</w:t>
      </w:r>
      <w:r w:rsidRPr="00506814">
        <w:rPr>
          <w:rFonts w:ascii="Arial" w:hAnsi="Arial" w:cs="Arial"/>
          <w:sz w:val="20"/>
          <w:szCs w:val="22"/>
        </w:rPr>
        <w:t>nwestorskiego</w:t>
      </w:r>
      <w:r w:rsidR="0085780B" w:rsidRPr="00506814">
        <w:rPr>
          <w:rFonts w:ascii="Arial" w:hAnsi="Arial" w:cs="Arial"/>
          <w:sz w:val="20"/>
          <w:szCs w:val="22"/>
        </w:rPr>
        <w:t xml:space="preserve"> (lub odpowiednio Koordynatora</w:t>
      </w:r>
      <w:r w:rsidR="005E591D" w:rsidRPr="00506814">
        <w:rPr>
          <w:rFonts w:ascii="Arial" w:hAnsi="Arial" w:cs="Arial"/>
          <w:sz w:val="20"/>
          <w:szCs w:val="22"/>
        </w:rPr>
        <w:t>) nie stanowi zmiany u</w:t>
      </w:r>
      <w:r w:rsidRPr="00506814">
        <w:rPr>
          <w:rFonts w:ascii="Arial" w:hAnsi="Arial" w:cs="Arial"/>
          <w:sz w:val="20"/>
          <w:szCs w:val="22"/>
        </w:rPr>
        <w:t xml:space="preserve">mowy. </w:t>
      </w:r>
    </w:p>
    <w:p w:rsidR="00EE7DD9" w:rsidRPr="00506814" w:rsidRDefault="005E591D" w:rsidP="00DD1F55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before="120" w:line="276" w:lineRule="auto"/>
        <w:ind w:left="357" w:right="23" w:hanging="357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Inspektor N</w:t>
      </w:r>
      <w:r w:rsidR="004E604B" w:rsidRPr="00506814">
        <w:rPr>
          <w:rFonts w:ascii="Arial" w:hAnsi="Arial" w:cs="Arial"/>
          <w:sz w:val="20"/>
          <w:szCs w:val="22"/>
        </w:rPr>
        <w:t>adzoru</w:t>
      </w:r>
      <w:r w:rsidR="00C02EF8">
        <w:rPr>
          <w:rFonts w:ascii="Arial" w:hAnsi="Arial" w:cs="Arial"/>
          <w:sz w:val="20"/>
          <w:szCs w:val="22"/>
        </w:rPr>
        <w:t xml:space="preserve"> I</w:t>
      </w:r>
      <w:r w:rsidR="00EE7DD9" w:rsidRPr="00506814">
        <w:rPr>
          <w:rFonts w:ascii="Arial" w:hAnsi="Arial" w:cs="Arial"/>
          <w:sz w:val="20"/>
          <w:szCs w:val="22"/>
        </w:rPr>
        <w:t>nwestorskiego</w:t>
      </w:r>
      <w:r w:rsidR="00EE7DD9" w:rsidRPr="00506814">
        <w:rPr>
          <w:rFonts w:ascii="Arial" w:hAnsi="Arial" w:cs="Arial"/>
          <w:color w:val="984806"/>
          <w:sz w:val="20"/>
          <w:szCs w:val="22"/>
        </w:rPr>
        <w:t xml:space="preserve"> </w:t>
      </w:r>
      <w:r w:rsidR="004E604B" w:rsidRPr="00506814">
        <w:rPr>
          <w:rFonts w:ascii="Arial" w:hAnsi="Arial" w:cs="Arial"/>
          <w:sz w:val="20"/>
          <w:szCs w:val="22"/>
        </w:rPr>
        <w:t xml:space="preserve">reprezentuje Zamawiającego wobec Wykonawcy działając w imieniu </w:t>
      </w:r>
      <w:r w:rsidR="00781006">
        <w:rPr>
          <w:rFonts w:ascii="Arial" w:hAnsi="Arial" w:cs="Arial"/>
          <w:sz w:val="20"/>
          <w:szCs w:val="22"/>
          <w:lang w:val="pl-PL"/>
        </w:rPr>
        <w:t xml:space="preserve">                  </w:t>
      </w:r>
      <w:r w:rsidR="004E604B" w:rsidRPr="00506814">
        <w:rPr>
          <w:rFonts w:ascii="Arial" w:hAnsi="Arial" w:cs="Arial"/>
          <w:sz w:val="20"/>
          <w:szCs w:val="22"/>
        </w:rPr>
        <w:t>i na rachunek Zamawiającego</w:t>
      </w:r>
      <w:r w:rsidR="004313B8" w:rsidRPr="00506814">
        <w:rPr>
          <w:rFonts w:ascii="Arial" w:hAnsi="Arial" w:cs="Arial"/>
          <w:sz w:val="20"/>
          <w:szCs w:val="22"/>
        </w:rPr>
        <w:t>.</w:t>
      </w:r>
    </w:p>
    <w:p w:rsidR="00EE7DD9" w:rsidRPr="00506814" w:rsidRDefault="005E591D" w:rsidP="00DD1F55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before="120" w:line="276" w:lineRule="auto"/>
        <w:ind w:left="357" w:right="23" w:hanging="357"/>
        <w:jc w:val="both"/>
        <w:rPr>
          <w:rFonts w:ascii="Arial" w:hAnsi="Arial" w:cs="Arial"/>
          <w:bCs/>
          <w:sz w:val="20"/>
          <w:szCs w:val="22"/>
        </w:rPr>
      </w:pPr>
      <w:r w:rsidRPr="00506814">
        <w:rPr>
          <w:rFonts w:ascii="Arial" w:hAnsi="Arial" w:cs="Arial"/>
          <w:bCs/>
          <w:sz w:val="20"/>
          <w:szCs w:val="22"/>
        </w:rPr>
        <w:t>Inspektor N</w:t>
      </w:r>
      <w:r w:rsidR="00EE7DD9" w:rsidRPr="00506814">
        <w:rPr>
          <w:rFonts w:ascii="Arial" w:hAnsi="Arial" w:cs="Arial"/>
          <w:bCs/>
          <w:sz w:val="20"/>
          <w:szCs w:val="22"/>
        </w:rPr>
        <w:t xml:space="preserve">adzoru inwestorskiego jest upoważniony do bieżącej koordynacji robót realizowanych na podstawie umowy; kontroli jakości robót, </w:t>
      </w:r>
      <w:r w:rsidR="00EE7DD9" w:rsidRPr="003209C3">
        <w:rPr>
          <w:rFonts w:ascii="Arial" w:hAnsi="Arial" w:cs="Arial"/>
          <w:bCs/>
          <w:iCs/>
          <w:sz w:val="20"/>
          <w:szCs w:val="22"/>
        </w:rPr>
        <w:t xml:space="preserve">ich wykonania zgodnie z Harmonogramem rzeczowo </w:t>
      </w:r>
      <w:r w:rsidR="00781006">
        <w:rPr>
          <w:rFonts w:ascii="Arial" w:hAnsi="Arial" w:cs="Arial"/>
          <w:bCs/>
          <w:iCs/>
          <w:sz w:val="20"/>
          <w:szCs w:val="22"/>
          <w:lang w:val="pl-PL"/>
        </w:rPr>
        <w:t xml:space="preserve">                             </w:t>
      </w:r>
      <w:r w:rsidR="00EE7DD9" w:rsidRPr="003209C3">
        <w:rPr>
          <w:rFonts w:ascii="Arial" w:hAnsi="Arial" w:cs="Arial"/>
          <w:bCs/>
          <w:iCs/>
          <w:sz w:val="20"/>
          <w:szCs w:val="22"/>
        </w:rPr>
        <w:t>– finansowym,</w:t>
      </w:r>
      <w:r w:rsidR="00EE7DD9" w:rsidRPr="00506814">
        <w:rPr>
          <w:rFonts w:ascii="Arial" w:hAnsi="Arial" w:cs="Arial"/>
          <w:bCs/>
          <w:i/>
          <w:sz w:val="20"/>
          <w:szCs w:val="22"/>
        </w:rPr>
        <w:t xml:space="preserve"> </w:t>
      </w:r>
      <w:r w:rsidR="00F65AD0" w:rsidRPr="00506814">
        <w:rPr>
          <w:rFonts w:ascii="Arial" w:hAnsi="Arial" w:cs="Arial"/>
          <w:bCs/>
          <w:sz w:val="20"/>
          <w:szCs w:val="22"/>
        </w:rPr>
        <w:t>zatwierdzania materiałów przed ich wbudowaniem</w:t>
      </w:r>
      <w:r w:rsidR="00F65AD0" w:rsidRPr="00506814">
        <w:rPr>
          <w:rFonts w:ascii="Arial" w:hAnsi="Arial" w:cs="Arial"/>
          <w:bCs/>
          <w:i/>
          <w:sz w:val="20"/>
          <w:szCs w:val="22"/>
        </w:rPr>
        <w:t xml:space="preserve">, </w:t>
      </w:r>
      <w:r w:rsidR="00EE7DD9" w:rsidRPr="00506814">
        <w:rPr>
          <w:rFonts w:ascii="Arial" w:hAnsi="Arial" w:cs="Arial"/>
          <w:bCs/>
          <w:sz w:val="20"/>
          <w:szCs w:val="22"/>
        </w:rPr>
        <w:t xml:space="preserve">do odbiorów robót wykonanych zgodnie z Dokumentacją projektową i </w:t>
      </w:r>
      <w:proofErr w:type="spellStart"/>
      <w:r w:rsidR="00EE7DD9" w:rsidRPr="00506814">
        <w:rPr>
          <w:rFonts w:ascii="Arial" w:hAnsi="Arial" w:cs="Arial"/>
          <w:bCs/>
          <w:sz w:val="20"/>
          <w:szCs w:val="22"/>
        </w:rPr>
        <w:t>STWiORB</w:t>
      </w:r>
      <w:proofErr w:type="spellEnd"/>
      <w:r w:rsidR="00EE7DD9" w:rsidRPr="00506814">
        <w:rPr>
          <w:rFonts w:ascii="Arial" w:hAnsi="Arial" w:cs="Arial"/>
          <w:bCs/>
          <w:sz w:val="20"/>
          <w:szCs w:val="22"/>
        </w:rPr>
        <w:t xml:space="preserve"> oraz jest odpowiedzial</w:t>
      </w:r>
      <w:r w:rsidRPr="00506814">
        <w:rPr>
          <w:rFonts w:ascii="Arial" w:hAnsi="Arial" w:cs="Arial"/>
          <w:bCs/>
          <w:sz w:val="20"/>
          <w:szCs w:val="22"/>
        </w:rPr>
        <w:t>ny za kontrolę obmiarów robót i </w:t>
      </w:r>
      <w:r w:rsidR="00EE7DD9" w:rsidRPr="00506814">
        <w:rPr>
          <w:rFonts w:ascii="Arial" w:hAnsi="Arial" w:cs="Arial"/>
          <w:bCs/>
          <w:sz w:val="20"/>
          <w:szCs w:val="22"/>
        </w:rPr>
        <w:t xml:space="preserve">pełni funkcje inspektora nadzoru inwestorskiego w rozumieniu </w:t>
      </w:r>
      <w:r w:rsidR="00DD1F55">
        <w:rPr>
          <w:rFonts w:ascii="Arial" w:hAnsi="Arial" w:cs="Arial"/>
          <w:bCs/>
          <w:sz w:val="20"/>
          <w:szCs w:val="22"/>
          <w:lang w:val="pl-PL"/>
        </w:rPr>
        <w:t>u</w:t>
      </w:r>
      <w:r w:rsidR="003B5AC7" w:rsidRPr="00FF7ABA">
        <w:rPr>
          <w:rFonts w:ascii="Arial" w:hAnsi="Arial" w:cs="Arial"/>
          <w:bCs/>
          <w:sz w:val="20"/>
          <w:szCs w:val="22"/>
        </w:rPr>
        <w:t>stawy</w:t>
      </w:r>
      <w:r w:rsidR="003B5AC7">
        <w:rPr>
          <w:rFonts w:ascii="Arial" w:hAnsi="Arial" w:cs="Arial"/>
          <w:bCs/>
          <w:sz w:val="20"/>
          <w:szCs w:val="22"/>
        </w:rPr>
        <w:t xml:space="preserve"> Prawo Budowlane</w:t>
      </w:r>
      <w:r w:rsidR="00EE7DD9" w:rsidRPr="00506814">
        <w:rPr>
          <w:rFonts w:ascii="Arial" w:hAnsi="Arial" w:cs="Arial"/>
          <w:bCs/>
          <w:sz w:val="20"/>
          <w:szCs w:val="22"/>
        </w:rPr>
        <w:t>.</w:t>
      </w:r>
    </w:p>
    <w:p w:rsidR="00DD1F55" w:rsidRPr="003209C3" w:rsidRDefault="00DD1F55" w:rsidP="00DD1F55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before="120" w:line="276" w:lineRule="auto"/>
        <w:ind w:left="357" w:right="23" w:hanging="357"/>
        <w:jc w:val="both"/>
        <w:rPr>
          <w:rFonts w:ascii="Arial" w:hAnsi="Arial" w:cs="Arial"/>
          <w:sz w:val="20"/>
          <w:szCs w:val="20"/>
        </w:rPr>
      </w:pPr>
      <w:r w:rsidRPr="003209C3">
        <w:rPr>
          <w:rFonts w:ascii="Arial" w:hAnsi="Arial" w:cs="Arial"/>
          <w:sz w:val="20"/>
          <w:szCs w:val="20"/>
        </w:rPr>
        <w:t>Zamawiający i Wykonawca zobowiązują się współdziałać przy wykonaniu umowy w celu należytej realizacji zamówienia.</w:t>
      </w:r>
    </w:p>
    <w:p w:rsidR="004E604B" w:rsidRPr="00506814" w:rsidRDefault="004E604B" w:rsidP="00DD1F55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before="120"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lastRenderedPageBreak/>
        <w:t>W zakresie wzajemnego współdziałania przy realizacji przedmiotu umowy strony zobowiązują się działać niezwłocznie, przestrzegając obowiązujących przepisów  prawa i ustalonych zwyczajów.</w:t>
      </w:r>
    </w:p>
    <w:p w:rsidR="001E3E9A" w:rsidRPr="00506814" w:rsidRDefault="00D80B38" w:rsidP="00DD1F55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before="120"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będzie stosował się do poleceń wydawanych przez Zamawiającego lub reprezentujący go nadzór inwestorski w odniesieniu do robót, włącznie z zawieszeniem wszystkich lub części robót.</w:t>
      </w:r>
    </w:p>
    <w:p w:rsidR="003209C3" w:rsidRPr="00CF7B75" w:rsidRDefault="00FC4AD6" w:rsidP="00CF7B75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before="120"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Uprawnionymi do wezwania projektanta na budowę w ramach płatnego przez Zamawiającego nadzoru</w:t>
      </w:r>
      <w:r w:rsidRPr="006A6ACE">
        <w:rPr>
          <w:rFonts w:ascii="Arial" w:hAnsi="Arial" w:cs="Arial"/>
          <w:sz w:val="20"/>
          <w:szCs w:val="22"/>
        </w:rPr>
        <w:t xml:space="preserve"> autorskiego są inspektorzy nadzoru i przedstawiciele Zamawiającego.</w:t>
      </w:r>
    </w:p>
    <w:p w:rsidR="004E604B" w:rsidRDefault="00D80B38" w:rsidP="00DD1F55">
      <w:pPr>
        <w:pStyle w:val="Tekstpodstawowywcity"/>
        <w:spacing w:before="240" w:after="120"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7</w:t>
      </w:r>
    </w:p>
    <w:p w:rsidR="00D80B38" w:rsidRDefault="00D80B38" w:rsidP="00DD1F55">
      <w:pPr>
        <w:pStyle w:val="Tekstpodstawowywcity"/>
        <w:spacing w:before="120" w:line="276" w:lineRule="auto"/>
        <w:ind w:left="0" w:right="204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Wynagrodzenie</w:t>
      </w:r>
    </w:p>
    <w:p w:rsidR="00150AB4" w:rsidRPr="00D875C2" w:rsidRDefault="004E604B" w:rsidP="00DD1F55">
      <w:pPr>
        <w:pStyle w:val="Tekstpodstawowywcity"/>
        <w:numPr>
          <w:ilvl w:val="0"/>
          <w:numId w:val="5"/>
        </w:numPr>
        <w:tabs>
          <w:tab w:val="clear" w:pos="720"/>
          <w:tab w:val="num" w:pos="540"/>
        </w:tabs>
        <w:spacing w:before="120" w:line="276" w:lineRule="auto"/>
        <w:ind w:left="54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Wykonawcy przysługuje od Zamawiającego </w:t>
      </w:r>
      <w:r w:rsidRPr="008523EB">
        <w:rPr>
          <w:rFonts w:ascii="Arial" w:hAnsi="Arial" w:cs="Arial"/>
          <w:b/>
          <w:color w:val="000000"/>
          <w:sz w:val="20"/>
          <w:szCs w:val="22"/>
        </w:rPr>
        <w:t>wynagrodzenie kosztorysowe</w:t>
      </w:r>
      <w:r>
        <w:rPr>
          <w:rFonts w:ascii="Arial" w:hAnsi="Arial" w:cs="Arial"/>
          <w:sz w:val="20"/>
          <w:szCs w:val="22"/>
        </w:rPr>
        <w:t xml:space="preserve"> za przedmiot umowy </w:t>
      </w:r>
      <w:r w:rsidR="001D0D72" w:rsidRPr="005B5602">
        <w:rPr>
          <w:rFonts w:ascii="Arial" w:hAnsi="Arial" w:cs="Arial"/>
          <w:sz w:val="20"/>
          <w:szCs w:val="22"/>
        </w:rPr>
        <w:t>obliczone na zasadach określonych w niniejszej umowie</w:t>
      </w:r>
      <w:r w:rsidR="001D0D72">
        <w:rPr>
          <w:rFonts w:ascii="Arial" w:hAnsi="Arial" w:cs="Arial"/>
          <w:b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na podstawie cen jednostkowych, wg kosztorysu ofertowego sp</w:t>
      </w:r>
      <w:r w:rsidR="00D80B38">
        <w:rPr>
          <w:rFonts w:ascii="Arial" w:hAnsi="Arial" w:cs="Arial"/>
          <w:sz w:val="20"/>
          <w:szCs w:val="22"/>
        </w:rPr>
        <w:t>orządzonego przez Wykonawcę,  w </w:t>
      </w:r>
      <w:r>
        <w:rPr>
          <w:rFonts w:ascii="Arial" w:hAnsi="Arial" w:cs="Arial"/>
          <w:sz w:val="20"/>
          <w:szCs w:val="22"/>
        </w:rPr>
        <w:t>wysokości</w:t>
      </w:r>
      <w:r w:rsidR="00FD2CD4">
        <w:rPr>
          <w:rFonts w:ascii="Arial" w:hAnsi="Arial" w:cs="Arial"/>
          <w:sz w:val="20"/>
          <w:szCs w:val="22"/>
        </w:rPr>
        <w:t>:</w:t>
      </w:r>
      <w:r>
        <w:rPr>
          <w:rFonts w:ascii="Arial" w:hAnsi="Arial" w:cs="Arial"/>
          <w:sz w:val="20"/>
          <w:szCs w:val="22"/>
        </w:rPr>
        <w:t xml:space="preserve"> </w:t>
      </w:r>
      <w:r w:rsidR="00F1729F">
        <w:rPr>
          <w:rFonts w:ascii="Arial" w:hAnsi="Arial" w:cs="Arial"/>
          <w:sz w:val="20"/>
          <w:szCs w:val="22"/>
        </w:rPr>
        <w:t xml:space="preserve"> </w:t>
      </w:r>
    </w:p>
    <w:p w:rsidR="004E604B" w:rsidRDefault="004E604B" w:rsidP="00DD1F55">
      <w:pPr>
        <w:pStyle w:val="Tekstpodstawowywcity"/>
        <w:tabs>
          <w:tab w:val="num" w:pos="1440"/>
        </w:tabs>
        <w:spacing w:before="120" w:line="276" w:lineRule="auto"/>
        <w:ind w:left="720" w:right="22" w:hanging="18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brutto:............PLN (słownie:  ………………………………………………)</w:t>
      </w:r>
    </w:p>
    <w:p w:rsidR="004E604B" w:rsidRDefault="004E604B" w:rsidP="00DD1F55">
      <w:pPr>
        <w:pStyle w:val="Tekstpodstawowywcity"/>
        <w:spacing w:before="120" w:line="276" w:lineRule="auto"/>
        <w:ind w:left="900" w:right="22" w:hanging="3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tym: kwota  netto wynosi. …………………………PLN,  </w:t>
      </w:r>
    </w:p>
    <w:p w:rsidR="008523EB" w:rsidRDefault="004E604B" w:rsidP="00DD1F55">
      <w:pPr>
        <w:pStyle w:val="Tekstpodstawowywcity"/>
        <w:spacing w:before="120" w:line="276" w:lineRule="auto"/>
        <w:ind w:left="900" w:right="22" w:hanging="3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obowiązujący  VAT wynosi ………………….;......…PLN, tj. </w:t>
      </w:r>
      <w:r w:rsidR="000627FB">
        <w:rPr>
          <w:rFonts w:ascii="Arial" w:hAnsi="Arial" w:cs="Arial"/>
          <w:sz w:val="20"/>
          <w:szCs w:val="22"/>
          <w:lang w:val="pl-PL"/>
        </w:rPr>
        <w:t>23</w:t>
      </w:r>
      <w:r>
        <w:rPr>
          <w:rFonts w:ascii="Arial" w:hAnsi="Arial" w:cs="Arial"/>
          <w:sz w:val="20"/>
          <w:szCs w:val="22"/>
        </w:rPr>
        <w:t>%</w:t>
      </w:r>
    </w:p>
    <w:p w:rsidR="001D5452" w:rsidRPr="00506814" w:rsidRDefault="008523EB" w:rsidP="00DD1F55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before="120" w:line="276" w:lineRule="auto"/>
        <w:ind w:left="567" w:right="23" w:hanging="38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Kwota, o której mowa w ust.1 obejmuje wszelkie koszty i czynności Wykonawcy związane z realizacją przedmiotu umowy i n</w:t>
      </w:r>
      <w:r w:rsidR="001E221F">
        <w:rPr>
          <w:rFonts w:ascii="Arial" w:hAnsi="Arial" w:cs="Arial"/>
          <w:sz w:val="20"/>
          <w:szCs w:val="22"/>
        </w:rPr>
        <w:t>ie będzie podlegać waloryzacji</w:t>
      </w:r>
      <w:r w:rsidR="00ED66A1">
        <w:rPr>
          <w:rFonts w:ascii="Arial" w:hAnsi="Arial" w:cs="Arial"/>
          <w:sz w:val="20"/>
          <w:szCs w:val="22"/>
          <w:lang w:val="pl-PL"/>
        </w:rPr>
        <w:t>.</w:t>
      </w:r>
    </w:p>
    <w:p w:rsidR="001D5452" w:rsidRPr="00506814" w:rsidRDefault="001D5452" w:rsidP="00DD1F55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before="120" w:line="276" w:lineRule="auto"/>
        <w:ind w:left="567" w:right="23" w:hanging="38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Ceny jednostkowe robót podane w kosztorysie ofertowym nie ulegną zmianie i obowiązują do końca realizacji umowy.</w:t>
      </w:r>
    </w:p>
    <w:p w:rsidR="008523EB" w:rsidRDefault="008523EB" w:rsidP="00DD1F55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before="120"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8523EB">
        <w:rPr>
          <w:rFonts w:ascii="Arial" w:hAnsi="Arial" w:cs="Arial"/>
          <w:sz w:val="20"/>
          <w:szCs w:val="22"/>
        </w:rPr>
        <w:t>Za roboty nie wykonane, jako zbędne, choć objęte umową, wynagrodzenie nie przysługuje</w:t>
      </w:r>
      <w:r>
        <w:rPr>
          <w:rFonts w:ascii="Arial" w:hAnsi="Arial" w:cs="Arial"/>
          <w:sz w:val="20"/>
          <w:szCs w:val="22"/>
        </w:rPr>
        <w:t>.</w:t>
      </w:r>
    </w:p>
    <w:p w:rsidR="00DD46C6" w:rsidRPr="00CC2AA3" w:rsidRDefault="00DD46C6" w:rsidP="003209C3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before="120"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3209C3">
        <w:rPr>
          <w:rFonts w:ascii="Arial" w:hAnsi="Arial" w:cs="Arial"/>
          <w:sz w:val="20"/>
          <w:szCs w:val="22"/>
          <w:lang w:val="pl-PL"/>
        </w:rPr>
        <w:t xml:space="preserve">Zamawiający określa, że minimalna wartość wynagrodzenia wynikająca z ograniczenia </w:t>
      </w:r>
      <w:r w:rsidR="003737AC" w:rsidRPr="003209C3">
        <w:rPr>
          <w:rFonts w:ascii="Arial" w:hAnsi="Arial" w:cs="Arial"/>
          <w:sz w:val="20"/>
          <w:szCs w:val="22"/>
          <w:lang w:val="pl-PL"/>
        </w:rPr>
        <w:t xml:space="preserve">zakresu zamówienia </w:t>
      </w:r>
      <w:r w:rsidRPr="003209C3">
        <w:rPr>
          <w:rFonts w:ascii="Arial" w:hAnsi="Arial" w:cs="Arial"/>
          <w:sz w:val="20"/>
          <w:szCs w:val="22"/>
          <w:lang w:val="pl-PL"/>
        </w:rPr>
        <w:t xml:space="preserve"> nie może być  </w:t>
      </w:r>
      <w:r w:rsidR="003737AC" w:rsidRPr="00CC2AA3">
        <w:rPr>
          <w:rFonts w:ascii="Arial" w:hAnsi="Arial" w:cs="Arial"/>
          <w:sz w:val="20"/>
          <w:szCs w:val="22"/>
          <w:lang w:val="pl-PL"/>
        </w:rPr>
        <w:t>mniejsza ni</w:t>
      </w:r>
      <w:r w:rsidR="003209C3" w:rsidRPr="00CC2AA3">
        <w:rPr>
          <w:rFonts w:ascii="Arial" w:hAnsi="Arial" w:cs="Arial"/>
          <w:sz w:val="20"/>
          <w:szCs w:val="22"/>
          <w:lang w:val="pl-PL"/>
        </w:rPr>
        <w:t>ż 95%.</w:t>
      </w:r>
    </w:p>
    <w:p w:rsidR="00813C71" w:rsidRPr="005E591D" w:rsidRDefault="008523EB" w:rsidP="00DD1F55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before="120"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5E591D">
        <w:rPr>
          <w:rFonts w:ascii="Arial" w:hAnsi="Arial" w:cs="Arial"/>
          <w:sz w:val="20"/>
          <w:szCs w:val="22"/>
        </w:rPr>
        <w:t>W razie stwierdzenia</w:t>
      </w:r>
      <w:r w:rsidR="00813C71" w:rsidRPr="005E591D">
        <w:rPr>
          <w:rFonts w:ascii="Arial" w:hAnsi="Arial" w:cs="Arial"/>
          <w:sz w:val="20"/>
          <w:szCs w:val="22"/>
        </w:rPr>
        <w:t>:</w:t>
      </w:r>
    </w:p>
    <w:p w:rsidR="00813C71" w:rsidRPr="00800F17" w:rsidRDefault="008523EB" w:rsidP="00AE7F80">
      <w:pPr>
        <w:numPr>
          <w:ilvl w:val="0"/>
          <w:numId w:val="37"/>
        </w:numPr>
        <w:spacing w:line="276" w:lineRule="auto"/>
        <w:ind w:left="851" w:hanging="284"/>
        <w:jc w:val="both"/>
        <w:rPr>
          <w:rFonts w:ascii="Arial" w:hAnsi="Arial" w:cs="Arial"/>
        </w:rPr>
      </w:pPr>
      <w:r w:rsidRPr="00800F17">
        <w:rPr>
          <w:rFonts w:ascii="Arial" w:hAnsi="Arial" w:cs="Arial"/>
          <w:szCs w:val="22"/>
        </w:rPr>
        <w:t>różnic między ilością robót określoną przedmiarem robót planowanych do wykonania</w:t>
      </w:r>
      <w:r w:rsidR="003B6BC1" w:rsidRPr="00800F17">
        <w:rPr>
          <w:rFonts w:ascii="Arial" w:hAnsi="Arial" w:cs="Arial"/>
          <w:szCs w:val="22"/>
        </w:rPr>
        <w:t>, wynikających</w:t>
      </w:r>
      <w:r w:rsidRPr="00800F17">
        <w:rPr>
          <w:rFonts w:ascii="Arial" w:hAnsi="Arial" w:cs="Arial"/>
          <w:szCs w:val="22"/>
        </w:rPr>
        <w:t xml:space="preserve"> </w:t>
      </w:r>
      <w:r w:rsidR="003B6BC1" w:rsidRPr="00800F17">
        <w:rPr>
          <w:rFonts w:ascii="Arial" w:hAnsi="Arial" w:cs="Arial"/>
          <w:szCs w:val="22"/>
        </w:rPr>
        <w:t xml:space="preserve">z dokumentacji projektowej, STWIORB i SWZ, </w:t>
      </w:r>
      <w:r w:rsidRPr="00800F17">
        <w:rPr>
          <w:rFonts w:ascii="Arial" w:hAnsi="Arial" w:cs="Arial"/>
          <w:szCs w:val="22"/>
        </w:rPr>
        <w:t xml:space="preserve">a rzeczywistymi ilościami wynikającymi z obmiaru robót </w:t>
      </w:r>
      <w:r w:rsidR="00A269A1" w:rsidRPr="00800F17">
        <w:rPr>
          <w:rFonts w:ascii="Arial" w:hAnsi="Arial" w:cs="Arial"/>
          <w:szCs w:val="22"/>
        </w:rPr>
        <w:t>koniecznych do wykonania</w:t>
      </w:r>
      <w:r w:rsidR="00457479" w:rsidRPr="00800F17">
        <w:rPr>
          <w:rFonts w:ascii="Arial" w:hAnsi="Arial" w:cs="Arial"/>
          <w:szCs w:val="22"/>
        </w:rPr>
        <w:t xml:space="preserve"> (z uwzględnieniem zapisu par. 5 ust 2</w:t>
      </w:r>
      <w:r w:rsidR="00FF7ABA" w:rsidRPr="00800F17">
        <w:rPr>
          <w:rFonts w:ascii="Arial" w:hAnsi="Arial" w:cs="Arial"/>
          <w:szCs w:val="22"/>
        </w:rPr>
        <w:t>)</w:t>
      </w:r>
      <w:r w:rsidR="00460FE0">
        <w:rPr>
          <w:rFonts w:ascii="Arial" w:hAnsi="Arial" w:cs="Arial"/>
          <w:szCs w:val="22"/>
        </w:rPr>
        <w:t>,</w:t>
      </w:r>
    </w:p>
    <w:p w:rsidR="00813C71" w:rsidRPr="00800F17" w:rsidRDefault="00813C71" w:rsidP="00AE7F80">
      <w:pPr>
        <w:numPr>
          <w:ilvl w:val="0"/>
          <w:numId w:val="37"/>
        </w:numPr>
        <w:spacing w:line="276" w:lineRule="auto"/>
        <w:ind w:left="851" w:hanging="284"/>
        <w:jc w:val="both"/>
        <w:rPr>
          <w:rFonts w:ascii="Arial" w:hAnsi="Arial" w:cs="Arial"/>
        </w:rPr>
      </w:pPr>
      <w:r w:rsidRPr="00800F17">
        <w:rPr>
          <w:rFonts w:ascii="Arial" w:hAnsi="Arial" w:cs="Arial"/>
        </w:rPr>
        <w:t>konieczności wykonania robót</w:t>
      </w:r>
      <w:r w:rsidRPr="00800F17">
        <w:rPr>
          <w:rFonts w:ascii="Arial" w:hAnsi="Arial" w:cs="Arial"/>
          <w:color w:val="984806"/>
        </w:rPr>
        <w:t xml:space="preserve"> </w:t>
      </w:r>
      <w:r w:rsidRPr="00800F17">
        <w:rPr>
          <w:rFonts w:ascii="Arial" w:hAnsi="Arial" w:cs="Arial"/>
        </w:rPr>
        <w:t>doda</w:t>
      </w:r>
      <w:r w:rsidR="00050B21" w:rsidRPr="00800F17">
        <w:rPr>
          <w:rFonts w:ascii="Arial" w:hAnsi="Arial" w:cs="Arial"/>
        </w:rPr>
        <w:t>tkowych nie objętych niniejszą u</w:t>
      </w:r>
      <w:r w:rsidRPr="00800F17">
        <w:rPr>
          <w:rFonts w:ascii="Arial" w:hAnsi="Arial" w:cs="Arial"/>
        </w:rPr>
        <w:t>mową, w szczególności nie ujętych w kosztorysie ofertowym oraz w materiałach załączonych do przetargu, a które są koni</w:t>
      </w:r>
      <w:r w:rsidR="00050B21" w:rsidRPr="00800F17">
        <w:rPr>
          <w:rFonts w:ascii="Arial" w:hAnsi="Arial" w:cs="Arial"/>
        </w:rPr>
        <w:t>eczne do realizacji przedmiotu u</w:t>
      </w:r>
      <w:r w:rsidRPr="00800F17">
        <w:rPr>
          <w:rFonts w:ascii="Arial" w:hAnsi="Arial" w:cs="Arial"/>
        </w:rPr>
        <w:t>mowy</w:t>
      </w:r>
    </w:p>
    <w:p w:rsidR="008523EB" w:rsidRPr="00506814" w:rsidRDefault="008523EB" w:rsidP="00DD1F55">
      <w:pPr>
        <w:pStyle w:val="Tekstpodstawowywcity"/>
        <w:spacing w:line="276" w:lineRule="auto"/>
        <w:ind w:left="567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Wykonawca jest zobowiązany: </w:t>
      </w:r>
    </w:p>
    <w:p w:rsidR="008523EB" w:rsidRPr="00506814" w:rsidRDefault="008523EB" w:rsidP="00DD1F55">
      <w:pPr>
        <w:pStyle w:val="Styl"/>
        <w:numPr>
          <w:ilvl w:val="0"/>
          <w:numId w:val="27"/>
        </w:numPr>
        <w:tabs>
          <w:tab w:val="clear" w:pos="1918"/>
        </w:tabs>
        <w:spacing w:line="276" w:lineRule="auto"/>
        <w:ind w:left="709" w:right="10" w:hanging="218"/>
        <w:rPr>
          <w:rFonts w:ascii="Arial" w:eastAsia="Times New Roman" w:hAnsi="Arial" w:cs="Arial"/>
          <w:sz w:val="20"/>
          <w:szCs w:val="22"/>
          <w:lang w:eastAsia="pl-PL"/>
        </w:rPr>
      </w:pPr>
      <w:r w:rsidRPr="00506814">
        <w:rPr>
          <w:rFonts w:ascii="Arial" w:eastAsia="Times New Roman" w:hAnsi="Arial" w:cs="Arial"/>
          <w:sz w:val="20"/>
          <w:szCs w:val="22"/>
          <w:lang w:eastAsia="pl-PL"/>
        </w:rPr>
        <w:t>powiadomić o tym fakcie Zamawiającego</w:t>
      </w:r>
      <w:r w:rsidR="00460FE0">
        <w:rPr>
          <w:rFonts w:ascii="Arial" w:eastAsia="Times New Roman" w:hAnsi="Arial" w:cs="Arial"/>
          <w:sz w:val="20"/>
          <w:szCs w:val="22"/>
          <w:lang w:eastAsia="pl-PL"/>
        </w:rPr>
        <w:t>,</w:t>
      </w:r>
      <w:r w:rsidRPr="00506814">
        <w:rPr>
          <w:rFonts w:ascii="Arial" w:eastAsia="Times New Roman" w:hAnsi="Arial" w:cs="Arial"/>
          <w:sz w:val="20"/>
          <w:szCs w:val="22"/>
          <w:lang w:eastAsia="pl-PL"/>
        </w:rPr>
        <w:t xml:space="preserve"> </w:t>
      </w:r>
    </w:p>
    <w:p w:rsidR="008523EB" w:rsidRPr="00506814" w:rsidRDefault="008523EB" w:rsidP="00DD1F55">
      <w:pPr>
        <w:pStyle w:val="Styl"/>
        <w:numPr>
          <w:ilvl w:val="0"/>
          <w:numId w:val="27"/>
        </w:numPr>
        <w:tabs>
          <w:tab w:val="clear" w:pos="1918"/>
        </w:tabs>
        <w:spacing w:line="276" w:lineRule="auto"/>
        <w:ind w:left="709" w:right="10" w:hanging="218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506814">
        <w:rPr>
          <w:rFonts w:ascii="Arial" w:eastAsia="Times New Roman" w:hAnsi="Arial" w:cs="Arial"/>
          <w:sz w:val="20"/>
          <w:szCs w:val="22"/>
          <w:lang w:eastAsia="pl-PL"/>
        </w:rPr>
        <w:t>przedłożyć obmiar robót potwierdzony przez inspektora nadzoru</w:t>
      </w:r>
      <w:r w:rsidR="00460FE0">
        <w:rPr>
          <w:rFonts w:ascii="Arial" w:eastAsia="Times New Roman" w:hAnsi="Arial" w:cs="Arial"/>
          <w:sz w:val="20"/>
          <w:szCs w:val="22"/>
          <w:lang w:eastAsia="pl-PL"/>
        </w:rPr>
        <w:t>,</w:t>
      </w:r>
    </w:p>
    <w:p w:rsidR="00B87CE2" w:rsidRPr="00B87CE2" w:rsidRDefault="008523EB" w:rsidP="00DD1F55">
      <w:pPr>
        <w:pStyle w:val="Styl"/>
        <w:numPr>
          <w:ilvl w:val="0"/>
          <w:numId w:val="27"/>
        </w:numPr>
        <w:tabs>
          <w:tab w:val="clear" w:pos="1918"/>
        </w:tabs>
        <w:spacing w:line="276" w:lineRule="auto"/>
        <w:ind w:left="709" w:right="10" w:hanging="218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506814">
        <w:rPr>
          <w:rFonts w:ascii="Arial" w:hAnsi="Arial" w:cs="Arial"/>
          <w:sz w:val="20"/>
          <w:szCs w:val="22"/>
        </w:rPr>
        <w:t xml:space="preserve">przedłożyć kosztorys różnicowy </w:t>
      </w:r>
      <w:r w:rsidR="009F680C" w:rsidRPr="00506814">
        <w:rPr>
          <w:rFonts w:ascii="Arial" w:hAnsi="Arial" w:cs="Arial"/>
          <w:sz w:val="20"/>
          <w:szCs w:val="22"/>
        </w:rPr>
        <w:t xml:space="preserve">sporządzony na bazie składników cenotwórczych z oferty, </w:t>
      </w:r>
      <w:r w:rsidR="003B6BC1" w:rsidRPr="00506814">
        <w:rPr>
          <w:rFonts w:ascii="Arial" w:hAnsi="Arial" w:cs="Arial"/>
          <w:sz w:val="20"/>
          <w:szCs w:val="22"/>
        </w:rPr>
        <w:t xml:space="preserve">sprawdzony przez inspektora nadzoru </w:t>
      </w:r>
      <w:r w:rsidRPr="00506814">
        <w:rPr>
          <w:rFonts w:ascii="Arial" w:hAnsi="Arial" w:cs="Arial"/>
          <w:sz w:val="20"/>
          <w:szCs w:val="22"/>
        </w:rPr>
        <w:t>celem zatwierdzenia</w:t>
      </w:r>
      <w:r w:rsidR="003B6BC1" w:rsidRPr="00506814">
        <w:rPr>
          <w:rFonts w:ascii="Arial" w:hAnsi="Arial" w:cs="Arial"/>
          <w:sz w:val="20"/>
          <w:szCs w:val="22"/>
        </w:rPr>
        <w:t xml:space="preserve"> go przez </w:t>
      </w:r>
      <w:r w:rsidR="00460FE0">
        <w:rPr>
          <w:rFonts w:ascii="Arial" w:hAnsi="Arial" w:cs="Arial"/>
          <w:sz w:val="20"/>
          <w:szCs w:val="22"/>
        </w:rPr>
        <w:t>Zamawiającego,</w:t>
      </w:r>
    </w:p>
    <w:p w:rsidR="00813C71" w:rsidRPr="00B87CE2" w:rsidRDefault="00EE0C88" w:rsidP="00B87CE2">
      <w:pPr>
        <w:pStyle w:val="Styl"/>
        <w:numPr>
          <w:ilvl w:val="0"/>
          <w:numId w:val="27"/>
        </w:numPr>
        <w:tabs>
          <w:tab w:val="clear" w:pos="1918"/>
        </w:tabs>
        <w:spacing w:line="276" w:lineRule="auto"/>
        <w:ind w:left="709" w:right="10" w:hanging="218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506814">
        <w:rPr>
          <w:rFonts w:ascii="Arial" w:hAnsi="Arial" w:cs="Arial"/>
          <w:sz w:val="20"/>
          <w:szCs w:val="22"/>
        </w:rPr>
        <w:t xml:space="preserve"> </w:t>
      </w:r>
      <w:r w:rsidR="006C075D" w:rsidRPr="00B87CE2">
        <w:rPr>
          <w:rFonts w:ascii="Arial" w:hAnsi="Arial" w:cs="Arial"/>
          <w:sz w:val="20"/>
          <w:szCs w:val="22"/>
        </w:rPr>
        <w:t>dostarczyć Zamawiającemu do zatwierdzenia</w:t>
      </w:r>
      <w:r w:rsidR="00813C71" w:rsidRPr="00B87CE2">
        <w:rPr>
          <w:rFonts w:ascii="Arial" w:hAnsi="Arial" w:cs="Arial"/>
          <w:sz w:val="20"/>
          <w:szCs w:val="22"/>
        </w:rPr>
        <w:t xml:space="preserve"> protokół konieczności podpisany przez </w:t>
      </w:r>
      <w:r w:rsidR="00C02EF8" w:rsidRPr="00B87CE2">
        <w:rPr>
          <w:rFonts w:ascii="Arial" w:hAnsi="Arial" w:cs="Arial"/>
          <w:sz w:val="20"/>
          <w:szCs w:val="22"/>
        </w:rPr>
        <w:t>K</w:t>
      </w:r>
      <w:r w:rsidR="00813C71" w:rsidRPr="00B87CE2">
        <w:rPr>
          <w:rFonts w:ascii="Arial" w:hAnsi="Arial" w:cs="Arial"/>
          <w:sz w:val="20"/>
          <w:szCs w:val="22"/>
        </w:rPr>
        <w:t xml:space="preserve">ierownika </w:t>
      </w:r>
      <w:r w:rsidR="00B87CE2" w:rsidRPr="00B87CE2">
        <w:rPr>
          <w:rFonts w:ascii="Arial" w:hAnsi="Arial" w:cs="Arial"/>
          <w:sz w:val="20"/>
          <w:szCs w:val="22"/>
        </w:rPr>
        <w:t>robót</w:t>
      </w:r>
      <w:r w:rsidR="00813C71" w:rsidRPr="00B87CE2">
        <w:rPr>
          <w:rFonts w:ascii="Arial" w:hAnsi="Arial" w:cs="Arial"/>
          <w:sz w:val="20"/>
          <w:szCs w:val="22"/>
        </w:rPr>
        <w:t>, Nadzór Inwestorski i Nadzór Autorsk</w:t>
      </w:r>
      <w:r w:rsidR="005B5602" w:rsidRPr="00B87CE2">
        <w:rPr>
          <w:rFonts w:ascii="Arial" w:hAnsi="Arial" w:cs="Arial"/>
          <w:sz w:val="20"/>
          <w:szCs w:val="22"/>
        </w:rPr>
        <w:t>i</w:t>
      </w:r>
      <w:r w:rsidR="003209C3" w:rsidRPr="00B87CE2">
        <w:rPr>
          <w:rFonts w:ascii="Arial" w:hAnsi="Arial" w:cs="Arial"/>
          <w:sz w:val="20"/>
          <w:szCs w:val="22"/>
        </w:rPr>
        <w:t>.</w:t>
      </w:r>
    </w:p>
    <w:p w:rsidR="008523EB" w:rsidRPr="00050B21" w:rsidRDefault="00EE0C88" w:rsidP="00DD1F55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before="120"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050B21">
        <w:rPr>
          <w:rFonts w:ascii="Arial" w:hAnsi="Arial" w:cs="Arial"/>
          <w:sz w:val="20"/>
          <w:szCs w:val="22"/>
        </w:rPr>
        <w:t xml:space="preserve">W przypadku braku takiego elementu w kosztorysie ofertowym kosztorys należy </w:t>
      </w:r>
      <w:r w:rsidR="00204ED3" w:rsidRPr="00050B21">
        <w:rPr>
          <w:rFonts w:ascii="Arial" w:hAnsi="Arial" w:cs="Arial"/>
          <w:sz w:val="20"/>
          <w:szCs w:val="22"/>
        </w:rPr>
        <w:t>wykonać</w:t>
      </w:r>
      <w:r w:rsidRPr="00050B21">
        <w:rPr>
          <w:rFonts w:ascii="Arial" w:hAnsi="Arial" w:cs="Arial"/>
          <w:sz w:val="20"/>
          <w:szCs w:val="22"/>
        </w:rPr>
        <w:t xml:space="preserve"> w oparciu </w:t>
      </w:r>
      <w:r w:rsidR="00781006">
        <w:rPr>
          <w:rFonts w:ascii="Arial" w:hAnsi="Arial" w:cs="Arial"/>
          <w:sz w:val="20"/>
          <w:szCs w:val="22"/>
          <w:lang w:val="pl-PL"/>
        </w:rPr>
        <w:t xml:space="preserve">               </w:t>
      </w:r>
      <w:r w:rsidRPr="00050B21">
        <w:rPr>
          <w:rFonts w:ascii="Arial" w:hAnsi="Arial" w:cs="Arial"/>
          <w:sz w:val="20"/>
          <w:szCs w:val="22"/>
        </w:rPr>
        <w:t>o średnie</w:t>
      </w:r>
      <w:r w:rsidR="00204ED3" w:rsidRPr="00050B21">
        <w:rPr>
          <w:rFonts w:ascii="Arial" w:hAnsi="Arial" w:cs="Arial"/>
          <w:sz w:val="20"/>
          <w:szCs w:val="22"/>
        </w:rPr>
        <w:t xml:space="preserve"> ceny</w:t>
      </w:r>
      <w:r w:rsidRPr="00050B21">
        <w:rPr>
          <w:rFonts w:ascii="Arial" w:hAnsi="Arial" w:cs="Arial"/>
          <w:sz w:val="20"/>
          <w:szCs w:val="22"/>
        </w:rPr>
        <w:t xml:space="preserve"> materiałów podanych w zeszycie </w:t>
      </w:r>
      <w:proofErr w:type="spellStart"/>
      <w:r w:rsidRPr="00050B21">
        <w:rPr>
          <w:rFonts w:ascii="Arial" w:hAnsi="Arial" w:cs="Arial"/>
          <w:sz w:val="20"/>
          <w:szCs w:val="22"/>
        </w:rPr>
        <w:t>Sekocenbud</w:t>
      </w:r>
      <w:proofErr w:type="spellEnd"/>
      <w:r w:rsidRPr="00050B21">
        <w:rPr>
          <w:rFonts w:ascii="Arial" w:hAnsi="Arial" w:cs="Arial"/>
          <w:sz w:val="20"/>
          <w:szCs w:val="22"/>
        </w:rPr>
        <w:t xml:space="preserve">  dla województwa śląskiego </w:t>
      </w:r>
      <w:r w:rsidR="00204ED3" w:rsidRPr="00050B21">
        <w:rPr>
          <w:rFonts w:ascii="Arial" w:hAnsi="Arial" w:cs="Arial"/>
          <w:sz w:val="20"/>
          <w:szCs w:val="22"/>
        </w:rPr>
        <w:t>lub średnie ceny rynkowe</w:t>
      </w:r>
      <w:r w:rsidRPr="00050B21">
        <w:rPr>
          <w:rFonts w:ascii="Arial" w:hAnsi="Arial" w:cs="Arial"/>
          <w:sz w:val="20"/>
          <w:szCs w:val="22"/>
        </w:rPr>
        <w:t>.</w:t>
      </w:r>
    </w:p>
    <w:p w:rsidR="008523EB" w:rsidRPr="00050B21" w:rsidRDefault="008523EB" w:rsidP="00DD1F55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before="120"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050B21">
        <w:rPr>
          <w:rFonts w:ascii="Arial" w:hAnsi="Arial" w:cs="Arial"/>
          <w:sz w:val="20"/>
          <w:szCs w:val="22"/>
        </w:rPr>
        <w:t>Zamawiający po ustaleniu różnic</w:t>
      </w:r>
      <w:r w:rsidR="003B6BC1" w:rsidRPr="00050B21">
        <w:rPr>
          <w:rFonts w:ascii="Arial" w:hAnsi="Arial" w:cs="Arial"/>
          <w:sz w:val="20"/>
          <w:szCs w:val="22"/>
        </w:rPr>
        <w:t xml:space="preserve">, o których mowa w ust. </w:t>
      </w:r>
      <w:r w:rsidR="00460FE0">
        <w:rPr>
          <w:rFonts w:ascii="Arial" w:hAnsi="Arial" w:cs="Arial"/>
          <w:sz w:val="20"/>
          <w:szCs w:val="22"/>
          <w:lang w:val="pl-PL"/>
        </w:rPr>
        <w:t>6</w:t>
      </w:r>
      <w:r w:rsidR="003B6BC1" w:rsidRPr="00050B21">
        <w:rPr>
          <w:rFonts w:ascii="Arial" w:hAnsi="Arial" w:cs="Arial"/>
          <w:sz w:val="20"/>
          <w:szCs w:val="22"/>
        </w:rPr>
        <w:t xml:space="preserve"> </w:t>
      </w:r>
      <w:r w:rsidRPr="00050B21">
        <w:rPr>
          <w:rFonts w:ascii="Arial" w:hAnsi="Arial" w:cs="Arial"/>
          <w:sz w:val="20"/>
          <w:szCs w:val="22"/>
        </w:rPr>
        <w:t xml:space="preserve">ma prawo zastosować korektę ceny kosztorysowej netto wraz z należnym podatkiem VAT: </w:t>
      </w:r>
    </w:p>
    <w:p w:rsidR="008523EB" w:rsidRPr="00506814" w:rsidRDefault="008523EB" w:rsidP="00DD1F55">
      <w:pPr>
        <w:pStyle w:val="Styl"/>
        <w:numPr>
          <w:ilvl w:val="0"/>
          <w:numId w:val="26"/>
        </w:numPr>
        <w:tabs>
          <w:tab w:val="clear" w:pos="851"/>
        </w:tabs>
        <w:spacing w:before="120" w:line="276" w:lineRule="auto"/>
        <w:ind w:left="709" w:right="11" w:hanging="318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050B21">
        <w:rPr>
          <w:rFonts w:ascii="Arial" w:eastAsia="Times New Roman" w:hAnsi="Arial" w:cs="Arial"/>
          <w:sz w:val="20"/>
          <w:szCs w:val="22"/>
          <w:u w:val="single"/>
          <w:lang w:eastAsia="pl-PL"/>
        </w:rPr>
        <w:t>w przypadku zmniejszenia zakresu ilościowego</w:t>
      </w:r>
      <w:r w:rsidRPr="00050B21">
        <w:rPr>
          <w:rFonts w:ascii="Arial" w:eastAsia="Times New Roman" w:hAnsi="Arial" w:cs="Arial"/>
          <w:sz w:val="20"/>
          <w:szCs w:val="22"/>
          <w:lang w:eastAsia="pl-PL"/>
        </w:rPr>
        <w:t xml:space="preserve"> – wynagrodzenie </w:t>
      </w:r>
      <w:r w:rsidR="00312AB5" w:rsidRPr="00050B21">
        <w:rPr>
          <w:rFonts w:ascii="Arial" w:eastAsia="Times New Roman" w:hAnsi="Arial" w:cs="Arial"/>
          <w:sz w:val="20"/>
          <w:szCs w:val="22"/>
          <w:lang w:eastAsia="pl-PL"/>
        </w:rPr>
        <w:t xml:space="preserve">Wykonawcy ulega </w:t>
      </w:r>
      <w:r w:rsidR="00312AB5" w:rsidRPr="00050B21">
        <w:rPr>
          <w:rFonts w:ascii="Arial" w:eastAsia="Times New Roman" w:hAnsi="Arial" w:cs="Arial"/>
          <w:sz w:val="20"/>
          <w:szCs w:val="22"/>
          <w:lang w:eastAsia="pl-PL"/>
        </w:rPr>
        <w:lastRenderedPageBreak/>
        <w:t xml:space="preserve">automatycznemu </w:t>
      </w:r>
      <w:r w:rsidRPr="00050B21">
        <w:rPr>
          <w:rFonts w:ascii="Arial" w:eastAsia="Times New Roman" w:hAnsi="Arial" w:cs="Arial"/>
          <w:sz w:val="20"/>
          <w:szCs w:val="22"/>
          <w:lang w:eastAsia="pl-PL"/>
        </w:rPr>
        <w:t>obniżeniu o kwotę wynikającą z zatwierdzonego przez Zamawiającego kosztorysu</w:t>
      </w:r>
      <w:r w:rsidR="003B6BC1" w:rsidRPr="00050B21">
        <w:rPr>
          <w:rFonts w:ascii="Arial" w:eastAsia="Times New Roman" w:hAnsi="Arial" w:cs="Arial"/>
          <w:sz w:val="20"/>
          <w:szCs w:val="22"/>
          <w:lang w:eastAsia="pl-PL"/>
        </w:rPr>
        <w:t xml:space="preserve"> różnicowego</w:t>
      </w:r>
      <w:r w:rsidR="001E406A" w:rsidRPr="00050B21">
        <w:rPr>
          <w:rFonts w:ascii="Arial" w:eastAsia="Times New Roman" w:hAnsi="Arial" w:cs="Arial"/>
          <w:sz w:val="20"/>
          <w:szCs w:val="22"/>
          <w:lang w:eastAsia="pl-PL"/>
        </w:rPr>
        <w:t xml:space="preserve"> </w:t>
      </w:r>
      <w:r w:rsidR="001E406A" w:rsidRPr="00506814">
        <w:rPr>
          <w:rFonts w:ascii="Arial" w:eastAsia="Times New Roman" w:hAnsi="Arial" w:cs="Arial"/>
          <w:sz w:val="20"/>
          <w:szCs w:val="22"/>
          <w:lang w:eastAsia="pl-PL"/>
        </w:rPr>
        <w:t>bez konieczności sporządzania aneksu do umowy</w:t>
      </w:r>
    </w:p>
    <w:p w:rsidR="003209C3" w:rsidRPr="00CF7B75" w:rsidRDefault="008523EB" w:rsidP="00CF7B75">
      <w:pPr>
        <w:pStyle w:val="Styl"/>
        <w:numPr>
          <w:ilvl w:val="0"/>
          <w:numId w:val="26"/>
        </w:numPr>
        <w:tabs>
          <w:tab w:val="clear" w:pos="851"/>
        </w:tabs>
        <w:spacing w:before="120" w:line="276" w:lineRule="auto"/>
        <w:ind w:left="709" w:right="11" w:hanging="318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506814">
        <w:rPr>
          <w:rFonts w:ascii="Arial" w:eastAsia="Times New Roman" w:hAnsi="Arial" w:cs="Arial"/>
          <w:sz w:val="20"/>
          <w:szCs w:val="22"/>
          <w:u w:val="single"/>
          <w:lang w:eastAsia="pl-PL"/>
        </w:rPr>
        <w:t>w przypadku zwiększenia zakresu ilościowego</w:t>
      </w:r>
      <w:r w:rsidRPr="00506814">
        <w:rPr>
          <w:rFonts w:ascii="Arial" w:eastAsia="Times New Roman" w:hAnsi="Arial" w:cs="Arial"/>
          <w:sz w:val="20"/>
          <w:szCs w:val="22"/>
          <w:lang w:eastAsia="pl-PL"/>
        </w:rPr>
        <w:t xml:space="preserve"> – wynagrodzenie Wykonawcy </w:t>
      </w:r>
      <w:r w:rsidR="008F5881" w:rsidRPr="00800F17">
        <w:rPr>
          <w:rFonts w:ascii="Arial" w:eastAsia="Times New Roman" w:hAnsi="Arial" w:cs="Arial"/>
          <w:sz w:val="20"/>
          <w:szCs w:val="22"/>
          <w:lang w:eastAsia="pl-PL"/>
        </w:rPr>
        <w:t xml:space="preserve">każdorazowo </w:t>
      </w:r>
      <w:r w:rsidRPr="00800F17">
        <w:rPr>
          <w:rFonts w:ascii="Arial" w:eastAsia="Times New Roman" w:hAnsi="Arial" w:cs="Arial"/>
          <w:sz w:val="20"/>
          <w:szCs w:val="22"/>
          <w:lang w:eastAsia="pl-PL"/>
        </w:rPr>
        <w:t>uleg</w:t>
      </w:r>
      <w:r w:rsidR="008F5881" w:rsidRPr="00800F17">
        <w:rPr>
          <w:rFonts w:ascii="Arial" w:eastAsia="Times New Roman" w:hAnsi="Arial" w:cs="Arial"/>
          <w:sz w:val="20"/>
          <w:szCs w:val="22"/>
          <w:lang w:eastAsia="pl-PL"/>
        </w:rPr>
        <w:t>nie</w:t>
      </w:r>
      <w:r w:rsidRPr="008F5881">
        <w:rPr>
          <w:rFonts w:ascii="Arial" w:eastAsia="Times New Roman" w:hAnsi="Arial" w:cs="Arial"/>
          <w:sz w:val="20"/>
          <w:szCs w:val="22"/>
          <w:lang w:eastAsia="pl-PL"/>
        </w:rPr>
        <w:t xml:space="preserve"> </w:t>
      </w:r>
      <w:r w:rsidRPr="00506814">
        <w:rPr>
          <w:rFonts w:ascii="Arial" w:eastAsia="Times New Roman" w:hAnsi="Arial" w:cs="Arial"/>
          <w:sz w:val="20"/>
          <w:szCs w:val="22"/>
          <w:lang w:eastAsia="pl-PL"/>
        </w:rPr>
        <w:t>podwyższeniu o kwotę wynikającą z kosztorys</w:t>
      </w:r>
      <w:r w:rsidR="001D5452" w:rsidRPr="00506814">
        <w:rPr>
          <w:rFonts w:ascii="Arial" w:eastAsia="Times New Roman" w:hAnsi="Arial" w:cs="Arial"/>
          <w:sz w:val="20"/>
          <w:szCs w:val="22"/>
          <w:lang w:eastAsia="pl-PL"/>
        </w:rPr>
        <w:t>u różnicowego</w:t>
      </w:r>
      <w:r w:rsidRPr="00506814">
        <w:rPr>
          <w:rFonts w:ascii="Arial" w:eastAsia="Times New Roman" w:hAnsi="Arial" w:cs="Arial"/>
          <w:sz w:val="20"/>
          <w:szCs w:val="22"/>
          <w:lang w:eastAsia="pl-PL"/>
        </w:rPr>
        <w:t xml:space="preserve">, z zastrzeżeniem że dopłata nastąpi </w:t>
      </w:r>
      <w:r w:rsidR="00A269A1" w:rsidRPr="00506814">
        <w:rPr>
          <w:rFonts w:ascii="Arial" w:eastAsia="Times New Roman" w:hAnsi="Arial" w:cs="Arial"/>
          <w:sz w:val="20"/>
          <w:szCs w:val="22"/>
          <w:lang w:eastAsia="pl-PL"/>
        </w:rPr>
        <w:t>na podstawie podpisanego przez strony a</w:t>
      </w:r>
      <w:r w:rsidRPr="00506814">
        <w:rPr>
          <w:rFonts w:ascii="Arial" w:eastAsia="Times New Roman" w:hAnsi="Arial" w:cs="Arial"/>
          <w:sz w:val="20"/>
          <w:szCs w:val="22"/>
          <w:lang w:eastAsia="pl-PL"/>
        </w:rPr>
        <w:t>neksu do umowy, po zabezpieczeniu środków f</w:t>
      </w:r>
      <w:r w:rsidR="001D5452" w:rsidRPr="00506814">
        <w:rPr>
          <w:rFonts w:ascii="Arial" w:eastAsia="Times New Roman" w:hAnsi="Arial" w:cs="Arial"/>
          <w:sz w:val="20"/>
          <w:szCs w:val="22"/>
          <w:lang w:eastAsia="pl-PL"/>
        </w:rPr>
        <w:t>inansowych przez Zamawiającego</w:t>
      </w:r>
    </w:p>
    <w:p w:rsidR="00103584" w:rsidRPr="00460FE0" w:rsidRDefault="00103584" w:rsidP="00460FE0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before="120" w:line="276" w:lineRule="auto"/>
        <w:ind w:left="567" w:right="23" w:hanging="386"/>
        <w:jc w:val="both"/>
        <w:rPr>
          <w:rFonts w:ascii="Arial" w:hAnsi="Arial" w:cs="Arial"/>
          <w:sz w:val="20"/>
          <w:szCs w:val="22"/>
        </w:rPr>
      </w:pPr>
      <w:r w:rsidRPr="00460FE0">
        <w:rPr>
          <w:rFonts w:ascii="Arial" w:hAnsi="Arial" w:cs="Arial"/>
          <w:sz w:val="20"/>
          <w:szCs w:val="22"/>
        </w:rPr>
        <w:t xml:space="preserve">Rozliczenie robót zamiennych, o których mowa w </w:t>
      </w:r>
      <w:r w:rsidRPr="00460FE0">
        <w:rPr>
          <w:rFonts w:ascii="Arial" w:hAnsi="Arial" w:cs="Arial"/>
          <w:bCs/>
          <w:sz w:val="20"/>
          <w:szCs w:val="22"/>
        </w:rPr>
        <w:t>§</w:t>
      </w:r>
      <w:r w:rsidRPr="00460FE0">
        <w:rPr>
          <w:rFonts w:ascii="Arial" w:hAnsi="Arial" w:cs="Arial"/>
          <w:sz w:val="20"/>
          <w:szCs w:val="22"/>
        </w:rPr>
        <w:t xml:space="preserve"> 1 ust. 9 umowy nastąpi na poniższych zasadach:</w:t>
      </w:r>
    </w:p>
    <w:p w:rsidR="00103584" w:rsidRPr="00460FE0" w:rsidRDefault="00103584" w:rsidP="00AE7F80">
      <w:pPr>
        <w:pStyle w:val="Tekstpodstawowywcity"/>
        <w:numPr>
          <w:ilvl w:val="0"/>
          <w:numId w:val="41"/>
        </w:numPr>
        <w:spacing w:line="276" w:lineRule="auto"/>
        <w:ind w:right="23"/>
        <w:jc w:val="both"/>
        <w:rPr>
          <w:rFonts w:ascii="Arial" w:hAnsi="Arial" w:cs="Arial"/>
          <w:sz w:val="20"/>
          <w:szCs w:val="22"/>
        </w:rPr>
      </w:pPr>
      <w:r w:rsidRPr="00460FE0">
        <w:rPr>
          <w:rFonts w:ascii="Arial" w:hAnsi="Arial" w:cs="Arial"/>
          <w:sz w:val="20"/>
          <w:szCs w:val="22"/>
        </w:rPr>
        <w:t>Wykonawca zgłasza Zamawiającemu potrzebę/konieczność wykonania robót zamiennych. Zakres robót zamiennych zatwierdza Projektant właściwy dla branży, której dotyczy robot</w:t>
      </w:r>
      <w:r w:rsidR="00460FE0">
        <w:rPr>
          <w:rFonts w:ascii="Arial" w:hAnsi="Arial" w:cs="Arial"/>
          <w:sz w:val="20"/>
          <w:szCs w:val="22"/>
        </w:rPr>
        <w:t xml:space="preserve">a zamienna </w:t>
      </w:r>
      <w:r w:rsidR="00781006">
        <w:rPr>
          <w:rFonts w:ascii="Arial" w:hAnsi="Arial" w:cs="Arial"/>
          <w:sz w:val="20"/>
          <w:szCs w:val="22"/>
          <w:lang w:val="pl-PL"/>
        </w:rPr>
        <w:t xml:space="preserve">               </w:t>
      </w:r>
      <w:r w:rsidR="00460FE0">
        <w:rPr>
          <w:rFonts w:ascii="Arial" w:hAnsi="Arial" w:cs="Arial"/>
          <w:sz w:val="20"/>
          <w:szCs w:val="22"/>
        </w:rPr>
        <w:t>i Nadzór Inwestorski</w:t>
      </w:r>
      <w:r w:rsidR="00460FE0">
        <w:rPr>
          <w:rFonts w:ascii="Arial" w:hAnsi="Arial" w:cs="Arial"/>
          <w:sz w:val="20"/>
          <w:szCs w:val="22"/>
          <w:lang w:val="pl-PL"/>
        </w:rPr>
        <w:t>,</w:t>
      </w:r>
    </w:p>
    <w:p w:rsidR="00103584" w:rsidRPr="00460FE0" w:rsidRDefault="00460FE0" w:rsidP="00AE7F80">
      <w:pPr>
        <w:pStyle w:val="Tekstpodstawowywcity"/>
        <w:numPr>
          <w:ilvl w:val="0"/>
          <w:numId w:val="41"/>
        </w:numPr>
        <w:spacing w:line="276" w:lineRule="auto"/>
        <w:ind w:right="2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  <w:lang w:val="pl-PL"/>
        </w:rPr>
        <w:t>w</w:t>
      </w:r>
      <w:r w:rsidR="00103584" w:rsidRPr="00460FE0">
        <w:rPr>
          <w:rFonts w:ascii="Arial" w:hAnsi="Arial" w:cs="Arial"/>
          <w:sz w:val="20"/>
          <w:szCs w:val="22"/>
        </w:rPr>
        <w:t xml:space="preserve"> zależności od sytuacji Projektant dokonuje stosownego wpisu do Dziennika budowy lub dostarcza dokumentację zamienną, a w przypadku zmian istotnych opracowuje projekt budowlany wraz z załatwieniem właściwej zgody na ich realizację</w:t>
      </w:r>
      <w:r>
        <w:rPr>
          <w:rFonts w:ascii="Arial" w:hAnsi="Arial" w:cs="Arial"/>
          <w:sz w:val="20"/>
          <w:szCs w:val="22"/>
          <w:lang w:val="pl-PL"/>
        </w:rPr>
        <w:t>,</w:t>
      </w:r>
    </w:p>
    <w:p w:rsidR="00103584" w:rsidRPr="00460FE0" w:rsidRDefault="00103584" w:rsidP="00AE7F80">
      <w:pPr>
        <w:pStyle w:val="Tekstpodstawowywcity"/>
        <w:numPr>
          <w:ilvl w:val="0"/>
          <w:numId w:val="41"/>
        </w:numPr>
        <w:spacing w:line="276" w:lineRule="auto"/>
        <w:ind w:right="23"/>
        <w:jc w:val="both"/>
        <w:rPr>
          <w:rFonts w:ascii="Arial" w:hAnsi="Arial" w:cs="Arial"/>
          <w:sz w:val="20"/>
          <w:szCs w:val="22"/>
        </w:rPr>
      </w:pPr>
      <w:r w:rsidRPr="00460FE0">
        <w:rPr>
          <w:rFonts w:ascii="Arial" w:hAnsi="Arial" w:cs="Arial"/>
          <w:sz w:val="20"/>
          <w:szCs w:val="22"/>
        </w:rPr>
        <w:t xml:space="preserve">Wykonawca przedkłada Zamawiającemu do zatwierdzenia protokół konieczności podpisany przez </w:t>
      </w:r>
      <w:r w:rsidRPr="00B87CE2">
        <w:rPr>
          <w:rFonts w:ascii="Arial" w:hAnsi="Arial" w:cs="Arial"/>
          <w:sz w:val="20"/>
          <w:szCs w:val="22"/>
        </w:rPr>
        <w:t xml:space="preserve">Kierownika </w:t>
      </w:r>
      <w:r w:rsidR="00B87CE2" w:rsidRPr="00B87CE2">
        <w:rPr>
          <w:rFonts w:ascii="Arial" w:hAnsi="Arial" w:cs="Arial"/>
          <w:sz w:val="20"/>
          <w:szCs w:val="22"/>
          <w:lang w:val="pl-PL"/>
        </w:rPr>
        <w:t>robót</w:t>
      </w:r>
      <w:r w:rsidRPr="00B87CE2">
        <w:rPr>
          <w:rFonts w:ascii="Arial" w:hAnsi="Arial" w:cs="Arial"/>
          <w:sz w:val="20"/>
          <w:szCs w:val="22"/>
        </w:rPr>
        <w:t>,</w:t>
      </w:r>
      <w:r w:rsidRPr="00460FE0">
        <w:rPr>
          <w:rFonts w:ascii="Arial" w:hAnsi="Arial" w:cs="Arial"/>
          <w:sz w:val="20"/>
          <w:szCs w:val="22"/>
        </w:rPr>
        <w:t xml:space="preserve"> Nadzór Inwestorski i Nadzór Autorski wraz z wyceną – kosztorysem zatwierdzonym przez inspektora nadzoru sporządzonym na bazie składników cenotwórczych z oferty, a w przypadku braku takiego elementu w kosztorysie ofertowym kosztorys należy wykonać w oparciu o średnie ceny materiałów podanych w zeszycie </w:t>
      </w:r>
      <w:proofErr w:type="spellStart"/>
      <w:r w:rsidRPr="00460FE0">
        <w:rPr>
          <w:rFonts w:ascii="Arial" w:hAnsi="Arial" w:cs="Arial"/>
          <w:sz w:val="20"/>
          <w:szCs w:val="22"/>
        </w:rPr>
        <w:t>Sekocenbud</w:t>
      </w:r>
      <w:proofErr w:type="spellEnd"/>
      <w:r w:rsidRPr="00460FE0">
        <w:rPr>
          <w:rFonts w:ascii="Arial" w:hAnsi="Arial" w:cs="Arial"/>
          <w:sz w:val="20"/>
          <w:szCs w:val="22"/>
        </w:rPr>
        <w:t xml:space="preserve"> dla województwa ślą</w:t>
      </w:r>
      <w:r w:rsidR="00460FE0">
        <w:rPr>
          <w:rFonts w:ascii="Arial" w:hAnsi="Arial" w:cs="Arial"/>
          <w:sz w:val="20"/>
          <w:szCs w:val="22"/>
        </w:rPr>
        <w:t>skiego lub średnie ceny rynkowe</w:t>
      </w:r>
      <w:r w:rsidR="00460FE0">
        <w:rPr>
          <w:rFonts w:ascii="Arial" w:hAnsi="Arial" w:cs="Arial"/>
          <w:sz w:val="20"/>
          <w:szCs w:val="22"/>
          <w:lang w:val="pl-PL"/>
        </w:rPr>
        <w:t>,</w:t>
      </w:r>
    </w:p>
    <w:p w:rsidR="00103584" w:rsidRPr="00460FE0" w:rsidRDefault="00103584" w:rsidP="00AE7F80">
      <w:pPr>
        <w:pStyle w:val="Tekstpodstawowywcity"/>
        <w:numPr>
          <w:ilvl w:val="0"/>
          <w:numId w:val="41"/>
        </w:numPr>
        <w:spacing w:line="276" w:lineRule="auto"/>
        <w:ind w:right="23"/>
        <w:jc w:val="both"/>
        <w:rPr>
          <w:rFonts w:ascii="Arial" w:hAnsi="Arial" w:cs="Arial"/>
          <w:sz w:val="20"/>
          <w:szCs w:val="22"/>
        </w:rPr>
      </w:pPr>
      <w:r w:rsidRPr="00460FE0">
        <w:rPr>
          <w:rFonts w:ascii="Arial" w:hAnsi="Arial" w:cs="Arial"/>
          <w:sz w:val="20"/>
          <w:szCs w:val="22"/>
        </w:rPr>
        <w:t>zapłata wynagrodzenia Wykonawcy nastąpi na podstawie podpisanego przez strony aneksu do umowy, po zabezpieczeniu środków finansowych przez Zamawiającego</w:t>
      </w:r>
      <w:r w:rsidR="00D92C78">
        <w:rPr>
          <w:rFonts w:ascii="Arial" w:hAnsi="Arial" w:cs="Arial"/>
          <w:sz w:val="20"/>
          <w:szCs w:val="22"/>
          <w:lang w:val="pl-PL"/>
        </w:rPr>
        <w:t>.</w:t>
      </w:r>
    </w:p>
    <w:p w:rsidR="00113A2F" w:rsidRPr="00506814" w:rsidRDefault="00113A2F" w:rsidP="00DD1F55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before="120"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Jeżeli Wykonawca nie dopełni w/w </w:t>
      </w:r>
      <w:r w:rsidR="00050B21" w:rsidRPr="00506814">
        <w:rPr>
          <w:rFonts w:ascii="Arial" w:hAnsi="Arial" w:cs="Arial"/>
          <w:sz w:val="20"/>
          <w:szCs w:val="22"/>
        </w:rPr>
        <w:t>obowiązków</w:t>
      </w:r>
      <w:r w:rsidRPr="00506814">
        <w:rPr>
          <w:rFonts w:ascii="Arial" w:hAnsi="Arial" w:cs="Arial"/>
          <w:sz w:val="20"/>
          <w:szCs w:val="22"/>
        </w:rPr>
        <w:t xml:space="preserve">, a samowolnie wykona w/w roboty, wynagrodzenie za wykonane roboty nie będzie należne. Nie dotyczy to przypadku, gdy wykonanie robót konieczne było </w:t>
      </w:r>
      <w:r w:rsidR="00781006">
        <w:rPr>
          <w:rFonts w:ascii="Arial" w:hAnsi="Arial" w:cs="Arial"/>
          <w:sz w:val="20"/>
          <w:szCs w:val="22"/>
          <w:lang w:val="pl-PL"/>
        </w:rPr>
        <w:t xml:space="preserve">           </w:t>
      </w:r>
      <w:r w:rsidRPr="00506814">
        <w:rPr>
          <w:rFonts w:ascii="Arial" w:hAnsi="Arial" w:cs="Arial"/>
          <w:sz w:val="20"/>
          <w:szCs w:val="22"/>
        </w:rPr>
        <w:t>w celu ochrony życia lub mienia.</w:t>
      </w:r>
    </w:p>
    <w:p w:rsidR="004E604B" w:rsidRPr="00506814" w:rsidRDefault="00191EE5" w:rsidP="00DD1F55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before="120"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Zmiana wynagrodzenia Wykonawc</w:t>
      </w:r>
      <w:r w:rsidR="00050B21" w:rsidRPr="00506814">
        <w:rPr>
          <w:rFonts w:ascii="Arial" w:hAnsi="Arial" w:cs="Arial"/>
          <w:sz w:val="20"/>
          <w:szCs w:val="22"/>
        </w:rPr>
        <w:t xml:space="preserve">y w przypadku opisanym w ust. </w:t>
      </w:r>
      <w:r w:rsidR="00B87CE2" w:rsidRPr="00B87CE2">
        <w:rPr>
          <w:rFonts w:ascii="Arial" w:hAnsi="Arial" w:cs="Arial"/>
          <w:sz w:val="20"/>
          <w:szCs w:val="22"/>
          <w:lang w:val="pl-PL"/>
        </w:rPr>
        <w:t>8</w:t>
      </w:r>
      <w:r w:rsidR="00050B21" w:rsidRPr="00B87CE2">
        <w:rPr>
          <w:rFonts w:ascii="Arial" w:hAnsi="Arial" w:cs="Arial"/>
          <w:sz w:val="20"/>
          <w:szCs w:val="22"/>
        </w:rPr>
        <w:t>b</w:t>
      </w:r>
      <w:r w:rsidRPr="00B87CE2">
        <w:rPr>
          <w:rFonts w:ascii="Arial" w:hAnsi="Arial" w:cs="Arial"/>
          <w:sz w:val="20"/>
          <w:szCs w:val="22"/>
        </w:rPr>
        <w:t xml:space="preserve"> nie</w:t>
      </w:r>
      <w:r w:rsidRPr="00506814">
        <w:rPr>
          <w:rFonts w:ascii="Arial" w:hAnsi="Arial" w:cs="Arial"/>
          <w:sz w:val="20"/>
          <w:szCs w:val="22"/>
        </w:rPr>
        <w:t xml:space="preserve"> może przekroczyć 50% pierwotnego wynagrodzenia.</w:t>
      </w:r>
    </w:p>
    <w:p w:rsidR="001B681D" w:rsidRPr="00460FE0" w:rsidRDefault="001B681D" w:rsidP="00DD1F55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before="120" w:line="276" w:lineRule="auto"/>
        <w:ind w:left="567" w:right="22" w:hanging="387"/>
        <w:jc w:val="both"/>
        <w:rPr>
          <w:rFonts w:ascii="Arial" w:hAnsi="Arial" w:cs="Arial"/>
          <w:bCs/>
          <w:sz w:val="20"/>
          <w:szCs w:val="20"/>
        </w:rPr>
      </w:pPr>
      <w:r w:rsidRPr="00C101E8">
        <w:rPr>
          <w:rFonts w:ascii="Arial" w:hAnsi="Arial" w:cs="Arial"/>
          <w:sz w:val="20"/>
          <w:szCs w:val="20"/>
        </w:rPr>
        <w:t xml:space="preserve">Podstawą wszczęcia procedury </w:t>
      </w:r>
      <w:r w:rsidRPr="00460FE0">
        <w:rPr>
          <w:rFonts w:ascii="Arial" w:hAnsi="Arial" w:cs="Arial"/>
          <w:sz w:val="20"/>
          <w:szCs w:val="20"/>
        </w:rPr>
        <w:t>udzielenia zamówienia</w:t>
      </w:r>
      <w:r w:rsidRPr="00460FE0">
        <w:rPr>
          <w:rFonts w:ascii="Arial" w:hAnsi="Arial" w:cs="Arial"/>
          <w:bCs/>
          <w:sz w:val="20"/>
          <w:szCs w:val="20"/>
        </w:rPr>
        <w:t xml:space="preserve"> w </w:t>
      </w:r>
      <w:r w:rsidR="00460FE0" w:rsidRPr="00D92C78">
        <w:rPr>
          <w:rFonts w:ascii="Arial" w:hAnsi="Arial" w:cs="Arial"/>
          <w:sz w:val="20"/>
          <w:szCs w:val="20"/>
        </w:rPr>
        <w:t xml:space="preserve">oparciu o art. 214 ust. 1 pkt. 7 ustawy </w:t>
      </w:r>
      <w:proofErr w:type="spellStart"/>
      <w:r w:rsidR="00460FE0" w:rsidRPr="00D92C78">
        <w:rPr>
          <w:rFonts w:ascii="Arial" w:hAnsi="Arial" w:cs="Arial"/>
          <w:sz w:val="20"/>
          <w:szCs w:val="20"/>
        </w:rPr>
        <w:t>p.z.p</w:t>
      </w:r>
      <w:proofErr w:type="spellEnd"/>
      <w:r w:rsidR="00460FE0" w:rsidRPr="00D92C78">
        <w:rPr>
          <w:rFonts w:ascii="Arial" w:hAnsi="Arial" w:cs="Arial"/>
          <w:sz w:val="20"/>
          <w:szCs w:val="20"/>
        </w:rPr>
        <w:t>.</w:t>
      </w:r>
      <w:r w:rsidR="00D92C78" w:rsidRPr="00D92C78">
        <w:rPr>
          <w:rFonts w:ascii="Arial" w:hAnsi="Arial" w:cs="Arial"/>
          <w:sz w:val="20"/>
          <w:szCs w:val="22"/>
        </w:rPr>
        <w:t xml:space="preserve"> </w:t>
      </w:r>
      <w:r w:rsidRPr="00D92C78">
        <w:rPr>
          <w:rFonts w:ascii="Arial" w:hAnsi="Arial" w:cs="Arial"/>
          <w:sz w:val="20"/>
          <w:szCs w:val="22"/>
        </w:rPr>
        <w:t>polegającego na powtórzeniu podobnych robót bu</w:t>
      </w:r>
      <w:r w:rsidRPr="00460FE0">
        <w:rPr>
          <w:rFonts w:ascii="Arial" w:hAnsi="Arial" w:cs="Arial"/>
          <w:sz w:val="20"/>
          <w:szCs w:val="22"/>
        </w:rPr>
        <w:t>dowlanych jak w zamówieniu podstawowym w okresie 3 lat od daty podpisania niniejszej umowy</w:t>
      </w:r>
      <w:r w:rsidRPr="00460FE0">
        <w:rPr>
          <w:rFonts w:ascii="Arial" w:hAnsi="Arial" w:cs="Arial"/>
          <w:b/>
          <w:sz w:val="20"/>
          <w:szCs w:val="22"/>
        </w:rPr>
        <w:t xml:space="preserve"> </w:t>
      </w:r>
      <w:r w:rsidRPr="00460FE0">
        <w:rPr>
          <w:rFonts w:ascii="Arial" w:hAnsi="Arial" w:cs="Arial"/>
          <w:sz w:val="20"/>
          <w:szCs w:val="22"/>
        </w:rPr>
        <w:t>na podstawie odrębnej umowy będzie:</w:t>
      </w:r>
    </w:p>
    <w:p w:rsidR="001B681D" w:rsidRPr="00460FE0" w:rsidRDefault="001B681D" w:rsidP="00AE7F80">
      <w:pPr>
        <w:pStyle w:val="Tekstpodstawowywcity"/>
        <w:numPr>
          <w:ilvl w:val="0"/>
          <w:numId w:val="39"/>
        </w:numPr>
        <w:spacing w:line="276" w:lineRule="auto"/>
        <w:ind w:left="851" w:right="23" w:hanging="284"/>
        <w:jc w:val="both"/>
        <w:rPr>
          <w:rFonts w:ascii="Arial" w:hAnsi="Arial" w:cs="Arial"/>
          <w:sz w:val="20"/>
          <w:szCs w:val="22"/>
        </w:rPr>
      </w:pPr>
      <w:r w:rsidRPr="00460FE0">
        <w:rPr>
          <w:rFonts w:ascii="Arial" w:hAnsi="Arial" w:cs="Arial"/>
          <w:sz w:val="20"/>
          <w:szCs w:val="22"/>
        </w:rPr>
        <w:t xml:space="preserve">w trakcie realizacji robót objętych niniejszą umową </w:t>
      </w:r>
    </w:p>
    <w:p w:rsidR="001B681D" w:rsidRPr="00460FE0" w:rsidRDefault="001B681D" w:rsidP="00460FE0">
      <w:pPr>
        <w:pStyle w:val="Tekstpodstawowywcity"/>
        <w:numPr>
          <w:ilvl w:val="0"/>
          <w:numId w:val="28"/>
        </w:numPr>
        <w:spacing w:line="276" w:lineRule="auto"/>
        <w:ind w:left="1134" w:right="23" w:hanging="283"/>
        <w:jc w:val="both"/>
        <w:rPr>
          <w:rFonts w:ascii="Arial" w:hAnsi="Arial" w:cs="Arial"/>
          <w:sz w:val="20"/>
          <w:szCs w:val="22"/>
        </w:rPr>
      </w:pPr>
      <w:r w:rsidRPr="00460FE0">
        <w:rPr>
          <w:rFonts w:ascii="Arial" w:hAnsi="Arial" w:cs="Arial"/>
          <w:sz w:val="20"/>
          <w:szCs w:val="22"/>
        </w:rPr>
        <w:t xml:space="preserve">dostarczony Zamawiającemu i zatwierdzony przez Zamawiającego protokół konieczności podpisany przez </w:t>
      </w:r>
      <w:r w:rsidR="00B87CE2">
        <w:rPr>
          <w:rFonts w:ascii="Arial" w:hAnsi="Arial" w:cs="Arial"/>
          <w:sz w:val="20"/>
          <w:szCs w:val="22"/>
          <w:lang w:val="pl-PL"/>
        </w:rPr>
        <w:t>K</w:t>
      </w:r>
      <w:proofErr w:type="spellStart"/>
      <w:r w:rsidRPr="00460FE0">
        <w:rPr>
          <w:rFonts w:ascii="Arial" w:hAnsi="Arial" w:cs="Arial"/>
          <w:sz w:val="20"/>
          <w:szCs w:val="22"/>
        </w:rPr>
        <w:t>ierownika</w:t>
      </w:r>
      <w:proofErr w:type="spellEnd"/>
      <w:r w:rsidRPr="00460FE0">
        <w:rPr>
          <w:rFonts w:ascii="Arial" w:hAnsi="Arial" w:cs="Arial"/>
          <w:sz w:val="20"/>
          <w:szCs w:val="22"/>
        </w:rPr>
        <w:t xml:space="preserve"> </w:t>
      </w:r>
      <w:r w:rsidR="00B87CE2">
        <w:rPr>
          <w:rFonts w:ascii="Arial" w:hAnsi="Arial" w:cs="Arial"/>
          <w:sz w:val="20"/>
          <w:szCs w:val="22"/>
          <w:lang w:val="pl-PL"/>
        </w:rPr>
        <w:t>robót</w:t>
      </w:r>
      <w:r w:rsidRPr="00460FE0">
        <w:rPr>
          <w:rFonts w:ascii="Arial" w:hAnsi="Arial" w:cs="Arial"/>
          <w:sz w:val="20"/>
          <w:szCs w:val="22"/>
        </w:rPr>
        <w:t>, Inspektora Nadzoru i</w:t>
      </w:r>
      <w:r w:rsidR="001116B4">
        <w:rPr>
          <w:rFonts w:ascii="Arial" w:hAnsi="Arial" w:cs="Arial"/>
          <w:sz w:val="20"/>
          <w:szCs w:val="22"/>
        </w:rPr>
        <w:t>nwestorskiego i Nadzór Autorski</w:t>
      </w:r>
      <w:r w:rsidR="001116B4">
        <w:rPr>
          <w:rFonts w:ascii="Arial" w:hAnsi="Arial" w:cs="Arial"/>
          <w:sz w:val="20"/>
          <w:szCs w:val="22"/>
          <w:lang w:val="pl-PL"/>
        </w:rPr>
        <w:t>,</w:t>
      </w:r>
    </w:p>
    <w:p w:rsidR="001B681D" w:rsidRPr="00460FE0" w:rsidRDefault="001B681D" w:rsidP="00460FE0">
      <w:pPr>
        <w:pStyle w:val="Tekstpodstawowywcity"/>
        <w:numPr>
          <w:ilvl w:val="0"/>
          <w:numId w:val="28"/>
        </w:numPr>
        <w:spacing w:line="276" w:lineRule="auto"/>
        <w:ind w:left="1134" w:right="23" w:hanging="283"/>
        <w:jc w:val="both"/>
        <w:rPr>
          <w:rFonts w:ascii="Arial" w:hAnsi="Arial" w:cs="Arial"/>
          <w:sz w:val="20"/>
          <w:szCs w:val="22"/>
        </w:rPr>
      </w:pPr>
      <w:r w:rsidRPr="00460FE0">
        <w:rPr>
          <w:rFonts w:ascii="Arial" w:hAnsi="Arial" w:cs="Arial"/>
          <w:sz w:val="20"/>
          <w:szCs w:val="22"/>
        </w:rPr>
        <w:t>przedmiar robót uzgodniony między Wykonawcą a Inspektorem Nadzoru Inwestorskiego i zatwierdzony przez Inspektora Nadzo</w:t>
      </w:r>
      <w:r w:rsidR="001116B4">
        <w:rPr>
          <w:rFonts w:ascii="Arial" w:hAnsi="Arial" w:cs="Arial"/>
          <w:sz w:val="20"/>
          <w:szCs w:val="22"/>
        </w:rPr>
        <w:t>ru inwestorskiego</w:t>
      </w:r>
      <w:r w:rsidR="001116B4">
        <w:rPr>
          <w:rFonts w:ascii="Arial" w:hAnsi="Arial" w:cs="Arial"/>
          <w:sz w:val="20"/>
          <w:szCs w:val="22"/>
          <w:lang w:val="pl-PL"/>
        </w:rPr>
        <w:t>,</w:t>
      </w:r>
    </w:p>
    <w:p w:rsidR="001B681D" w:rsidRPr="00460FE0" w:rsidRDefault="001B681D" w:rsidP="00460FE0">
      <w:pPr>
        <w:pStyle w:val="Tekstpodstawowywcity"/>
        <w:numPr>
          <w:ilvl w:val="0"/>
          <w:numId w:val="28"/>
        </w:numPr>
        <w:spacing w:line="276" w:lineRule="auto"/>
        <w:ind w:left="1134" w:right="23" w:hanging="283"/>
        <w:jc w:val="both"/>
        <w:rPr>
          <w:rFonts w:ascii="Arial" w:hAnsi="Arial" w:cs="Arial"/>
          <w:sz w:val="20"/>
          <w:szCs w:val="22"/>
        </w:rPr>
      </w:pPr>
      <w:r w:rsidRPr="00460FE0">
        <w:rPr>
          <w:rFonts w:ascii="Arial" w:hAnsi="Arial" w:cs="Arial"/>
          <w:sz w:val="20"/>
          <w:szCs w:val="22"/>
        </w:rPr>
        <w:t xml:space="preserve">kosztorys inwestorski opracowany przez Nadzór Inwestorski na podstawie w/w przedmiaru robót na zasadach </w:t>
      </w:r>
      <w:r w:rsidR="001116B4">
        <w:rPr>
          <w:rFonts w:ascii="Arial" w:hAnsi="Arial" w:cs="Arial"/>
          <w:sz w:val="20"/>
          <w:szCs w:val="22"/>
        </w:rPr>
        <w:t>określonych w niniejszej umowie</w:t>
      </w:r>
      <w:r w:rsidR="001116B4">
        <w:rPr>
          <w:rFonts w:ascii="Arial" w:hAnsi="Arial" w:cs="Arial"/>
          <w:sz w:val="20"/>
          <w:szCs w:val="22"/>
          <w:lang w:val="pl-PL"/>
        </w:rPr>
        <w:t>,</w:t>
      </w:r>
    </w:p>
    <w:p w:rsidR="001B681D" w:rsidRPr="00460FE0" w:rsidRDefault="001B681D" w:rsidP="00AE7F80">
      <w:pPr>
        <w:pStyle w:val="Tekstpodstawowywcity"/>
        <w:numPr>
          <w:ilvl w:val="0"/>
          <w:numId w:val="39"/>
        </w:numPr>
        <w:spacing w:line="276" w:lineRule="auto"/>
        <w:ind w:left="851" w:right="23" w:hanging="284"/>
        <w:jc w:val="both"/>
        <w:rPr>
          <w:rFonts w:ascii="Arial" w:hAnsi="Arial" w:cs="Arial"/>
          <w:sz w:val="20"/>
          <w:szCs w:val="22"/>
        </w:rPr>
      </w:pPr>
      <w:r w:rsidRPr="00460FE0">
        <w:rPr>
          <w:rFonts w:ascii="Arial" w:hAnsi="Arial" w:cs="Arial"/>
          <w:sz w:val="20"/>
          <w:szCs w:val="22"/>
        </w:rPr>
        <w:t>po dokonaniu odbioru końcowego przedmiotu umowy</w:t>
      </w:r>
    </w:p>
    <w:p w:rsidR="001B681D" w:rsidRPr="00460FE0" w:rsidRDefault="001B681D" w:rsidP="00AE7F80">
      <w:pPr>
        <w:pStyle w:val="Tekstpodstawowywcity"/>
        <w:numPr>
          <w:ilvl w:val="0"/>
          <w:numId w:val="40"/>
        </w:numPr>
        <w:spacing w:line="276" w:lineRule="auto"/>
        <w:ind w:left="1134" w:right="23" w:hanging="283"/>
        <w:jc w:val="both"/>
        <w:rPr>
          <w:rFonts w:ascii="Arial" w:hAnsi="Arial" w:cs="Arial"/>
          <w:sz w:val="20"/>
          <w:szCs w:val="22"/>
        </w:rPr>
      </w:pPr>
      <w:r w:rsidRPr="00460FE0">
        <w:rPr>
          <w:rFonts w:ascii="Arial" w:hAnsi="Arial" w:cs="Arial"/>
          <w:sz w:val="20"/>
          <w:szCs w:val="22"/>
        </w:rPr>
        <w:t>przesłanie przez Zamawiającego Wykonawcy z</w:t>
      </w:r>
      <w:r w:rsidR="007B6C80" w:rsidRPr="00460FE0">
        <w:rPr>
          <w:rFonts w:ascii="Arial" w:hAnsi="Arial" w:cs="Arial"/>
          <w:sz w:val="20"/>
          <w:szCs w:val="22"/>
        </w:rPr>
        <w:t>aproszenia do złożenia oferty z </w:t>
      </w:r>
      <w:r w:rsidRPr="00460FE0">
        <w:rPr>
          <w:rFonts w:ascii="Arial" w:hAnsi="Arial" w:cs="Arial"/>
          <w:sz w:val="20"/>
          <w:szCs w:val="22"/>
        </w:rPr>
        <w:t>określonym zakresem robót do wykonania.</w:t>
      </w:r>
    </w:p>
    <w:p w:rsidR="001B681D" w:rsidRPr="00D92C78" w:rsidRDefault="001B681D" w:rsidP="00DD1F55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before="120" w:line="276" w:lineRule="auto"/>
        <w:ind w:left="567" w:right="22" w:hanging="425"/>
        <w:jc w:val="both"/>
        <w:rPr>
          <w:rFonts w:ascii="Arial" w:hAnsi="Arial" w:cs="Arial"/>
          <w:sz w:val="20"/>
          <w:szCs w:val="22"/>
        </w:rPr>
      </w:pPr>
      <w:r w:rsidRPr="006A6ACE">
        <w:rPr>
          <w:rFonts w:ascii="Arial" w:hAnsi="Arial" w:cs="Arial"/>
          <w:sz w:val="20"/>
          <w:szCs w:val="22"/>
        </w:rPr>
        <w:t xml:space="preserve">Wynagrodzenie za wykonanie </w:t>
      </w:r>
      <w:r w:rsidRPr="0055456E">
        <w:rPr>
          <w:rFonts w:ascii="Arial" w:hAnsi="Arial" w:cs="Arial"/>
          <w:sz w:val="20"/>
          <w:szCs w:val="22"/>
        </w:rPr>
        <w:t xml:space="preserve">robót </w:t>
      </w:r>
      <w:r w:rsidRPr="00D92C78">
        <w:rPr>
          <w:rFonts w:ascii="Arial" w:hAnsi="Arial" w:cs="Arial"/>
          <w:bCs/>
          <w:sz w:val="20"/>
          <w:szCs w:val="20"/>
        </w:rPr>
        <w:t xml:space="preserve">w </w:t>
      </w:r>
      <w:r w:rsidR="001116B4" w:rsidRPr="00D92C78">
        <w:rPr>
          <w:rFonts w:ascii="Arial" w:hAnsi="Arial" w:cs="Arial"/>
          <w:sz w:val="20"/>
          <w:szCs w:val="20"/>
        </w:rPr>
        <w:t xml:space="preserve">oparciu o art. 214 ust. 1 pkt. 7 ustawy </w:t>
      </w:r>
      <w:proofErr w:type="spellStart"/>
      <w:r w:rsidR="001116B4" w:rsidRPr="00D92C78">
        <w:rPr>
          <w:rFonts w:ascii="Arial" w:hAnsi="Arial" w:cs="Arial"/>
          <w:sz w:val="20"/>
          <w:szCs w:val="20"/>
        </w:rPr>
        <w:t>p.z.p</w:t>
      </w:r>
      <w:proofErr w:type="spellEnd"/>
      <w:r w:rsidR="001116B4" w:rsidRPr="00D92C78">
        <w:rPr>
          <w:rFonts w:ascii="Arial" w:hAnsi="Arial" w:cs="Arial"/>
          <w:sz w:val="20"/>
          <w:szCs w:val="20"/>
        </w:rPr>
        <w:t>.</w:t>
      </w:r>
      <w:r w:rsidRPr="006A6ACE">
        <w:rPr>
          <w:rFonts w:ascii="Arial" w:hAnsi="Arial" w:cs="Arial"/>
          <w:sz w:val="20"/>
          <w:szCs w:val="22"/>
        </w:rPr>
        <w:t xml:space="preserve"> zlecanych</w:t>
      </w:r>
      <w:r>
        <w:rPr>
          <w:rFonts w:ascii="Arial" w:hAnsi="Arial" w:cs="Arial"/>
          <w:sz w:val="20"/>
          <w:szCs w:val="22"/>
        </w:rPr>
        <w:t xml:space="preserve"> </w:t>
      </w:r>
      <w:r w:rsidRPr="00D92C78">
        <w:rPr>
          <w:rFonts w:ascii="Arial" w:hAnsi="Arial" w:cs="Arial"/>
          <w:sz w:val="20"/>
          <w:szCs w:val="22"/>
        </w:rPr>
        <w:t>w okresie realizacji umowy podstawowej, ustalone zostanie w </w:t>
      </w:r>
      <w:r w:rsidR="001116B4" w:rsidRPr="00D92C78">
        <w:rPr>
          <w:rFonts w:ascii="Arial" w:hAnsi="Arial" w:cs="Arial"/>
          <w:sz w:val="20"/>
          <w:szCs w:val="22"/>
        </w:rPr>
        <w:t>drodze negocjacji w oparciu o</w:t>
      </w:r>
      <w:r w:rsidR="001116B4" w:rsidRPr="00D92C78">
        <w:rPr>
          <w:rFonts w:ascii="Arial" w:hAnsi="Arial" w:cs="Arial"/>
          <w:sz w:val="20"/>
          <w:szCs w:val="22"/>
          <w:lang w:val="pl-PL"/>
        </w:rPr>
        <w:t> </w:t>
      </w:r>
      <w:r w:rsidRPr="00D92C78">
        <w:rPr>
          <w:rFonts w:ascii="Arial" w:hAnsi="Arial" w:cs="Arial"/>
          <w:sz w:val="20"/>
          <w:szCs w:val="22"/>
        </w:rPr>
        <w:t xml:space="preserve">kosztorys ofertowy sporządzony na stawkach cenotwórczych i cenach materiałów nie wyższych niż w ofercie na zamówienie podstawowe, a w przypadku braku takiego rodzaju materiału w ofercie na zamówienie podstawowe, na średnich cenach materiałów podanych w zeszycie </w:t>
      </w:r>
      <w:proofErr w:type="spellStart"/>
      <w:r w:rsidRPr="00D92C78">
        <w:rPr>
          <w:rFonts w:ascii="Arial" w:hAnsi="Arial" w:cs="Arial"/>
          <w:sz w:val="20"/>
          <w:szCs w:val="22"/>
        </w:rPr>
        <w:t>Sekocenbud</w:t>
      </w:r>
      <w:proofErr w:type="spellEnd"/>
      <w:r w:rsidRPr="00D92C78">
        <w:rPr>
          <w:rFonts w:ascii="Arial" w:hAnsi="Arial" w:cs="Arial"/>
          <w:sz w:val="20"/>
          <w:szCs w:val="22"/>
        </w:rPr>
        <w:t xml:space="preserve"> </w:t>
      </w:r>
      <w:r w:rsidRPr="00D92C78">
        <w:rPr>
          <w:rFonts w:ascii="Arial" w:hAnsi="Arial" w:cs="Arial"/>
          <w:color w:val="FF0000"/>
          <w:sz w:val="20"/>
          <w:szCs w:val="22"/>
        </w:rPr>
        <w:t xml:space="preserve"> </w:t>
      </w:r>
      <w:r w:rsidRPr="00D92C78">
        <w:rPr>
          <w:rFonts w:ascii="Arial" w:hAnsi="Arial" w:cs="Arial"/>
          <w:sz w:val="20"/>
          <w:szCs w:val="22"/>
        </w:rPr>
        <w:t>dla województwa śląskieg</w:t>
      </w:r>
      <w:r w:rsidR="001116B4" w:rsidRPr="00D92C78">
        <w:rPr>
          <w:rFonts w:ascii="Arial" w:hAnsi="Arial" w:cs="Arial"/>
          <w:sz w:val="20"/>
          <w:szCs w:val="22"/>
        </w:rPr>
        <w:t>o lub średnich cenach rynkowych</w:t>
      </w:r>
      <w:r w:rsidR="001116B4" w:rsidRPr="00D92C78">
        <w:rPr>
          <w:rFonts w:ascii="Arial" w:hAnsi="Arial" w:cs="Arial"/>
          <w:sz w:val="20"/>
          <w:szCs w:val="22"/>
          <w:lang w:val="pl-PL"/>
        </w:rPr>
        <w:t>,</w:t>
      </w:r>
      <w:r w:rsidR="001116B4" w:rsidRPr="00D92C78">
        <w:rPr>
          <w:rFonts w:ascii="Arial" w:hAnsi="Arial" w:cs="Arial"/>
          <w:sz w:val="20"/>
          <w:szCs w:val="22"/>
        </w:rPr>
        <w:t xml:space="preserve"> z uwzględnieniem zmian wynagrodzenia przewidzianych w </w:t>
      </w:r>
      <w:r w:rsidR="001116B4" w:rsidRPr="00D92C78">
        <w:rPr>
          <w:rFonts w:ascii="Arial" w:hAnsi="Arial" w:cs="Arial"/>
          <w:bCs/>
          <w:sz w:val="20"/>
          <w:szCs w:val="22"/>
        </w:rPr>
        <w:t>§</w:t>
      </w:r>
      <w:r w:rsidR="001116B4" w:rsidRPr="00D92C78">
        <w:rPr>
          <w:rFonts w:ascii="Arial" w:hAnsi="Arial" w:cs="Arial"/>
          <w:bCs/>
          <w:sz w:val="20"/>
          <w:szCs w:val="22"/>
          <w:lang w:val="pl-PL"/>
        </w:rPr>
        <w:t xml:space="preserve"> </w:t>
      </w:r>
      <w:r w:rsidR="001116B4" w:rsidRPr="00D92C78">
        <w:rPr>
          <w:rFonts w:ascii="Arial" w:hAnsi="Arial" w:cs="Arial"/>
          <w:sz w:val="20"/>
          <w:szCs w:val="22"/>
          <w:lang w:val="pl-PL"/>
        </w:rPr>
        <w:t>15 umowy.</w:t>
      </w:r>
    </w:p>
    <w:p w:rsidR="001B681D" w:rsidRPr="0037202F" w:rsidRDefault="001B681D" w:rsidP="0037202F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before="120" w:line="276" w:lineRule="auto"/>
        <w:ind w:left="567" w:right="22" w:hanging="425"/>
        <w:jc w:val="both"/>
        <w:rPr>
          <w:rFonts w:ascii="Arial" w:hAnsi="Arial" w:cs="Arial"/>
          <w:sz w:val="20"/>
          <w:szCs w:val="22"/>
        </w:rPr>
      </w:pPr>
      <w:r w:rsidRPr="00D92C78">
        <w:rPr>
          <w:rFonts w:ascii="Arial" w:hAnsi="Arial" w:cs="Arial"/>
          <w:sz w:val="20"/>
          <w:szCs w:val="22"/>
        </w:rPr>
        <w:lastRenderedPageBreak/>
        <w:t xml:space="preserve">W przypadku robót opisanych </w:t>
      </w:r>
      <w:r w:rsidR="001116B4" w:rsidRPr="00D92C78">
        <w:rPr>
          <w:rFonts w:ascii="Arial" w:hAnsi="Arial" w:cs="Arial"/>
          <w:sz w:val="20"/>
          <w:szCs w:val="22"/>
        </w:rPr>
        <w:t>w ust.</w:t>
      </w:r>
      <w:r w:rsidR="001116B4" w:rsidRPr="00D92C78">
        <w:rPr>
          <w:rFonts w:ascii="Arial" w:hAnsi="Arial" w:cs="Arial"/>
          <w:sz w:val="20"/>
          <w:szCs w:val="22"/>
          <w:lang w:val="pl-PL"/>
        </w:rPr>
        <w:t>6</w:t>
      </w:r>
      <w:r w:rsidRPr="00D92C78">
        <w:rPr>
          <w:rFonts w:ascii="Arial" w:hAnsi="Arial" w:cs="Arial"/>
          <w:sz w:val="20"/>
          <w:szCs w:val="22"/>
        </w:rPr>
        <w:t xml:space="preserve">, gdy koszt ich wykonania </w:t>
      </w:r>
      <w:r w:rsidRPr="00B87CE2">
        <w:rPr>
          <w:rFonts w:ascii="Arial" w:hAnsi="Arial" w:cs="Arial"/>
          <w:sz w:val="20"/>
          <w:szCs w:val="22"/>
        </w:rPr>
        <w:t>osiągnie</w:t>
      </w:r>
      <w:r w:rsidR="001C0D13" w:rsidRPr="00D92C78">
        <w:rPr>
          <w:rFonts w:ascii="Arial" w:hAnsi="Arial" w:cs="Arial"/>
          <w:sz w:val="20"/>
          <w:szCs w:val="22"/>
          <w:lang w:val="pl-PL"/>
        </w:rPr>
        <w:t xml:space="preserve"> </w:t>
      </w:r>
      <w:r w:rsidR="001116B4" w:rsidRPr="00D92C78">
        <w:rPr>
          <w:rFonts w:ascii="Arial" w:hAnsi="Arial" w:cs="Arial"/>
          <w:sz w:val="20"/>
          <w:szCs w:val="22"/>
          <w:lang w:val="pl-PL"/>
        </w:rPr>
        <w:t xml:space="preserve">łącznie </w:t>
      </w:r>
      <w:r w:rsidRPr="00D92C78">
        <w:rPr>
          <w:rFonts w:ascii="Arial" w:hAnsi="Arial" w:cs="Arial"/>
          <w:sz w:val="20"/>
          <w:szCs w:val="22"/>
        </w:rPr>
        <w:t xml:space="preserve">50% wartości umowy podstawowej lub w przypadku zamówień </w:t>
      </w:r>
      <w:r w:rsidRPr="00D92C78">
        <w:rPr>
          <w:rFonts w:ascii="Arial" w:hAnsi="Arial" w:cs="Arial"/>
          <w:bCs/>
          <w:sz w:val="20"/>
          <w:szCs w:val="20"/>
        </w:rPr>
        <w:t xml:space="preserve">w trybie art. </w:t>
      </w:r>
      <w:r w:rsidR="001116B4" w:rsidRPr="00D92C78">
        <w:rPr>
          <w:rFonts w:ascii="Arial" w:hAnsi="Arial" w:cs="Arial"/>
          <w:sz w:val="20"/>
          <w:szCs w:val="20"/>
        </w:rPr>
        <w:t xml:space="preserve">art. 214 ust. 1 pkt. 7 ustawy </w:t>
      </w:r>
      <w:proofErr w:type="spellStart"/>
      <w:r w:rsidR="001116B4" w:rsidRPr="00D92C78">
        <w:rPr>
          <w:rFonts w:ascii="Arial" w:hAnsi="Arial" w:cs="Arial"/>
          <w:sz w:val="20"/>
          <w:szCs w:val="20"/>
        </w:rPr>
        <w:t>p.z.p</w:t>
      </w:r>
      <w:proofErr w:type="spellEnd"/>
      <w:r w:rsidR="001116B4" w:rsidRPr="00D92C78">
        <w:rPr>
          <w:rFonts w:ascii="Arial" w:hAnsi="Arial" w:cs="Arial"/>
          <w:sz w:val="20"/>
          <w:szCs w:val="20"/>
        </w:rPr>
        <w:t>.</w:t>
      </w:r>
      <w:r w:rsidR="00B87CE2">
        <w:rPr>
          <w:rFonts w:ascii="Arial" w:hAnsi="Arial" w:cs="Arial"/>
          <w:sz w:val="20"/>
          <w:szCs w:val="20"/>
          <w:lang w:val="pl-PL"/>
        </w:rPr>
        <w:t xml:space="preserve">               </w:t>
      </w:r>
      <w:r w:rsidR="00781006">
        <w:rPr>
          <w:rFonts w:ascii="Arial" w:hAnsi="Arial" w:cs="Arial"/>
          <w:sz w:val="20"/>
          <w:szCs w:val="20"/>
          <w:lang w:val="pl-PL"/>
        </w:rPr>
        <w:t xml:space="preserve">                </w:t>
      </w:r>
      <w:r w:rsidR="001116B4" w:rsidRPr="00D92C78">
        <w:rPr>
          <w:rFonts w:ascii="Arial" w:hAnsi="Arial" w:cs="Arial"/>
          <w:sz w:val="20"/>
          <w:szCs w:val="22"/>
        </w:rPr>
        <w:t xml:space="preserve"> </w:t>
      </w:r>
      <w:r w:rsidR="007B276D" w:rsidRPr="00D92C78">
        <w:rPr>
          <w:rFonts w:ascii="Arial" w:hAnsi="Arial" w:cs="Arial"/>
          <w:sz w:val="20"/>
          <w:szCs w:val="22"/>
        </w:rPr>
        <w:t>o których mowa w ust. 1</w:t>
      </w:r>
      <w:r w:rsidR="001116B4" w:rsidRPr="00D92C78">
        <w:rPr>
          <w:rFonts w:ascii="Arial" w:hAnsi="Arial" w:cs="Arial"/>
          <w:sz w:val="20"/>
          <w:szCs w:val="22"/>
          <w:lang w:val="pl-PL"/>
        </w:rPr>
        <w:t>2</w:t>
      </w:r>
      <w:r w:rsidRPr="00D92C78">
        <w:rPr>
          <w:rFonts w:ascii="Arial" w:hAnsi="Arial" w:cs="Arial"/>
          <w:sz w:val="20"/>
          <w:szCs w:val="22"/>
        </w:rPr>
        <w:t xml:space="preserve">a, gdy koszt ich wykonania osiągnie kwotę zadeklarowaną we wniosku </w:t>
      </w:r>
      <w:r w:rsidR="00B87CE2">
        <w:rPr>
          <w:rFonts w:ascii="Arial" w:hAnsi="Arial" w:cs="Arial"/>
          <w:sz w:val="20"/>
          <w:szCs w:val="22"/>
          <w:lang w:val="pl-PL"/>
        </w:rPr>
        <w:t xml:space="preserve">                 </w:t>
      </w:r>
      <w:r w:rsidRPr="00D92C78">
        <w:rPr>
          <w:rFonts w:ascii="Arial" w:hAnsi="Arial" w:cs="Arial"/>
          <w:sz w:val="20"/>
          <w:szCs w:val="22"/>
        </w:rPr>
        <w:t>o wszczęcie postępowania lub mimo nie osiągnięcia ok</w:t>
      </w:r>
      <w:r w:rsidR="0037202F">
        <w:rPr>
          <w:rFonts w:ascii="Arial" w:hAnsi="Arial" w:cs="Arial"/>
          <w:sz w:val="20"/>
          <w:szCs w:val="22"/>
        </w:rPr>
        <w:t>reślonego wyżej pułapu cenowego</w:t>
      </w:r>
      <w:r w:rsidR="0037202F">
        <w:rPr>
          <w:rFonts w:ascii="Arial" w:hAnsi="Arial" w:cs="Arial"/>
          <w:sz w:val="20"/>
          <w:szCs w:val="22"/>
          <w:lang w:val="pl-PL"/>
        </w:rPr>
        <w:t xml:space="preserve">, </w:t>
      </w:r>
      <w:r w:rsidRPr="0037202F">
        <w:rPr>
          <w:rFonts w:ascii="Arial" w:hAnsi="Arial" w:cs="Arial"/>
          <w:sz w:val="20"/>
          <w:szCs w:val="22"/>
        </w:rPr>
        <w:t>a przy braku porozumienia między Wykonawcą a Zamawiający</w:t>
      </w:r>
      <w:r w:rsidR="0037202F" w:rsidRPr="0037202F">
        <w:rPr>
          <w:rFonts w:ascii="Arial" w:hAnsi="Arial" w:cs="Arial"/>
          <w:sz w:val="20"/>
          <w:szCs w:val="22"/>
        </w:rPr>
        <w:t>m odnośnie wykonania tych robót</w:t>
      </w:r>
      <w:r w:rsidR="0037202F" w:rsidRPr="0037202F">
        <w:rPr>
          <w:rFonts w:ascii="Arial" w:hAnsi="Arial" w:cs="Arial"/>
          <w:sz w:val="20"/>
          <w:szCs w:val="22"/>
          <w:lang w:val="pl-PL"/>
        </w:rPr>
        <w:t xml:space="preserve"> </w:t>
      </w:r>
      <w:r w:rsidRPr="0037202F">
        <w:rPr>
          <w:rFonts w:ascii="Arial" w:hAnsi="Arial" w:cs="Arial"/>
          <w:sz w:val="20"/>
          <w:szCs w:val="22"/>
        </w:rPr>
        <w:t xml:space="preserve">Zamawiający zleci wykonanie w/w zakresu podmiotowi trzeciemu z zachowaniem trybów określonych w ustawie </w:t>
      </w:r>
      <w:proofErr w:type="spellStart"/>
      <w:r w:rsidR="001116B4" w:rsidRPr="0037202F">
        <w:rPr>
          <w:rFonts w:ascii="Arial" w:hAnsi="Arial" w:cs="Arial"/>
          <w:sz w:val="20"/>
          <w:szCs w:val="22"/>
          <w:lang w:val="pl-PL"/>
        </w:rPr>
        <w:t>p.z.p</w:t>
      </w:r>
      <w:proofErr w:type="spellEnd"/>
      <w:r w:rsidR="001116B4" w:rsidRPr="0037202F">
        <w:rPr>
          <w:rFonts w:ascii="Arial" w:hAnsi="Arial" w:cs="Arial"/>
          <w:sz w:val="20"/>
          <w:szCs w:val="22"/>
          <w:lang w:val="pl-PL"/>
        </w:rPr>
        <w:t>.</w:t>
      </w:r>
      <w:r w:rsidRPr="0037202F">
        <w:rPr>
          <w:rFonts w:ascii="Arial" w:hAnsi="Arial" w:cs="Arial"/>
          <w:sz w:val="20"/>
          <w:szCs w:val="22"/>
        </w:rPr>
        <w:t xml:space="preserve"> Wykonawca w takim przypadku nie będzie wnosił żadnych roszczeń finansowych/odszkodowanych z tytułu przerwania robót na danym froncie oraz wprowadzenia na teren budowy nowego Wykonawcy. Powyższe nie będzie ograniczało również praw Zamawiającego wynikających z rękojmi i gwarancji udzielonej przez Wykonawcę na przedmiot umowy.</w:t>
      </w:r>
    </w:p>
    <w:p w:rsidR="00D92C78" w:rsidRPr="00D92C78" w:rsidRDefault="00195635" w:rsidP="00D92C78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before="120"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Zamawiający zastrzega sobie prawo wyboru koloru i detali materiałów wykończe</w:t>
      </w:r>
      <w:r w:rsidR="00312AB5">
        <w:rPr>
          <w:rFonts w:ascii="Arial" w:hAnsi="Arial" w:cs="Arial"/>
          <w:sz w:val="20"/>
          <w:szCs w:val="22"/>
        </w:rPr>
        <w:t>niowych o </w:t>
      </w:r>
      <w:r>
        <w:rPr>
          <w:rFonts w:ascii="Arial" w:hAnsi="Arial" w:cs="Arial"/>
          <w:sz w:val="20"/>
          <w:szCs w:val="22"/>
        </w:rPr>
        <w:t>parametrach zgodnych z dokumentacją.</w:t>
      </w:r>
    </w:p>
    <w:p w:rsidR="004E604B" w:rsidRDefault="00961326" w:rsidP="00905A6F">
      <w:pPr>
        <w:pStyle w:val="Tekstpodstawowywcity"/>
        <w:spacing w:before="240" w:after="120" w:line="276" w:lineRule="auto"/>
        <w:ind w:left="181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8</w:t>
      </w:r>
    </w:p>
    <w:p w:rsidR="00AA4E0D" w:rsidRPr="00330627" w:rsidRDefault="00722FC6" w:rsidP="00D92C78">
      <w:pPr>
        <w:pStyle w:val="Tekstpodstawowywcity"/>
        <w:spacing w:before="120" w:line="360" w:lineRule="auto"/>
        <w:ind w:left="720" w:right="384" w:hanging="720"/>
        <w:jc w:val="both"/>
        <w:rPr>
          <w:rFonts w:ascii="Arial" w:hAnsi="Arial" w:cs="Arial"/>
          <w:b/>
          <w:bCs/>
          <w:sz w:val="20"/>
          <w:szCs w:val="22"/>
        </w:rPr>
      </w:pPr>
      <w:r w:rsidRPr="00330627">
        <w:rPr>
          <w:rFonts w:ascii="Arial" w:hAnsi="Arial" w:cs="Arial"/>
          <w:b/>
          <w:bCs/>
          <w:sz w:val="20"/>
          <w:szCs w:val="22"/>
        </w:rPr>
        <w:t>Odbiór robót i odbiór końcowy zadania, odbiory gwarancyjne</w:t>
      </w:r>
    </w:p>
    <w:p w:rsidR="00722FC6" w:rsidRPr="001B681D" w:rsidRDefault="00722FC6" w:rsidP="00D92C78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 xml:space="preserve">Przedmiotem odbioru będą elementy robót lub ich części określone </w:t>
      </w:r>
      <w:r w:rsidR="00A67A6E" w:rsidRPr="001B681D">
        <w:rPr>
          <w:rFonts w:ascii="Arial" w:hAnsi="Arial" w:cs="Arial"/>
          <w:sz w:val="20"/>
          <w:szCs w:val="22"/>
        </w:rPr>
        <w:t xml:space="preserve">wg szczegółowego rozliczenia opisane </w:t>
      </w:r>
      <w:r w:rsidRPr="001B681D">
        <w:rPr>
          <w:rFonts w:ascii="Arial" w:hAnsi="Arial" w:cs="Arial"/>
          <w:sz w:val="20"/>
          <w:szCs w:val="22"/>
        </w:rPr>
        <w:t>w protokole odbioru robót, potwie</w:t>
      </w:r>
      <w:r w:rsidR="00A67A6E" w:rsidRPr="001B681D">
        <w:rPr>
          <w:rFonts w:ascii="Arial" w:hAnsi="Arial" w:cs="Arial"/>
          <w:sz w:val="20"/>
          <w:szCs w:val="22"/>
        </w:rPr>
        <w:t xml:space="preserve">rdzone przez inspektora nadzoru.  </w:t>
      </w:r>
    </w:p>
    <w:p w:rsidR="00722FC6" w:rsidRPr="00330627" w:rsidRDefault="00722FC6" w:rsidP="00D92C78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W protokole odbioru należy podać Wykonawcę i Podwykonawcę robót z określeniem zakresu wykonanych przez nich robót.</w:t>
      </w:r>
    </w:p>
    <w:p w:rsidR="001E3E9A" w:rsidRPr="00C30EB4" w:rsidRDefault="00722FC6" w:rsidP="00D92C78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Niezależnie od odbiorów częściowych strony przewidują odbiór końcowy robót obejmujący cały przedmiot umowy.</w:t>
      </w:r>
    </w:p>
    <w:p w:rsidR="00722FC6" w:rsidRPr="00330627" w:rsidRDefault="00722FC6" w:rsidP="00D92C78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 xml:space="preserve">O terminie zakończenia robót ulegających zakryciu lub zanikających Wykonawca </w:t>
      </w:r>
      <w:r w:rsidR="00050B21">
        <w:rPr>
          <w:rFonts w:ascii="Arial" w:hAnsi="Arial" w:cs="Arial"/>
          <w:sz w:val="20"/>
          <w:szCs w:val="22"/>
        </w:rPr>
        <w:t>każdorazowo zawiadamiał będzie Inspektora N</w:t>
      </w:r>
      <w:r w:rsidR="00C02EF8">
        <w:rPr>
          <w:rFonts w:ascii="Arial" w:hAnsi="Arial" w:cs="Arial"/>
          <w:sz w:val="20"/>
          <w:szCs w:val="22"/>
        </w:rPr>
        <w:t>adzoru I</w:t>
      </w:r>
      <w:r w:rsidRPr="00330627">
        <w:rPr>
          <w:rFonts w:ascii="Arial" w:hAnsi="Arial" w:cs="Arial"/>
          <w:sz w:val="20"/>
          <w:szCs w:val="22"/>
        </w:rPr>
        <w:t xml:space="preserve">nwestorskiego z co najmniej 3 dniowym wyprzedzeniem. </w:t>
      </w:r>
    </w:p>
    <w:p w:rsidR="001E3E9A" w:rsidRPr="003517AC" w:rsidRDefault="00722FC6" w:rsidP="00905A6F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517AC">
        <w:rPr>
          <w:rFonts w:ascii="Arial" w:hAnsi="Arial" w:cs="Arial"/>
          <w:sz w:val="20"/>
          <w:szCs w:val="22"/>
        </w:rPr>
        <w:t xml:space="preserve">Ewentualne wady przedmiotu umowy wykryte w toku robót budowlanych usuwane będą niezwłocznie, </w:t>
      </w:r>
      <w:r w:rsidR="00781006">
        <w:rPr>
          <w:rFonts w:ascii="Arial" w:hAnsi="Arial" w:cs="Arial"/>
          <w:sz w:val="20"/>
          <w:szCs w:val="22"/>
          <w:lang w:val="pl-PL"/>
        </w:rPr>
        <w:t xml:space="preserve">     </w:t>
      </w:r>
      <w:r w:rsidRPr="003517AC">
        <w:rPr>
          <w:rFonts w:ascii="Arial" w:hAnsi="Arial" w:cs="Arial"/>
          <w:sz w:val="20"/>
          <w:szCs w:val="22"/>
        </w:rPr>
        <w:t>a najpóźniej w terminie ustalonym przez inspektora nadzoru.</w:t>
      </w:r>
      <w:r w:rsidR="003517AC" w:rsidRPr="003517AC">
        <w:rPr>
          <w:rFonts w:ascii="Arial" w:hAnsi="Arial" w:cs="Arial"/>
          <w:sz w:val="20"/>
          <w:szCs w:val="22"/>
        </w:rPr>
        <w:t xml:space="preserve"> </w:t>
      </w:r>
    </w:p>
    <w:p w:rsidR="00722FC6" w:rsidRPr="00330627" w:rsidRDefault="00722FC6" w:rsidP="00905A6F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Ujawnienie wady przy odbiorze przedmiotu umowy lub jego części wstrzymuje podpisanie protokołu odbioru.</w:t>
      </w:r>
    </w:p>
    <w:p w:rsidR="00722FC6" w:rsidRPr="00330627" w:rsidRDefault="00722FC6" w:rsidP="00905A6F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Jeżeli dla ustalenia zaistnienia wad niezbędne jest dokonanie prób, badań,</w:t>
      </w:r>
      <w:r w:rsidR="001C0D13">
        <w:rPr>
          <w:rFonts w:ascii="Arial" w:hAnsi="Arial" w:cs="Arial"/>
          <w:sz w:val="20"/>
          <w:szCs w:val="22"/>
          <w:lang w:val="pl-PL"/>
        </w:rPr>
        <w:t xml:space="preserve"> </w:t>
      </w:r>
      <w:r w:rsidR="001C0D13" w:rsidRPr="00905A6F">
        <w:rPr>
          <w:rFonts w:ascii="Arial" w:hAnsi="Arial" w:cs="Arial"/>
          <w:sz w:val="20"/>
          <w:szCs w:val="22"/>
          <w:lang w:val="pl-PL"/>
        </w:rPr>
        <w:t>pomiarów,</w:t>
      </w:r>
      <w:r w:rsidRPr="00590158">
        <w:rPr>
          <w:rFonts w:ascii="Arial" w:hAnsi="Arial" w:cs="Arial"/>
          <w:sz w:val="20"/>
          <w:szCs w:val="22"/>
        </w:rPr>
        <w:t xml:space="preserve"> odkryć lub ekspertyz, to Zamawiający ma prawo polecić Wykonawcy dokonanie tych czynności na jego koszt</w:t>
      </w:r>
      <w:r w:rsidR="009F78F1" w:rsidRPr="00590158">
        <w:rPr>
          <w:rFonts w:ascii="Arial" w:hAnsi="Arial" w:cs="Arial"/>
          <w:sz w:val="20"/>
          <w:szCs w:val="22"/>
        </w:rPr>
        <w:t>/ zleci wykonanie tych czynności podmiotowi trzeciemu na koszt Wykonawcy</w:t>
      </w:r>
      <w:r w:rsidRPr="00590158">
        <w:rPr>
          <w:rFonts w:ascii="Arial" w:hAnsi="Arial" w:cs="Arial"/>
          <w:sz w:val="20"/>
          <w:szCs w:val="22"/>
        </w:rPr>
        <w:t>. W przypadku, jeżeli te</w:t>
      </w:r>
      <w:r w:rsidRPr="00330627">
        <w:rPr>
          <w:rFonts w:ascii="Arial" w:hAnsi="Arial" w:cs="Arial"/>
          <w:sz w:val="20"/>
          <w:szCs w:val="22"/>
        </w:rPr>
        <w:t xml:space="preserve"> czynności przesądzą, że wady w robotach nie wystąpiły lub nie zostały zawinione przez Wykonawcę, Wykonawca będzie miał prawo żądać od Zamawiającego zwrotu poniesionych z tego tytułu kosztów.</w:t>
      </w:r>
    </w:p>
    <w:p w:rsidR="001D71AE" w:rsidRPr="009B1D4D" w:rsidRDefault="00722FC6" w:rsidP="00905A6F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W razie stwierdzenia przy odbior</w:t>
      </w:r>
      <w:r w:rsidR="004C2D6A">
        <w:rPr>
          <w:rFonts w:ascii="Arial" w:hAnsi="Arial" w:cs="Arial"/>
          <w:sz w:val="20"/>
          <w:szCs w:val="22"/>
        </w:rPr>
        <w:t xml:space="preserve">ze wad przekraczających zakres, </w:t>
      </w:r>
      <w:r w:rsidRPr="00330627">
        <w:rPr>
          <w:rFonts w:ascii="Arial" w:hAnsi="Arial" w:cs="Arial"/>
          <w:sz w:val="20"/>
          <w:szCs w:val="22"/>
        </w:rPr>
        <w:t>o którym mowa w ust. 5 Zamawiający będzie uprawniony do:</w:t>
      </w:r>
    </w:p>
    <w:p w:rsidR="00722FC6" w:rsidRPr="00560240" w:rsidRDefault="00722FC6" w:rsidP="000F58C7">
      <w:pPr>
        <w:pStyle w:val="Tekstpodstawowywcity"/>
        <w:numPr>
          <w:ilvl w:val="0"/>
          <w:numId w:val="11"/>
        </w:numPr>
        <w:tabs>
          <w:tab w:val="clear" w:pos="1800"/>
          <w:tab w:val="num" w:pos="1134"/>
        </w:tabs>
        <w:spacing w:line="276" w:lineRule="auto"/>
        <w:ind w:left="1134" w:right="68" w:hanging="425"/>
        <w:jc w:val="both"/>
        <w:rPr>
          <w:rFonts w:ascii="Arial" w:hAnsi="Arial" w:cs="Arial"/>
          <w:sz w:val="20"/>
          <w:szCs w:val="22"/>
        </w:rPr>
      </w:pPr>
      <w:r w:rsidRPr="00560240">
        <w:rPr>
          <w:rFonts w:ascii="Arial" w:hAnsi="Arial" w:cs="Arial"/>
          <w:sz w:val="20"/>
          <w:szCs w:val="22"/>
        </w:rPr>
        <w:t>odmowy</w:t>
      </w:r>
      <w:r w:rsidR="003B5AC7" w:rsidRPr="00560240">
        <w:rPr>
          <w:rFonts w:ascii="Arial" w:hAnsi="Arial" w:cs="Arial"/>
          <w:sz w:val="20"/>
          <w:szCs w:val="22"/>
        </w:rPr>
        <w:t xml:space="preserve"> odbioru do czasu usunięcia wad</w:t>
      </w:r>
      <w:r w:rsidRPr="00560240">
        <w:rPr>
          <w:rFonts w:ascii="Arial" w:hAnsi="Arial" w:cs="Arial"/>
          <w:sz w:val="20"/>
          <w:szCs w:val="22"/>
        </w:rPr>
        <w:t xml:space="preserve"> jeśli wady te nadają się do usunięcia, naliczając ka</w:t>
      </w:r>
      <w:r w:rsidR="006375F1" w:rsidRPr="00560240">
        <w:rPr>
          <w:rFonts w:ascii="Arial" w:hAnsi="Arial" w:cs="Arial"/>
          <w:sz w:val="20"/>
          <w:szCs w:val="22"/>
        </w:rPr>
        <w:t>ry</w:t>
      </w:r>
      <w:r w:rsidR="006375F1">
        <w:rPr>
          <w:rFonts w:ascii="Arial" w:hAnsi="Arial" w:cs="Arial"/>
          <w:sz w:val="20"/>
          <w:szCs w:val="22"/>
        </w:rPr>
        <w:t xml:space="preserve"> </w:t>
      </w:r>
      <w:r w:rsidR="006375F1" w:rsidRPr="00560240">
        <w:rPr>
          <w:rFonts w:ascii="Arial" w:hAnsi="Arial" w:cs="Arial"/>
          <w:sz w:val="20"/>
          <w:szCs w:val="22"/>
        </w:rPr>
        <w:t xml:space="preserve">umowne zgodnie z </w:t>
      </w:r>
      <w:r w:rsidR="00F55B04" w:rsidRPr="00560240">
        <w:rPr>
          <w:rFonts w:ascii="Arial" w:hAnsi="Arial" w:cs="Arial"/>
          <w:sz w:val="20"/>
          <w:szCs w:val="22"/>
        </w:rPr>
        <w:t xml:space="preserve">§ 12 ust. 2 </w:t>
      </w:r>
      <w:r w:rsidR="00560240" w:rsidRPr="00560240">
        <w:rPr>
          <w:rFonts w:ascii="Arial" w:hAnsi="Arial" w:cs="Arial"/>
          <w:sz w:val="20"/>
          <w:szCs w:val="22"/>
          <w:lang w:val="pl-PL"/>
        </w:rPr>
        <w:t>j</w:t>
      </w:r>
      <w:r w:rsidRPr="00560240">
        <w:rPr>
          <w:rFonts w:ascii="Arial" w:hAnsi="Arial" w:cs="Arial"/>
          <w:sz w:val="20"/>
          <w:szCs w:val="22"/>
        </w:rPr>
        <w:t xml:space="preserve"> umowy,</w:t>
      </w:r>
    </w:p>
    <w:p w:rsidR="00AA4E0D" w:rsidRPr="001522AF" w:rsidRDefault="00722FC6" w:rsidP="000F58C7">
      <w:pPr>
        <w:pStyle w:val="Tekstpodstawowywcity"/>
        <w:numPr>
          <w:ilvl w:val="0"/>
          <w:numId w:val="11"/>
        </w:numPr>
        <w:tabs>
          <w:tab w:val="clear" w:pos="1800"/>
          <w:tab w:val="num" w:pos="1134"/>
        </w:tabs>
        <w:spacing w:line="276" w:lineRule="auto"/>
        <w:ind w:left="1134" w:right="68" w:hanging="425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obn</w:t>
      </w:r>
      <w:r w:rsidR="009F680C">
        <w:rPr>
          <w:rFonts w:ascii="Arial" w:hAnsi="Arial" w:cs="Arial"/>
          <w:sz w:val="20"/>
          <w:szCs w:val="22"/>
        </w:rPr>
        <w:t>iżenia odpowiednio wynagrodzenia</w:t>
      </w:r>
      <w:r w:rsidRPr="00330627">
        <w:rPr>
          <w:rFonts w:ascii="Arial" w:hAnsi="Arial" w:cs="Arial"/>
          <w:sz w:val="20"/>
          <w:szCs w:val="22"/>
        </w:rPr>
        <w:t xml:space="preserve"> jeśli wady te</w:t>
      </w:r>
      <w:r w:rsidR="008D38D1">
        <w:rPr>
          <w:rFonts w:ascii="Arial" w:hAnsi="Arial" w:cs="Arial"/>
          <w:sz w:val="20"/>
          <w:szCs w:val="22"/>
        </w:rPr>
        <w:t xml:space="preserve"> nie uniemożliwiają korzystania</w:t>
      </w:r>
      <w:r w:rsidR="009F680C">
        <w:rPr>
          <w:rFonts w:ascii="Arial" w:hAnsi="Arial" w:cs="Arial"/>
          <w:sz w:val="20"/>
          <w:szCs w:val="22"/>
        </w:rPr>
        <w:t xml:space="preserve"> </w:t>
      </w:r>
      <w:r w:rsidRPr="00330627">
        <w:rPr>
          <w:rFonts w:ascii="Arial" w:hAnsi="Arial" w:cs="Arial"/>
          <w:sz w:val="20"/>
          <w:szCs w:val="22"/>
        </w:rPr>
        <w:t>z przedmiotu umowy,</w:t>
      </w:r>
    </w:p>
    <w:p w:rsidR="00722FC6" w:rsidRPr="00330627" w:rsidRDefault="00722FC6" w:rsidP="000F58C7">
      <w:pPr>
        <w:pStyle w:val="Tekstpodstawowywcity"/>
        <w:numPr>
          <w:ilvl w:val="0"/>
          <w:numId w:val="11"/>
        </w:numPr>
        <w:tabs>
          <w:tab w:val="clear" w:pos="1800"/>
          <w:tab w:val="num" w:pos="1134"/>
        </w:tabs>
        <w:spacing w:line="276" w:lineRule="auto"/>
        <w:ind w:left="1134" w:right="68" w:hanging="425"/>
        <w:jc w:val="both"/>
        <w:rPr>
          <w:rFonts w:ascii="Arial" w:hAnsi="Arial" w:cs="Arial"/>
          <w:sz w:val="20"/>
          <w:szCs w:val="22"/>
        </w:rPr>
      </w:pPr>
      <w:r w:rsidRPr="00560240">
        <w:rPr>
          <w:rFonts w:ascii="Arial" w:hAnsi="Arial" w:cs="Arial"/>
          <w:sz w:val="20"/>
          <w:szCs w:val="22"/>
        </w:rPr>
        <w:t>odstąpienia od umowy, jeśli wady te nie nadają się do usunięcia i uniemożliwiają korzystanie</w:t>
      </w:r>
      <w:r w:rsidRPr="00330627">
        <w:rPr>
          <w:rFonts w:ascii="Arial" w:hAnsi="Arial" w:cs="Arial"/>
          <w:sz w:val="20"/>
          <w:szCs w:val="22"/>
        </w:rPr>
        <w:t xml:space="preserve"> z przedmiotu umowy.</w:t>
      </w:r>
    </w:p>
    <w:p w:rsidR="00D92C78" w:rsidRPr="00A13717" w:rsidRDefault="003517AC" w:rsidP="00A13717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905A6F">
        <w:rPr>
          <w:rFonts w:ascii="Arial" w:hAnsi="Arial" w:cs="Arial"/>
          <w:sz w:val="20"/>
          <w:szCs w:val="20"/>
        </w:rPr>
        <w:t xml:space="preserve">W przypadku gdy wady </w:t>
      </w:r>
      <w:r w:rsidR="00C704F1" w:rsidRPr="00905A6F">
        <w:rPr>
          <w:rFonts w:ascii="Arial" w:hAnsi="Arial" w:cs="Arial"/>
          <w:sz w:val="20"/>
          <w:szCs w:val="20"/>
        </w:rPr>
        <w:t xml:space="preserve">lub usterki </w:t>
      </w:r>
      <w:r w:rsidR="00F55B04" w:rsidRPr="00905A6F">
        <w:rPr>
          <w:rFonts w:ascii="Arial" w:hAnsi="Arial" w:cs="Arial"/>
          <w:sz w:val="20"/>
          <w:szCs w:val="20"/>
        </w:rPr>
        <w:t xml:space="preserve">(wykryte na etapie realizacji, odbioru lub w okresie rękojmi oraz gwarancji) </w:t>
      </w:r>
      <w:r w:rsidRPr="00905A6F">
        <w:rPr>
          <w:rFonts w:ascii="Arial" w:hAnsi="Arial" w:cs="Arial"/>
          <w:sz w:val="20"/>
          <w:szCs w:val="20"/>
        </w:rPr>
        <w:t>nadają się do usunięcia, a Wykon</w:t>
      </w:r>
      <w:r w:rsidR="00C704F1" w:rsidRPr="00905A6F">
        <w:rPr>
          <w:rFonts w:ascii="Arial" w:hAnsi="Arial" w:cs="Arial"/>
          <w:sz w:val="20"/>
          <w:szCs w:val="20"/>
        </w:rPr>
        <w:t>awca mimo powtórnego wezwania</w:t>
      </w:r>
      <w:r w:rsidRPr="00905A6F">
        <w:rPr>
          <w:rFonts w:ascii="Arial" w:hAnsi="Arial" w:cs="Arial"/>
          <w:sz w:val="20"/>
          <w:szCs w:val="20"/>
        </w:rPr>
        <w:t xml:space="preserve"> ich </w:t>
      </w:r>
      <w:r w:rsidR="00C704F1" w:rsidRPr="00905A6F">
        <w:rPr>
          <w:rFonts w:ascii="Arial" w:hAnsi="Arial" w:cs="Arial"/>
          <w:sz w:val="20"/>
          <w:szCs w:val="20"/>
        </w:rPr>
        <w:t>nie</w:t>
      </w:r>
      <w:r w:rsidR="000F58C7">
        <w:rPr>
          <w:rFonts w:ascii="Arial" w:hAnsi="Arial" w:cs="Arial"/>
          <w:sz w:val="20"/>
          <w:szCs w:val="20"/>
        </w:rPr>
        <w:t xml:space="preserve"> usuwa, Zamawiający w </w:t>
      </w:r>
      <w:r w:rsidR="000F58C7" w:rsidRPr="00D92C78">
        <w:rPr>
          <w:rFonts w:ascii="Arial" w:hAnsi="Arial" w:cs="Arial"/>
          <w:sz w:val="20"/>
          <w:szCs w:val="20"/>
        </w:rPr>
        <w:t>terminie</w:t>
      </w:r>
      <w:r w:rsidR="00D92C78" w:rsidRPr="00D92C78">
        <w:rPr>
          <w:rFonts w:ascii="Arial" w:hAnsi="Arial" w:cs="Arial"/>
          <w:sz w:val="20"/>
          <w:szCs w:val="20"/>
          <w:lang w:val="pl-PL"/>
        </w:rPr>
        <w:t xml:space="preserve"> 7</w:t>
      </w:r>
      <w:r w:rsidR="00C704F1" w:rsidRPr="00D92C78">
        <w:rPr>
          <w:rFonts w:ascii="Arial" w:hAnsi="Arial" w:cs="Arial"/>
          <w:sz w:val="20"/>
          <w:szCs w:val="20"/>
        </w:rPr>
        <w:t xml:space="preserve"> dni</w:t>
      </w:r>
      <w:r w:rsidR="00C704F1" w:rsidRPr="00905A6F">
        <w:rPr>
          <w:rFonts w:ascii="Arial" w:hAnsi="Arial" w:cs="Arial"/>
          <w:sz w:val="20"/>
          <w:szCs w:val="20"/>
        </w:rPr>
        <w:t xml:space="preserve"> po terminie wyznaczonym na ich usunięcie </w:t>
      </w:r>
      <w:r w:rsidR="00C704F1" w:rsidRPr="00905A6F">
        <w:rPr>
          <w:rFonts w:ascii="Arial" w:hAnsi="Arial" w:cs="Arial"/>
          <w:sz w:val="20"/>
          <w:szCs w:val="22"/>
        </w:rPr>
        <w:t>uprawniony będzie</w:t>
      </w:r>
      <w:r w:rsidR="00300E4A" w:rsidRPr="00905A6F">
        <w:rPr>
          <w:rFonts w:ascii="Arial" w:hAnsi="Arial" w:cs="Arial"/>
          <w:sz w:val="20"/>
          <w:szCs w:val="22"/>
        </w:rPr>
        <w:t xml:space="preserve"> </w:t>
      </w:r>
      <w:r w:rsidR="00C704F1" w:rsidRPr="00905A6F">
        <w:rPr>
          <w:rFonts w:ascii="Arial" w:hAnsi="Arial" w:cs="Arial"/>
          <w:sz w:val="20"/>
          <w:szCs w:val="22"/>
        </w:rPr>
        <w:t xml:space="preserve">do </w:t>
      </w:r>
      <w:r w:rsidR="00C704F1" w:rsidRPr="00905A6F">
        <w:rPr>
          <w:rFonts w:ascii="Arial" w:hAnsi="Arial" w:cs="Arial"/>
          <w:sz w:val="20"/>
          <w:szCs w:val="22"/>
        </w:rPr>
        <w:lastRenderedPageBreak/>
        <w:t>powierzenia usunięcia wady podmiotowi trzeciemu, bez konieczności uzyskania zgody sądu na wykonanie zastępcze, a kosztami z tego tytułu obciąży Wykonawcę</w:t>
      </w:r>
      <w:r w:rsidR="00D92C78">
        <w:rPr>
          <w:rFonts w:ascii="Arial" w:hAnsi="Arial" w:cs="Arial"/>
          <w:sz w:val="20"/>
          <w:szCs w:val="22"/>
          <w:lang w:val="pl-PL"/>
        </w:rPr>
        <w:t>.</w:t>
      </w:r>
    </w:p>
    <w:p w:rsidR="00722FC6" w:rsidRPr="00330627" w:rsidRDefault="00722FC6" w:rsidP="00905A6F">
      <w:pPr>
        <w:pStyle w:val="Tekstpodstawowywcity"/>
        <w:numPr>
          <w:ilvl w:val="0"/>
          <w:numId w:val="8"/>
        </w:numPr>
        <w:tabs>
          <w:tab w:val="clear" w:pos="720"/>
          <w:tab w:val="num" w:pos="426"/>
          <w:tab w:val="num" w:pos="1134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0"/>
        </w:rPr>
        <w:t>Na odbiór końcowy robót wykonawca przygotuje nw. dokumenty, sprawdzone przez inspektorów nadzoru:</w:t>
      </w:r>
    </w:p>
    <w:p w:rsidR="009F680C" w:rsidRPr="00590158" w:rsidRDefault="00722FC6" w:rsidP="00781006">
      <w:pPr>
        <w:pStyle w:val="Nagwek"/>
        <w:numPr>
          <w:ilvl w:val="1"/>
          <w:numId w:val="21"/>
        </w:numPr>
        <w:tabs>
          <w:tab w:val="clear" w:pos="1440"/>
          <w:tab w:val="clear" w:pos="4536"/>
          <w:tab w:val="clear" w:pos="9072"/>
          <w:tab w:val="num" w:pos="709"/>
        </w:tabs>
        <w:spacing w:line="276" w:lineRule="auto"/>
        <w:ind w:left="709" w:right="208" w:hanging="283"/>
        <w:jc w:val="both"/>
        <w:rPr>
          <w:rFonts w:ascii="Arial" w:hAnsi="Arial" w:cs="Arial"/>
        </w:rPr>
      </w:pPr>
      <w:r w:rsidRPr="00330627">
        <w:rPr>
          <w:rFonts w:ascii="Arial" w:hAnsi="Arial" w:cs="Arial"/>
        </w:rPr>
        <w:t xml:space="preserve">dokumentację powykonawczą </w:t>
      </w:r>
      <w:r w:rsidR="00505BE7">
        <w:rPr>
          <w:rFonts w:ascii="Arial" w:hAnsi="Arial" w:cs="Arial"/>
        </w:rPr>
        <w:t>z naniesionymi ewentualnymi</w:t>
      </w:r>
      <w:r w:rsidRPr="00330627">
        <w:rPr>
          <w:rFonts w:ascii="Arial" w:hAnsi="Arial" w:cs="Arial"/>
        </w:rPr>
        <w:t xml:space="preserve"> zmian</w:t>
      </w:r>
      <w:r w:rsidR="00505BE7">
        <w:rPr>
          <w:rFonts w:ascii="Arial" w:hAnsi="Arial" w:cs="Arial"/>
        </w:rPr>
        <w:t>ami</w:t>
      </w:r>
      <w:r w:rsidR="003B5AC7">
        <w:rPr>
          <w:rFonts w:ascii="Arial" w:hAnsi="Arial" w:cs="Arial"/>
        </w:rPr>
        <w:t xml:space="preserve"> wprow</w:t>
      </w:r>
      <w:r w:rsidR="003B5AC7" w:rsidRPr="001B681D">
        <w:rPr>
          <w:rFonts w:ascii="Arial" w:hAnsi="Arial" w:cs="Arial"/>
        </w:rPr>
        <w:t>adzonymi</w:t>
      </w:r>
      <w:r w:rsidRPr="00330627">
        <w:rPr>
          <w:rFonts w:ascii="Arial" w:hAnsi="Arial" w:cs="Arial"/>
        </w:rPr>
        <w:t xml:space="preserve"> w trakcie realizacji, podpisaną przez kierownika robót, inspektora nadzoru i projektanta w trzech </w:t>
      </w:r>
      <w:r w:rsidRPr="00590158">
        <w:rPr>
          <w:rFonts w:ascii="Arial" w:hAnsi="Arial" w:cs="Arial"/>
        </w:rPr>
        <w:t>egzemplarzach</w:t>
      </w:r>
      <w:r w:rsidR="009F680C" w:rsidRPr="00590158">
        <w:rPr>
          <w:rFonts w:ascii="Arial" w:hAnsi="Arial" w:cs="Arial"/>
        </w:rPr>
        <w:t xml:space="preserve"> </w:t>
      </w:r>
      <w:r w:rsidR="00505BE7" w:rsidRPr="00590158">
        <w:rPr>
          <w:rFonts w:ascii="Arial" w:hAnsi="Arial" w:cs="Arial"/>
        </w:rPr>
        <w:t>ze stwierdzeniem, ż</w:t>
      </w:r>
      <w:r w:rsidR="009F680C" w:rsidRPr="00590158">
        <w:rPr>
          <w:rFonts w:ascii="Arial" w:hAnsi="Arial" w:cs="Arial"/>
        </w:rPr>
        <w:t>e</w:t>
      </w:r>
      <w:r w:rsidR="0031333E" w:rsidRPr="00590158">
        <w:rPr>
          <w:rFonts w:ascii="Arial" w:hAnsi="Arial" w:cs="Arial"/>
        </w:rPr>
        <w:t xml:space="preserve"> zmiany </w:t>
      </w:r>
      <w:r w:rsidR="009F680C" w:rsidRPr="00590158">
        <w:rPr>
          <w:rFonts w:ascii="Arial" w:hAnsi="Arial" w:cs="Arial"/>
        </w:rPr>
        <w:t xml:space="preserve"> te są nieistotne </w:t>
      </w:r>
      <w:r w:rsidR="00505BE7" w:rsidRPr="00590158">
        <w:rPr>
          <w:rFonts w:ascii="Arial" w:hAnsi="Arial" w:cs="Arial"/>
        </w:rPr>
        <w:t xml:space="preserve">zgodnie z zapisami </w:t>
      </w:r>
      <w:r w:rsidR="009F680C" w:rsidRPr="00590158">
        <w:rPr>
          <w:rFonts w:ascii="Arial" w:hAnsi="Arial" w:cs="Arial"/>
        </w:rPr>
        <w:t xml:space="preserve"> Prawa Budowlanego</w:t>
      </w:r>
      <w:r w:rsidR="00926572" w:rsidRPr="00590158">
        <w:rPr>
          <w:rFonts w:ascii="Arial" w:hAnsi="Arial" w:cs="Arial"/>
        </w:rPr>
        <w:t xml:space="preserve"> </w:t>
      </w:r>
      <w:r w:rsidR="00A13EB1" w:rsidRPr="00590158">
        <w:rPr>
          <w:rFonts w:ascii="Arial" w:hAnsi="Arial" w:cs="Arial"/>
        </w:rPr>
        <w:t>w wersji papierowej i elektronicznej</w:t>
      </w:r>
      <w:r w:rsidR="003B5AC7">
        <w:rPr>
          <w:rFonts w:ascii="Arial" w:hAnsi="Arial" w:cs="Arial"/>
        </w:rPr>
        <w:t>,</w:t>
      </w:r>
    </w:p>
    <w:p w:rsidR="00722FC6" w:rsidRPr="001A3822" w:rsidRDefault="00722FC6" w:rsidP="00781006">
      <w:pPr>
        <w:pStyle w:val="Nagwek"/>
        <w:numPr>
          <w:ilvl w:val="1"/>
          <w:numId w:val="21"/>
        </w:numPr>
        <w:tabs>
          <w:tab w:val="clear" w:pos="1440"/>
          <w:tab w:val="clear" w:pos="4536"/>
          <w:tab w:val="clear" w:pos="9072"/>
          <w:tab w:val="num" w:pos="709"/>
        </w:tabs>
        <w:spacing w:line="276" w:lineRule="auto"/>
        <w:ind w:left="709" w:right="208" w:hanging="283"/>
        <w:jc w:val="both"/>
        <w:rPr>
          <w:rFonts w:ascii="Arial" w:hAnsi="Arial" w:cs="Arial"/>
          <w:i/>
        </w:rPr>
      </w:pPr>
      <w:r w:rsidRPr="001A3822">
        <w:rPr>
          <w:rFonts w:ascii="Arial" w:hAnsi="Arial" w:cs="Arial"/>
        </w:rPr>
        <w:t xml:space="preserve">protokoły z </w:t>
      </w:r>
      <w:r w:rsidR="009F680C" w:rsidRPr="001A3822">
        <w:rPr>
          <w:rFonts w:ascii="Arial" w:hAnsi="Arial" w:cs="Arial"/>
        </w:rPr>
        <w:t>prób</w:t>
      </w:r>
      <w:r w:rsidR="009F680C" w:rsidRPr="001A3822">
        <w:rPr>
          <w:rFonts w:ascii="Arial" w:hAnsi="Arial" w:cs="Arial"/>
          <w:color w:val="00B0F0"/>
        </w:rPr>
        <w:t xml:space="preserve">, </w:t>
      </w:r>
      <w:r w:rsidRPr="001A3822">
        <w:rPr>
          <w:rFonts w:ascii="Arial" w:hAnsi="Arial" w:cs="Arial"/>
        </w:rPr>
        <w:t>badań</w:t>
      </w:r>
      <w:r w:rsidR="009F680C" w:rsidRPr="001A3822">
        <w:rPr>
          <w:rFonts w:ascii="Arial" w:hAnsi="Arial" w:cs="Arial"/>
        </w:rPr>
        <w:t xml:space="preserve">, pomiarów </w:t>
      </w:r>
      <w:r w:rsidRPr="001A3822">
        <w:rPr>
          <w:rFonts w:ascii="Arial" w:hAnsi="Arial" w:cs="Arial"/>
        </w:rPr>
        <w:t xml:space="preserve"> i odbiorów częściowych</w:t>
      </w:r>
      <w:r w:rsidR="00D92C78" w:rsidRPr="001A3822">
        <w:rPr>
          <w:rFonts w:ascii="Arial" w:hAnsi="Arial" w:cs="Arial"/>
        </w:rPr>
        <w:t>,</w:t>
      </w:r>
    </w:p>
    <w:p w:rsidR="00722FC6" w:rsidRPr="006A6ACE" w:rsidRDefault="00722FC6" w:rsidP="00781006">
      <w:pPr>
        <w:pStyle w:val="Nagwek"/>
        <w:numPr>
          <w:ilvl w:val="1"/>
          <w:numId w:val="21"/>
        </w:numPr>
        <w:tabs>
          <w:tab w:val="clear" w:pos="1440"/>
          <w:tab w:val="clear" w:pos="4536"/>
          <w:tab w:val="clear" w:pos="9072"/>
          <w:tab w:val="num" w:pos="709"/>
        </w:tabs>
        <w:spacing w:line="276" w:lineRule="auto"/>
        <w:ind w:left="709" w:right="208" w:hanging="283"/>
        <w:jc w:val="both"/>
        <w:rPr>
          <w:rFonts w:ascii="Arial" w:hAnsi="Arial" w:cs="Arial"/>
        </w:rPr>
      </w:pPr>
      <w:r w:rsidRPr="006A6ACE">
        <w:rPr>
          <w:rFonts w:ascii="Arial" w:hAnsi="Arial" w:cs="Arial"/>
        </w:rPr>
        <w:t xml:space="preserve">atesty i certyfikaty na wbudowane materiały potwierdzające, że wbudowane wyroby budowlane są zgodne z obowiązującym prawem – opisane przez kierownika </w:t>
      </w:r>
      <w:r w:rsidR="00D92C78">
        <w:rPr>
          <w:rFonts w:ascii="Arial" w:hAnsi="Arial" w:cs="Arial"/>
        </w:rPr>
        <w:t>r</w:t>
      </w:r>
      <w:r w:rsidRPr="006A6ACE">
        <w:rPr>
          <w:rFonts w:ascii="Arial" w:hAnsi="Arial" w:cs="Arial"/>
        </w:rPr>
        <w:t>obót</w:t>
      </w:r>
      <w:r w:rsidR="003B5AC7">
        <w:rPr>
          <w:rFonts w:ascii="Arial" w:hAnsi="Arial" w:cs="Arial"/>
        </w:rPr>
        <w:t>,</w:t>
      </w:r>
    </w:p>
    <w:p w:rsidR="00BC7749" w:rsidRDefault="00722FC6" w:rsidP="00781006">
      <w:pPr>
        <w:pStyle w:val="Nagwek"/>
        <w:numPr>
          <w:ilvl w:val="1"/>
          <w:numId w:val="21"/>
        </w:numPr>
        <w:tabs>
          <w:tab w:val="clear" w:pos="1440"/>
          <w:tab w:val="clear" w:pos="4536"/>
          <w:tab w:val="clear" w:pos="9072"/>
          <w:tab w:val="num" w:pos="709"/>
        </w:tabs>
        <w:spacing w:line="276" w:lineRule="auto"/>
        <w:ind w:left="709" w:right="208" w:hanging="283"/>
        <w:jc w:val="both"/>
        <w:rPr>
          <w:rFonts w:ascii="Arial" w:hAnsi="Arial" w:cs="Arial"/>
        </w:rPr>
      </w:pPr>
      <w:r w:rsidRPr="006A6ACE">
        <w:rPr>
          <w:rFonts w:ascii="Arial" w:hAnsi="Arial" w:cs="Arial"/>
        </w:rPr>
        <w:t>protokoły utylizacji materiałów z rozbiórki zgodnie z obowiązującymi przepisami o gospodarce odpadami</w:t>
      </w:r>
      <w:r w:rsidR="003B5AC7">
        <w:rPr>
          <w:rFonts w:ascii="Arial" w:hAnsi="Arial" w:cs="Arial"/>
        </w:rPr>
        <w:t>,</w:t>
      </w:r>
    </w:p>
    <w:p w:rsidR="00B8467F" w:rsidRPr="003D5BD3" w:rsidRDefault="00722FC6" w:rsidP="00781006">
      <w:pPr>
        <w:pStyle w:val="Nagwek"/>
        <w:numPr>
          <w:ilvl w:val="1"/>
          <w:numId w:val="21"/>
        </w:numPr>
        <w:tabs>
          <w:tab w:val="clear" w:pos="1440"/>
          <w:tab w:val="clear" w:pos="4536"/>
          <w:tab w:val="clear" w:pos="9072"/>
          <w:tab w:val="num" w:pos="709"/>
        </w:tabs>
        <w:spacing w:line="276" w:lineRule="auto"/>
        <w:ind w:left="709" w:right="208" w:hanging="283"/>
        <w:jc w:val="both"/>
        <w:rPr>
          <w:rFonts w:ascii="Arial" w:hAnsi="Arial" w:cs="Arial"/>
        </w:rPr>
      </w:pPr>
      <w:r w:rsidRPr="00330627">
        <w:rPr>
          <w:rFonts w:ascii="Arial" w:hAnsi="Arial" w:cs="Arial"/>
        </w:rPr>
        <w:t>o</w:t>
      </w:r>
      <w:r w:rsidR="000F58C7">
        <w:rPr>
          <w:rFonts w:ascii="Arial" w:hAnsi="Arial" w:cs="Arial"/>
        </w:rPr>
        <w:t xml:space="preserve">świadczenie kierownika robót </w:t>
      </w:r>
      <w:r w:rsidRPr="00330627">
        <w:rPr>
          <w:rFonts w:ascii="Arial" w:hAnsi="Arial" w:cs="Arial"/>
        </w:rPr>
        <w:t xml:space="preserve"> o wykonaniu robót z</w:t>
      </w:r>
      <w:r w:rsidR="000F58C7">
        <w:rPr>
          <w:rFonts w:ascii="Arial" w:hAnsi="Arial" w:cs="Arial"/>
        </w:rPr>
        <w:t>godnie z projektem budowlanym i </w:t>
      </w:r>
      <w:r w:rsidRPr="00330627">
        <w:rPr>
          <w:rFonts w:ascii="Arial" w:hAnsi="Arial" w:cs="Arial"/>
        </w:rPr>
        <w:t>warunkami pozwolenia na budowę oraz obowiązującymi przepisami, jak również o doprowadzeniu do należytego stanu i porządku terenu budowy, a także – w razie korzystania z drogi, ulicy sąsiedniej ni</w:t>
      </w:r>
      <w:r w:rsidR="00B8467F">
        <w:rPr>
          <w:rFonts w:ascii="Arial" w:hAnsi="Arial" w:cs="Arial"/>
        </w:rPr>
        <w:t>eruchomości, budynku lub lokalu</w:t>
      </w:r>
      <w:r w:rsidR="003B5AC7">
        <w:rPr>
          <w:rFonts w:ascii="Arial" w:hAnsi="Arial" w:cs="Arial"/>
        </w:rPr>
        <w:t>,</w:t>
      </w:r>
    </w:p>
    <w:p w:rsidR="003D5BD3" w:rsidRPr="000F58C7" w:rsidRDefault="003D5BD3" w:rsidP="00781006">
      <w:pPr>
        <w:pStyle w:val="Nagwek"/>
        <w:numPr>
          <w:ilvl w:val="1"/>
          <w:numId w:val="21"/>
        </w:numPr>
        <w:tabs>
          <w:tab w:val="clear" w:pos="1440"/>
          <w:tab w:val="clear" w:pos="4536"/>
          <w:tab w:val="clear" w:pos="9072"/>
          <w:tab w:val="num" w:pos="709"/>
        </w:tabs>
        <w:spacing w:line="276" w:lineRule="auto"/>
        <w:ind w:left="709" w:right="208" w:hanging="283"/>
        <w:jc w:val="both"/>
        <w:rPr>
          <w:rFonts w:ascii="Arial" w:hAnsi="Arial" w:cs="Arial"/>
        </w:rPr>
      </w:pPr>
      <w:r w:rsidRPr="000F58C7">
        <w:rPr>
          <w:rFonts w:ascii="Arial" w:hAnsi="Arial" w:cs="Arial"/>
        </w:rPr>
        <w:t>dokumentację zdjęciową budowy</w:t>
      </w:r>
      <w:r w:rsidR="00E63268">
        <w:rPr>
          <w:rFonts w:ascii="Arial" w:hAnsi="Arial" w:cs="Arial"/>
        </w:rPr>
        <w:t>,</w:t>
      </w:r>
    </w:p>
    <w:p w:rsidR="003D5BD3" w:rsidRPr="00116D70" w:rsidRDefault="00E63268" w:rsidP="00781006">
      <w:pPr>
        <w:pStyle w:val="Nagwek"/>
        <w:numPr>
          <w:ilvl w:val="1"/>
          <w:numId w:val="21"/>
        </w:numPr>
        <w:tabs>
          <w:tab w:val="clear" w:pos="1440"/>
          <w:tab w:val="clear" w:pos="4536"/>
          <w:tab w:val="clear" w:pos="9072"/>
          <w:tab w:val="num" w:pos="709"/>
        </w:tabs>
        <w:spacing w:line="276" w:lineRule="auto"/>
        <w:ind w:left="709" w:right="208" w:hanging="283"/>
        <w:jc w:val="both"/>
        <w:rPr>
          <w:rFonts w:ascii="Arial" w:hAnsi="Arial" w:cs="Arial"/>
          <w:color w:val="00B050"/>
        </w:rPr>
      </w:pPr>
      <w:r w:rsidRPr="000F58C7">
        <w:rPr>
          <w:rFonts w:ascii="Arial" w:hAnsi="Arial" w:cs="Arial"/>
        </w:rPr>
        <w:t>protokoły</w:t>
      </w:r>
      <w:r w:rsidR="003D5BD3" w:rsidRPr="000F58C7">
        <w:rPr>
          <w:rFonts w:ascii="Arial" w:hAnsi="Arial" w:cs="Arial"/>
        </w:rPr>
        <w:t xml:space="preserve"> z przeprowadzonych szkoleń</w:t>
      </w:r>
      <w:r>
        <w:rPr>
          <w:rFonts w:ascii="Arial" w:hAnsi="Arial" w:cs="Arial"/>
        </w:rPr>
        <w:t>,</w:t>
      </w:r>
    </w:p>
    <w:p w:rsidR="00184778" w:rsidRPr="001A3822" w:rsidRDefault="00EB7034" w:rsidP="00781006">
      <w:pPr>
        <w:pStyle w:val="Nagwek"/>
        <w:numPr>
          <w:ilvl w:val="1"/>
          <w:numId w:val="21"/>
        </w:numPr>
        <w:tabs>
          <w:tab w:val="clear" w:pos="1440"/>
          <w:tab w:val="clear" w:pos="4536"/>
          <w:tab w:val="clear" w:pos="9072"/>
          <w:tab w:val="num" w:pos="709"/>
        </w:tabs>
        <w:spacing w:line="276" w:lineRule="auto"/>
        <w:ind w:left="709" w:right="208" w:hanging="283"/>
        <w:jc w:val="both"/>
        <w:rPr>
          <w:rFonts w:ascii="Arial" w:hAnsi="Arial" w:cs="Arial"/>
        </w:rPr>
      </w:pPr>
      <w:r w:rsidRPr="000F58C7">
        <w:rPr>
          <w:rFonts w:ascii="Arial" w:hAnsi="Arial" w:cs="Arial"/>
        </w:rPr>
        <w:t xml:space="preserve">instrukcje obsługi, DTR </w:t>
      </w:r>
      <w:r w:rsidR="003D5BD3" w:rsidRPr="000F58C7">
        <w:rPr>
          <w:rFonts w:ascii="Arial" w:hAnsi="Arial" w:cs="Arial"/>
        </w:rPr>
        <w:t>dostarczonych urządzeń</w:t>
      </w:r>
      <w:r w:rsidRPr="000F58C7">
        <w:rPr>
          <w:rFonts w:ascii="Arial" w:hAnsi="Arial" w:cs="Arial"/>
        </w:rPr>
        <w:t xml:space="preserve"> w</w:t>
      </w:r>
      <w:r w:rsidR="003D5BD3" w:rsidRPr="000F58C7">
        <w:rPr>
          <w:rFonts w:ascii="Arial" w:hAnsi="Arial" w:cs="Arial"/>
        </w:rPr>
        <w:t xml:space="preserve"> języku polskim lub ich tłumaczenia na język polski</w:t>
      </w:r>
      <w:r w:rsidR="00E63268">
        <w:rPr>
          <w:rFonts w:ascii="Arial" w:hAnsi="Arial" w:cs="Arial"/>
        </w:rPr>
        <w:t>,</w:t>
      </w:r>
    </w:p>
    <w:p w:rsidR="003D5BD3" w:rsidRPr="003D5BD3" w:rsidRDefault="00184778" w:rsidP="00781006">
      <w:pPr>
        <w:pStyle w:val="Nagwek"/>
        <w:numPr>
          <w:ilvl w:val="1"/>
          <w:numId w:val="21"/>
        </w:numPr>
        <w:tabs>
          <w:tab w:val="clear" w:pos="1440"/>
          <w:tab w:val="clear" w:pos="4536"/>
          <w:tab w:val="clear" w:pos="9072"/>
          <w:tab w:val="num" w:pos="709"/>
        </w:tabs>
        <w:spacing w:line="276" w:lineRule="auto"/>
        <w:ind w:left="709" w:right="208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</w:t>
      </w:r>
      <w:r w:rsidR="00E63268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gwarancyjn</w:t>
      </w:r>
      <w:r w:rsidR="00E63268">
        <w:rPr>
          <w:rFonts w:ascii="Arial" w:hAnsi="Arial" w:cs="Arial"/>
        </w:rPr>
        <w:t>e.</w:t>
      </w:r>
    </w:p>
    <w:p w:rsidR="00722FC6" w:rsidRPr="00330627" w:rsidRDefault="00722FC6" w:rsidP="00905A6F">
      <w:pPr>
        <w:pStyle w:val="Tekstpodstawowywcity"/>
        <w:numPr>
          <w:ilvl w:val="0"/>
          <w:numId w:val="8"/>
        </w:numPr>
        <w:tabs>
          <w:tab w:val="clear" w:pos="720"/>
          <w:tab w:val="num" w:pos="426"/>
          <w:tab w:val="num" w:pos="1134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0"/>
        </w:rPr>
        <w:t>Z czynności odbioru końcowego spisany zostanie protokół odbioru końcowego przedmiotu umowy.</w:t>
      </w:r>
    </w:p>
    <w:p w:rsidR="00224F59" w:rsidRPr="00330627" w:rsidRDefault="00224F59" w:rsidP="00905A6F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0"/>
        </w:rPr>
        <w:t xml:space="preserve">Odbiór po okresie rękojmi </w:t>
      </w:r>
      <w:r w:rsidR="00F537B8">
        <w:rPr>
          <w:rFonts w:ascii="Arial" w:hAnsi="Arial" w:cs="Arial"/>
          <w:sz w:val="20"/>
          <w:szCs w:val="20"/>
          <w:lang w:val="pl-PL"/>
        </w:rPr>
        <w:t xml:space="preserve">(okres rękojmi 2 lata) </w:t>
      </w:r>
      <w:r w:rsidRPr="00330627">
        <w:rPr>
          <w:rFonts w:ascii="Arial" w:hAnsi="Arial" w:cs="Arial"/>
          <w:sz w:val="20"/>
          <w:szCs w:val="20"/>
        </w:rPr>
        <w:t>jest dokonywany przez Zamawia</w:t>
      </w:r>
      <w:r>
        <w:rPr>
          <w:rFonts w:ascii="Arial" w:hAnsi="Arial" w:cs="Arial"/>
          <w:sz w:val="20"/>
          <w:szCs w:val="20"/>
        </w:rPr>
        <w:t>jącego na wniosek i z udziałem Użytkownika oraz Wykonawcy</w:t>
      </w:r>
      <w:r w:rsidRPr="00330627">
        <w:rPr>
          <w:rFonts w:ascii="Arial" w:hAnsi="Arial" w:cs="Arial"/>
          <w:sz w:val="20"/>
          <w:szCs w:val="20"/>
        </w:rPr>
        <w:t xml:space="preserve"> w formie protokolarnej i ma na celu stwierdzenie wykonania przez Wykonawcę zobowiązań wynikających z rękojmi za wady fizyczne.</w:t>
      </w:r>
    </w:p>
    <w:p w:rsidR="00224F59" w:rsidRPr="00BC7749" w:rsidRDefault="004E320B" w:rsidP="00905A6F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Odbiór gwarancyjny (ostateczny</w:t>
      </w:r>
      <w:r w:rsidR="00F537B8">
        <w:rPr>
          <w:rFonts w:ascii="Arial" w:hAnsi="Arial" w:cs="Arial"/>
          <w:sz w:val="20"/>
          <w:szCs w:val="20"/>
          <w:lang w:val="pl-PL"/>
        </w:rPr>
        <w:t xml:space="preserve"> – po 3 latach gwarancji</w:t>
      </w:r>
      <w:r w:rsidR="00224F59" w:rsidRPr="00330627">
        <w:rPr>
          <w:rFonts w:ascii="Arial" w:hAnsi="Arial" w:cs="Arial"/>
          <w:sz w:val="20"/>
          <w:szCs w:val="20"/>
        </w:rPr>
        <w:t>) jest dokonywany przez Zamawiają</w:t>
      </w:r>
      <w:r w:rsidR="00224F59">
        <w:rPr>
          <w:rFonts w:ascii="Arial" w:hAnsi="Arial" w:cs="Arial"/>
          <w:sz w:val="20"/>
          <w:szCs w:val="20"/>
        </w:rPr>
        <w:t>cego na wniosek i przy udziale U</w:t>
      </w:r>
      <w:r w:rsidR="00224F59" w:rsidRPr="00330627">
        <w:rPr>
          <w:rFonts w:ascii="Arial" w:hAnsi="Arial" w:cs="Arial"/>
          <w:sz w:val="20"/>
          <w:szCs w:val="20"/>
        </w:rPr>
        <w:t>żytkownika oraz Wykonawcy w formie protokołu ostatecznego po usunięciu wszystkich wad ujawnionych w</w:t>
      </w:r>
      <w:r w:rsidR="00224F59">
        <w:rPr>
          <w:rFonts w:ascii="Arial" w:hAnsi="Arial" w:cs="Arial"/>
          <w:sz w:val="20"/>
          <w:szCs w:val="20"/>
        </w:rPr>
        <w:t xml:space="preserve"> okresie gwarancji. Zwalnia on W</w:t>
      </w:r>
      <w:r w:rsidR="00224F59" w:rsidRPr="00330627">
        <w:rPr>
          <w:rFonts w:ascii="Arial" w:hAnsi="Arial" w:cs="Arial"/>
          <w:sz w:val="20"/>
          <w:szCs w:val="20"/>
        </w:rPr>
        <w:t>ykonawcę ze wszystkich zobowiązań wynikających z umowy, dotyczących usuwania wad.</w:t>
      </w:r>
    </w:p>
    <w:p w:rsidR="00E63268" w:rsidRDefault="00E63268" w:rsidP="00905A6F">
      <w:pPr>
        <w:pStyle w:val="Tekstpodstawowywcity"/>
        <w:spacing w:before="120" w:line="276" w:lineRule="auto"/>
        <w:ind w:left="0" w:right="22" w:hanging="540"/>
        <w:jc w:val="center"/>
        <w:rPr>
          <w:rFonts w:ascii="Arial" w:hAnsi="Arial" w:cs="Arial"/>
          <w:b/>
          <w:bCs/>
          <w:sz w:val="20"/>
          <w:szCs w:val="22"/>
        </w:rPr>
      </w:pPr>
    </w:p>
    <w:p w:rsidR="004E604B" w:rsidRDefault="009530D3" w:rsidP="00905A6F">
      <w:pPr>
        <w:pStyle w:val="Tekstpodstawowywcity"/>
        <w:spacing w:before="120" w:line="276" w:lineRule="auto"/>
        <w:ind w:left="0" w:right="22" w:hanging="54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9</w:t>
      </w:r>
    </w:p>
    <w:p w:rsidR="009530D3" w:rsidRPr="001B681D" w:rsidRDefault="009530D3" w:rsidP="000F58C7">
      <w:pPr>
        <w:pStyle w:val="Tekstpodstawowywcity"/>
        <w:spacing w:before="120" w:line="276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Gwarancja</w:t>
      </w:r>
    </w:p>
    <w:p w:rsidR="009A0ED7" w:rsidRPr="00590158" w:rsidRDefault="009A0ED7" w:rsidP="000F58C7">
      <w:pPr>
        <w:pStyle w:val="Tekstpodstawowywcity"/>
        <w:numPr>
          <w:ilvl w:val="0"/>
          <w:numId w:val="22"/>
        </w:numPr>
        <w:tabs>
          <w:tab w:val="clear" w:pos="720"/>
          <w:tab w:val="num" w:pos="426"/>
        </w:tabs>
        <w:spacing w:before="120" w:line="276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1B681D">
        <w:rPr>
          <w:rFonts w:ascii="Arial" w:hAnsi="Arial" w:cs="Arial"/>
          <w:sz w:val="20"/>
          <w:szCs w:val="22"/>
        </w:rPr>
        <w:t xml:space="preserve">Na wykonany przedmiot umowy Wykonawca </w:t>
      </w:r>
      <w:r w:rsidRPr="00E63268">
        <w:rPr>
          <w:rFonts w:ascii="Arial" w:hAnsi="Arial" w:cs="Arial"/>
          <w:b/>
          <w:bCs/>
          <w:sz w:val="20"/>
          <w:szCs w:val="22"/>
        </w:rPr>
        <w:t xml:space="preserve">zobowiązany jest udzielić gwarancji na okres </w:t>
      </w:r>
      <w:r w:rsidR="000627FB" w:rsidRPr="000627FB">
        <w:rPr>
          <w:rFonts w:ascii="Arial" w:hAnsi="Arial" w:cs="Arial"/>
          <w:b/>
          <w:bCs/>
          <w:iCs/>
          <w:sz w:val="20"/>
          <w:szCs w:val="22"/>
          <w:lang w:val="pl-PL"/>
        </w:rPr>
        <w:t>3</w:t>
      </w:r>
      <w:r w:rsidRPr="000627FB">
        <w:rPr>
          <w:rFonts w:ascii="Arial" w:hAnsi="Arial" w:cs="Arial"/>
          <w:b/>
          <w:bCs/>
          <w:iCs/>
          <w:sz w:val="20"/>
          <w:szCs w:val="22"/>
        </w:rPr>
        <w:t xml:space="preserve"> lat</w:t>
      </w:r>
      <w:r w:rsidRPr="00E63268">
        <w:rPr>
          <w:rFonts w:ascii="Arial" w:hAnsi="Arial" w:cs="Arial"/>
          <w:b/>
          <w:bCs/>
          <w:sz w:val="20"/>
          <w:szCs w:val="22"/>
        </w:rPr>
        <w:t xml:space="preserve"> od daty końcowego odbioru przedmiotu umowy.</w:t>
      </w:r>
      <w:r w:rsidRPr="007D5D87">
        <w:rPr>
          <w:rFonts w:ascii="Arial" w:hAnsi="Arial" w:cs="Arial"/>
          <w:sz w:val="20"/>
          <w:szCs w:val="22"/>
        </w:rPr>
        <w:t xml:space="preserve"> Gwarancja dotyczy </w:t>
      </w:r>
      <w:r w:rsidRPr="00590158">
        <w:rPr>
          <w:rFonts w:ascii="Arial" w:hAnsi="Arial" w:cs="Arial"/>
          <w:sz w:val="20"/>
          <w:szCs w:val="22"/>
        </w:rPr>
        <w:t>jakości wykonanych robót oraz pozostałych świadczeń wchodzących w zakres umowy jak również zabudowanych materiałów i urządzeń.</w:t>
      </w:r>
      <w:r w:rsidRPr="00590158">
        <w:rPr>
          <w:rFonts w:ascii="Arial" w:hAnsi="Arial" w:cs="Arial"/>
          <w:color w:val="0000FF"/>
          <w:sz w:val="20"/>
          <w:szCs w:val="22"/>
        </w:rPr>
        <w:t xml:space="preserve"> </w:t>
      </w:r>
    </w:p>
    <w:p w:rsidR="00E63268" w:rsidRPr="00A13717" w:rsidRDefault="008A3B39" w:rsidP="00A13717">
      <w:pPr>
        <w:pStyle w:val="Tekstpodstawowywcity"/>
        <w:numPr>
          <w:ilvl w:val="0"/>
          <w:numId w:val="22"/>
        </w:numPr>
        <w:tabs>
          <w:tab w:val="clear" w:pos="720"/>
          <w:tab w:val="num" w:pos="426"/>
        </w:tabs>
        <w:spacing w:before="120" w:line="276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W ramach gwarancji Wykonawca zobowiązany jest do usuwania wad ujawnionych w przedmiocie umowy w terminie wskazanym przez Zamawiającego w pisemnym zgłoszeniu wady.</w:t>
      </w:r>
      <w:r w:rsidR="000B4085" w:rsidRPr="00590158">
        <w:rPr>
          <w:rFonts w:ascii="Arial" w:hAnsi="Arial" w:cs="Arial"/>
          <w:sz w:val="20"/>
          <w:szCs w:val="22"/>
        </w:rPr>
        <w:t xml:space="preserve"> Dopuszcza się zgłaszanie wady drogą elektronic</w:t>
      </w:r>
      <w:r w:rsidR="00505BE7" w:rsidRPr="00590158">
        <w:rPr>
          <w:rFonts w:ascii="Arial" w:hAnsi="Arial" w:cs="Arial"/>
          <w:sz w:val="20"/>
          <w:szCs w:val="22"/>
        </w:rPr>
        <w:t>zną na adres poda</w:t>
      </w:r>
      <w:r w:rsidR="00A13717">
        <w:rPr>
          <w:rFonts w:ascii="Arial" w:hAnsi="Arial" w:cs="Arial"/>
          <w:sz w:val="20"/>
          <w:szCs w:val="22"/>
        </w:rPr>
        <w:t>ny przez Wykonawcę w dokumencie</w:t>
      </w:r>
    </w:p>
    <w:p w:rsidR="001D71AE" w:rsidRPr="00E63268" w:rsidRDefault="00505BE7" w:rsidP="00A13717">
      <w:pPr>
        <w:pStyle w:val="Tekstpodstawowywcity"/>
        <w:spacing w:line="276" w:lineRule="auto"/>
        <w:ind w:left="425" w:right="23"/>
        <w:jc w:val="both"/>
        <w:rPr>
          <w:rFonts w:ascii="Arial" w:hAnsi="Arial" w:cs="Arial"/>
          <w:sz w:val="20"/>
          <w:szCs w:val="22"/>
        </w:rPr>
      </w:pPr>
      <w:r w:rsidRPr="00E63268">
        <w:rPr>
          <w:rFonts w:ascii="Arial" w:hAnsi="Arial" w:cs="Arial"/>
          <w:sz w:val="20"/>
          <w:szCs w:val="22"/>
        </w:rPr>
        <w:t>gwarancyjnym.</w:t>
      </w:r>
      <w:r w:rsidR="008A3B39" w:rsidRPr="00E63268">
        <w:rPr>
          <w:rFonts w:ascii="Arial" w:hAnsi="Arial" w:cs="Arial"/>
          <w:sz w:val="20"/>
          <w:szCs w:val="22"/>
        </w:rPr>
        <w:t xml:space="preserve"> W razie nie przystąpienia do usuwania wady w terminie 7 dni kalendarzowych od daty zgłoszenia albo nie usunięcia wady w wyznaczonym terminie, Zamawiający uprawniony będzie do powierzenia usunięcia wady </w:t>
      </w:r>
      <w:r w:rsidR="007A1C3E" w:rsidRPr="00E63268">
        <w:rPr>
          <w:rFonts w:ascii="Arial" w:hAnsi="Arial" w:cs="Arial"/>
          <w:sz w:val="20"/>
          <w:szCs w:val="22"/>
        </w:rPr>
        <w:t>podmiotowi trzeciemu</w:t>
      </w:r>
      <w:r w:rsidR="00926572" w:rsidRPr="00E63268">
        <w:rPr>
          <w:rFonts w:ascii="Arial" w:hAnsi="Arial" w:cs="Arial"/>
          <w:sz w:val="20"/>
          <w:szCs w:val="22"/>
        </w:rPr>
        <w:t xml:space="preserve"> </w:t>
      </w:r>
      <w:r w:rsidR="008D38D1" w:rsidRPr="00E63268">
        <w:rPr>
          <w:rFonts w:ascii="Arial" w:hAnsi="Arial" w:cs="Arial"/>
          <w:sz w:val="20"/>
          <w:szCs w:val="22"/>
        </w:rPr>
        <w:t>i obciążenia</w:t>
      </w:r>
      <w:r w:rsidR="007A1C3E" w:rsidRPr="00E63268">
        <w:rPr>
          <w:rFonts w:ascii="Arial" w:hAnsi="Arial" w:cs="Arial"/>
          <w:sz w:val="20"/>
          <w:szCs w:val="22"/>
        </w:rPr>
        <w:t xml:space="preserve"> Wykonawcę</w:t>
      </w:r>
      <w:r w:rsidR="00926572" w:rsidRPr="00E63268">
        <w:rPr>
          <w:rFonts w:ascii="Arial" w:hAnsi="Arial" w:cs="Arial"/>
          <w:sz w:val="20"/>
          <w:szCs w:val="22"/>
        </w:rPr>
        <w:t xml:space="preserve"> koszt</w:t>
      </w:r>
      <w:r w:rsidR="007A1C3E" w:rsidRPr="00E63268">
        <w:rPr>
          <w:rFonts w:ascii="Arial" w:hAnsi="Arial" w:cs="Arial"/>
          <w:sz w:val="20"/>
          <w:szCs w:val="22"/>
        </w:rPr>
        <w:t>ami z tego tytułu</w:t>
      </w:r>
      <w:r w:rsidR="00926572" w:rsidRPr="00E63268">
        <w:rPr>
          <w:rFonts w:ascii="Arial" w:hAnsi="Arial" w:cs="Arial"/>
          <w:sz w:val="20"/>
          <w:szCs w:val="22"/>
        </w:rPr>
        <w:t xml:space="preserve">, bez konieczności uzyskania zgody sądu na </w:t>
      </w:r>
      <w:r w:rsidR="002036EB" w:rsidRPr="00E63268">
        <w:rPr>
          <w:rFonts w:ascii="Arial" w:hAnsi="Arial" w:cs="Arial"/>
          <w:sz w:val="20"/>
          <w:szCs w:val="22"/>
        </w:rPr>
        <w:t>wykonanie zastępcze.</w:t>
      </w:r>
    </w:p>
    <w:p w:rsidR="00AA4E0D" w:rsidRPr="001522AF" w:rsidRDefault="008A3B39" w:rsidP="000F58C7">
      <w:pPr>
        <w:pStyle w:val="Tekstpodstawowywcity"/>
        <w:numPr>
          <w:ilvl w:val="0"/>
          <w:numId w:val="22"/>
        </w:numPr>
        <w:tabs>
          <w:tab w:val="clear" w:pos="720"/>
          <w:tab w:val="num" w:pos="426"/>
        </w:tabs>
        <w:spacing w:before="120" w:line="276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7D5D87">
        <w:rPr>
          <w:rFonts w:ascii="Arial" w:hAnsi="Arial" w:cs="Arial"/>
          <w:sz w:val="20"/>
          <w:szCs w:val="22"/>
        </w:rPr>
        <w:lastRenderedPageBreak/>
        <w:t>Warunki gwarancji zostaną ujęte w dołączonym do protokołu odbioru ko</w:t>
      </w:r>
      <w:r>
        <w:rPr>
          <w:rFonts w:ascii="Arial" w:hAnsi="Arial" w:cs="Arial"/>
          <w:sz w:val="20"/>
          <w:szCs w:val="22"/>
        </w:rPr>
        <w:t xml:space="preserve">ńcowego dokumencie gwarancyjnym, którego wzór stanowi </w:t>
      </w:r>
      <w:r w:rsidRPr="00C810DE">
        <w:rPr>
          <w:rFonts w:ascii="Arial" w:hAnsi="Arial" w:cs="Arial"/>
          <w:sz w:val="20"/>
          <w:szCs w:val="22"/>
          <w:u w:val="single"/>
        </w:rPr>
        <w:t>załącznik nr 1</w:t>
      </w:r>
      <w:r>
        <w:rPr>
          <w:rFonts w:ascii="Arial" w:hAnsi="Arial" w:cs="Arial"/>
          <w:sz w:val="20"/>
          <w:szCs w:val="22"/>
        </w:rPr>
        <w:t xml:space="preserve"> do umowy.</w:t>
      </w:r>
    </w:p>
    <w:p w:rsidR="008A3B39" w:rsidRPr="007D5D87" w:rsidRDefault="008A3B39" w:rsidP="000F58C7">
      <w:pPr>
        <w:numPr>
          <w:ilvl w:val="0"/>
          <w:numId w:val="22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</w:rPr>
      </w:pPr>
      <w:r w:rsidRPr="007D5D87">
        <w:rPr>
          <w:rFonts w:ascii="Arial" w:hAnsi="Arial" w:cs="Arial"/>
        </w:rPr>
        <w:t>Zamawiający ma prawo dochodzić uprawnień z tytułu rękojmi za wady, niezależnie od uprawnień wynikających z gwarancji.</w:t>
      </w:r>
    </w:p>
    <w:p w:rsidR="008A3B39" w:rsidRPr="007D5D87" w:rsidRDefault="008A3B39" w:rsidP="000F58C7">
      <w:pPr>
        <w:numPr>
          <w:ilvl w:val="0"/>
          <w:numId w:val="22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Cs w:val="22"/>
        </w:rPr>
      </w:pPr>
      <w:r w:rsidRPr="007D5D87">
        <w:rPr>
          <w:rFonts w:ascii="Arial" w:hAnsi="Arial" w:cs="Arial"/>
          <w:szCs w:val="22"/>
        </w:rPr>
        <w:t xml:space="preserve">Niezależnie od udzielonej gwarancji Wykonawca ponosi odpowiedzialność z tytułu rękojmi za wady fizyczne ( ograniczające wartość lub użyteczność ) na zasadach określonych w Kodeksie </w:t>
      </w:r>
      <w:r w:rsidR="00E63268">
        <w:rPr>
          <w:rFonts w:ascii="Arial" w:hAnsi="Arial" w:cs="Arial"/>
          <w:szCs w:val="22"/>
        </w:rPr>
        <w:t>C</w:t>
      </w:r>
      <w:r w:rsidRPr="007D5D87">
        <w:rPr>
          <w:rFonts w:ascii="Arial" w:hAnsi="Arial" w:cs="Arial"/>
          <w:szCs w:val="22"/>
        </w:rPr>
        <w:t>ywilnym.</w:t>
      </w:r>
    </w:p>
    <w:p w:rsidR="00F74BB1" w:rsidRDefault="008A3B39" w:rsidP="000F58C7">
      <w:pPr>
        <w:numPr>
          <w:ilvl w:val="0"/>
          <w:numId w:val="22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</w:rPr>
      </w:pPr>
      <w:r w:rsidRPr="007D5D87">
        <w:rPr>
          <w:rFonts w:ascii="Arial" w:hAnsi="Arial" w:cs="Arial"/>
        </w:rPr>
        <w:t>Wykonawca odpowiada za wadę również po okresie rękojmi lub gwarancji, jeżeli Zamawiający powiadomi Wykonawcę o wadzie przed upływem tych okresów.</w:t>
      </w:r>
    </w:p>
    <w:p w:rsidR="00294C5D" w:rsidRPr="001B681D" w:rsidRDefault="00294C5D" w:rsidP="000F58C7">
      <w:pPr>
        <w:numPr>
          <w:ilvl w:val="0"/>
          <w:numId w:val="22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</w:rPr>
      </w:pPr>
      <w:r w:rsidRPr="001B681D">
        <w:rPr>
          <w:rFonts w:ascii="Arial" w:hAnsi="Arial" w:cs="Arial"/>
        </w:rPr>
        <w:t>Wykonawca zobowiązany jest przenieść na Zamawiającego wszelkie uprawnienia z tytułu gwarancji udzielonych przez dostawców wyrobów przy wykonaniu przedmiotu umowy (dotyczy gwarancji dłuższych niż gwarancja udzielona przez Wykonawcę robót), wydając w  tym celu Zamawiającemu właściwe dokumenty gwarancyjne, najpóźniej do chwili podpisywania protokołu odbioru</w:t>
      </w:r>
      <w:r w:rsidRPr="001B681D">
        <w:rPr>
          <w:rFonts w:ascii="Arial" w:hAnsi="Arial" w:cs="Arial"/>
          <w:strike/>
        </w:rPr>
        <w:t xml:space="preserve"> </w:t>
      </w:r>
      <w:r w:rsidR="001B681D" w:rsidRPr="001B681D">
        <w:rPr>
          <w:rFonts w:ascii="Arial" w:hAnsi="Arial" w:cs="Arial"/>
        </w:rPr>
        <w:t>ostatecznego.</w:t>
      </w:r>
    </w:p>
    <w:p w:rsidR="00E63268" w:rsidRDefault="00E63268" w:rsidP="00CC61A6">
      <w:pPr>
        <w:pStyle w:val="Tekstpodstawowywcity"/>
        <w:spacing w:before="120" w:after="120" w:line="360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</w:p>
    <w:p w:rsidR="004E604B" w:rsidRDefault="00046E68" w:rsidP="00CC61A6">
      <w:pPr>
        <w:pStyle w:val="Tekstpodstawowywcity"/>
        <w:spacing w:before="120" w:after="120" w:line="360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10</w:t>
      </w:r>
    </w:p>
    <w:p w:rsidR="00D52BCF" w:rsidRDefault="00046E68" w:rsidP="000F58C7">
      <w:pPr>
        <w:pStyle w:val="Tekstpodstawowywcity"/>
        <w:spacing w:before="120" w:line="276" w:lineRule="auto"/>
        <w:ind w:left="0" w:right="204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Zapłata wynagrodzenia</w:t>
      </w:r>
    </w:p>
    <w:p w:rsidR="00BC7749" w:rsidRPr="002036EB" w:rsidRDefault="00D52BCF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Zapłata wynagrodzenia Wykonawcy następować będzie etapami, </w:t>
      </w:r>
      <w:r w:rsidRPr="00E63268">
        <w:rPr>
          <w:rFonts w:ascii="Arial" w:hAnsi="Arial" w:cs="Arial"/>
          <w:b/>
          <w:bCs/>
          <w:sz w:val="20"/>
          <w:szCs w:val="22"/>
          <w:u w:val="single"/>
        </w:rPr>
        <w:t xml:space="preserve">za wykonane i odebrane roboty </w:t>
      </w:r>
      <w:r w:rsidR="00170823" w:rsidRPr="00E63268">
        <w:rPr>
          <w:rFonts w:ascii="Arial" w:hAnsi="Arial" w:cs="Arial"/>
          <w:b/>
          <w:bCs/>
          <w:sz w:val="20"/>
          <w:szCs w:val="22"/>
        </w:rPr>
        <w:t xml:space="preserve">do </w:t>
      </w:r>
      <w:r w:rsidR="000F58C7" w:rsidRPr="00E63268">
        <w:rPr>
          <w:rFonts w:ascii="Arial" w:hAnsi="Arial" w:cs="Arial"/>
          <w:b/>
          <w:bCs/>
          <w:sz w:val="20"/>
          <w:szCs w:val="22"/>
          <w:lang w:val="pl-PL"/>
        </w:rPr>
        <w:t>9</w:t>
      </w:r>
      <w:r w:rsidRPr="00E63268">
        <w:rPr>
          <w:rFonts w:ascii="Arial" w:hAnsi="Arial" w:cs="Arial"/>
          <w:b/>
          <w:bCs/>
          <w:sz w:val="20"/>
          <w:szCs w:val="22"/>
        </w:rPr>
        <w:t>0% wartości przedmiotu umowy</w:t>
      </w:r>
      <w:r>
        <w:rPr>
          <w:rFonts w:ascii="Arial" w:hAnsi="Arial" w:cs="Arial"/>
          <w:sz w:val="20"/>
          <w:szCs w:val="22"/>
        </w:rPr>
        <w:t xml:space="preserve">, </w:t>
      </w:r>
      <w:r w:rsidRPr="00E63268">
        <w:rPr>
          <w:rFonts w:ascii="Arial" w:hAnsi="Arial" w:cs="Arial"/>
          <w:b/>
          <w:bCs/>
          <w:sz w:val="20"/>
          <w:szCs w:val="22"/>
        </w:rPr>
        <w:t>w oparciu o obustronnie podpisane protokoły odbioru części przedmiotu umowy i faktury częściowe.</w:t>
      </w:r>
    </w:p>
    <w:p w:rsidR="00D52BCF" w:rsidRPr="00E63268" w:rsidRDefault="00170823" w:rsidP="000F58C7">
      <w:pPr>
        <w:pStyle w:val="Tekstpodstawowywcity"/>
        <w:tabs>
          <w:tab w:val="num" w:pos="426"/>
        </w:tabs>
        <w:spacing w:line="276" w:lineRule="auto"/>
        <w:ind w:left="425" w:right="23"/>
        <w:jc w:val="both"/>
        <w:rPr>
          <w:rFonts w:ascii="Arial" w:hAnsi="Arial" w:cs="Arial"/>
          <w:b/>
          <w:bCs/>
          <w:i/>
          <w:sz w:val="28"/>
          <w:szCs w:val="28"/>
          <w:vertAlign w:val="superscript"/>
          <w:lang w:val="pl-PL"/>
        </w:rPr>
      </w:pPr>
      <w:r w:rsidRPr="00E63268">
        <w:rPr>
          <w:rFonts w:ascii="Arial" w:hAnsi="Arial" w:cs="Arial"/>
          <w:b/>
          <w:bCs/>
          <w:sz w:val="20"/>
          <w:szCs w:val="22"/>
        </w:rPr>
        <w:t xml:space="preserve">Pozostałe </w:t>
      </w:r>
      <w:r w:rsidR="000F58C7" w:rsidRPr="00E63268">
        <w:rPr>
          <w:rFonts w:ascii="Arial" w:hAnsi="Arial" w:cs="Arial"/>
          <w:b/>
          <w:bCs/>
          <w:sz w:val="20"/>
          <w:szCs w:val="22"/>
          <w:lang w:val="pl-PL"/>
        </w:rPr>
        <w:t>1</w:t>
      </w:r>
      <w:r w:rsidR="004C2D6A" w:rsidRPr="00E63268">
        <w:rPr>
          <w:rFonts w:ascii="Arial" w:hAnsi="Arial" w:cs="Arial"/>
          <w:b/>
          <w:bCs/>
          <w:sz w:val="20"/>
          <w:szCs w:val="22"/>
        </w:rPr>
        <w:t>0</w:t>
      </w:r>
      <w:r w:rsidR="00D52BCF" w:rsidRPr="00E63268">
        <w:rPr>
          <w:rFonts w:ascii="Arial" w:hAnsi="Arial" w:cs="Arial"/>
          <w:b/>
          <w:bCs/>
          <w:sz w:val="20"/>
          <w:szCs w:val="22"/>
        </w:rPr>
        <w:t>% wartości przedmiotu umowy zostanie wypłacone w oparciu o podpisany protokół końcow</w:t>
      </w:r>
      <w:r w:rsidR="0046623C" w:rsidRPr="00E63268">
        <w:rPr>
          <w:rFonts w:ascii="Arial" w:hAnsi="Arial" w:cs="Arial"/>
          <w:b/>
          <w:bCs/>
          <w:sz w:val="20"/>
          <w:szCs w:val="22"/>
        </w:rPr>
        <w:t>y</w:t>
      </w:r>
      <w:r w:rsidR="00D52BCF" w:rsidRPr="00E63268">
        <w:rPr>
          <w:rFonts w:ascii="Arial" w:hAnsi="Arial" w:cs="Arial"/>
          <w:b/>
          <w:bCs/>
          <w:sz w:val="20"/>
          <w:szCs w:val="22"/>
        </w:rPr>
        <w:t xml:space="preserve"> odbioru przedmiotu umowy</w:t>
      </w:r>
      <w:r w:rsidR="0046623C" w:rsidRPr="00E63268">
        <w:rPr>
          <w:rFonts w:ascii="Arial" w:hAnsi="Arial" w:cs="Arial"/>
          <w:b/>
          <w:bCs/>
          <w:sz w:val="20"/>
          <w:szCs w:val="22"/>
        </w:rPr>
        <w:t xml:space="preserve"> </w:t>
      </w:r>
      <w:r w:rsidR="00D52BCF" w:rsidRPr="00E63268">
        <w:rPr>
          <w:rFonts w:ascii="Arial" w:hAnsi="Arial" w:cs="Arial"/>
          <w:b/>
          <w:bCs/>
          <w:sz w:val="20"/>
          <w:szCs w:val="22"/>
        </w:rPr>
        <w:t>i fakturę końcową</w:t>
      </w:r>
      <w:r w:rsidR="00914AF1" w:rsidRPr="00E63268">
        <w:rPr>
          <w:rFonts w:ascii="Arial" w:hAnsi="Arial" w:cs="Arial"/>
          <w:b/>
          <w:bCs/>
          <w:sz w:val="20"/>
          <w:szCs w:val="22"/>
        </w:rPr>
        <w:t xml:space="preserve"> </w:t>
      </w:r>
      <w:r w:rsidR="00D52BCF" w:rsidRPr="00E63268">
        <w:rPr>
          <w:rFonts w:ascii="Arial" w:hAnsi="Arial" w:cs="Arial"/>
          <w:b/>
          <w:bCs/>
          <w:sz w:val="20"/>
          <w:szCs w:val="22"/>
        </w:rPr>
        <w:t>.</w:t>
      </w:r>
    </w:p>
    <w:p w:rsidR="00ED1D09" w:rsidRPr="00C162AA" w:rsidRDefault="00ED1D09" w:rsidP="000F58C7">
      <w:pPr>
        <w:pStyle w:val="Tekstpodstawowywcity"/>
        <w:tabs>
          <w:tab w:val="num" w:pos="426"/>
        </w:tabs>
        <w:spacing w:before="120" w:line="276" w:lineRule="auto"/>
        <w:ind w:left="426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Część wartości przedmiotu umowy zatrzymana do odbioru końcowego nie może stanowić wynagrodzenia przynależnego Podwykonawcy</w:t>
      </w:r>
      <w:r w:rsidR="00681706">
        <w:rPr>
          <w:rFonts w:ascii="Arial" w:hAnsi="Arial" w:cs="Arial"/>
          <w:color w:val="00B050"/>
          <w:sz w:val="20"/>
          <w:szCs w:val="22"/>
        </w:rPr>
        <w:t xml:space="preserve"> </w:t>
      </w:r>
      <w:r w:rsidR="00681706" w:rsidRPr="00C162AA">
        <w:rPr>
          <w:rFonts w:ascii="Arial" w:hAnsi="Arial" w:cs="Arial"/>
          <w:sz w:val="20"/>
          <w:szCs w:val="22"/>
        </w:rPr>
        <w:t>i dalszemu Podwykonawcy.</w:t>
      </w:r>
      <w:r w:rsidRPr="00C162AA">
        <w:rPr>
          <w:rFonts w:ascii="Arial" w:hAnsi="Arial" w:cs="Arial"/>
          <w:sz w:val="20"/>
          <w:szCs w:val="22"/>
        </w:rPr>
        <w:t>.</w:t>
      </w:r>
    </w:p>
    <w:p w:rsidR="00323072" w:rsidRPr="004E320B" w:rsidRDefault="00D52BCF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4E320B">
        <w:rPr>
          <w:rFonts w:ascii="Arial" w:hAnsi="Arial" w:cs="Arial"/>
          <w:sz w:val="20"/>
          <w:szCs w:val="22"/>
        </w:rPr>
        <w:t>Jeżeli część robót, zgodnie z protokołem o</w:t>
      </w:r>
      <w:r w:rsidR="007A6F39" w:rsidRPr="004E320B">
        <w:rPr>
          <w:rFonts w:ascii="Arial" w:hAnsi="Arial" w:cs="Arial"/>
          <w:sz w:val="20"/>
          <w:szCs w:val="22"/>
        </w:rPr>
        <w:t xml:space="preserve">dbioru, została wykonana przez </w:t>
      </w:r>
      <w:r w:rsidRPr="004E320B">
        <w:rPr>
          <w:rFonts w:ascii="Arial" w:hAnsi="Arial" w:cs="Arial"/>
          <w:sz w:val="20"/>
          <w:szCs w:val="22"/>
        </w:rPr>
        <w:t>Podwykonawcę</w:t>
      </w:r>
      <w:r w:rsidR="00323072" w:rsidRPr="004E320B">
        <w:rPr>
          <w:rFonts w:ascii="Arial" w:hAnsi="Arial" w:cs="Arial"/>
          <w:sz w:val="20"/>
          <w:szCs w:val="22"/>
        </w:rPr>
        <w:t xml:space="preserve"> i dalszego Podwykonawcę</w:t>
      </w:r>
      <w:r w:rsidRPr="004E320B">
        <w:rPr>
          <w:rFonts w:ascii="Arial" w:hAnsi="Arial" w:cs="Arial"/>
          <w:sz w:val="20"/>
          <w:szCs w:val="22"/>
        </w:rPr>
        <w:t>,</w:t>
      </w:r>
      <w:r w:rsidR="00323072" w:rsidRPr="004E320B">
        <w:rPr>
          <w:rFonts w:ascii="Arial" w:hAnsi="Arial" w:cs="Arial"/>
          <w:sz w:val="20"/>
          <w:szCs w:val="22"/>
        </w:rPr>
        <w:t xml:space="preserve"> przez którego rozumie się podmiot, który zawarł zaakceptowaną przez Zamawiającego umowę, której przedmiotem są roboty budowlane lub który zawarł przedłożoną Zamawiającemu umowę o podwykonawstwo, której przedmiotem są dostawy lub usługi, to Wykonawca zobowiązuje się do zapłaty należności Podwykonawcy </w:t>
      </w:r>
      <w:r w:rsidR="00ED1D09" w:rsidRPr="004E320B">
        <w:rPr>
          <w:rFonts w:ascii="Arial" w:hAnsi="Arial" w:cs="Arial"/>
          <w:sz w:val="20"/>
          <w:szCs w:val="22"/>
        </w:rPr>
        <w:t>przed złożeniem faktury  Zamawiającemu</w:t>
      </w:r>
      <w:r w:rsidR="00416C31" w:rsidRPr="004E320B">
        <w:rPr>
          <w:rFonts w:ascii="Arial" w:hAnsi="Arial" w:cs="Arial"/>
          <w:sz w:val="20"/>
          <w:szCs w:val="22"/>
        </w:rPr>
        <w:t>.</w:t>
      </w:r>
    </w:p>
    <w:p w:rsidR="00FE6D45" w:rsidRDefault="00FE6D45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3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Faktury VAT należy wystawić na Miasto Zabrze z siedzibą władz w </w:t>
      </w:r>
      <w:r w:rsidR="004E320B">
        <w:rPr>
          <w:rFonts w:ascii="Arial" w:hAnsi="Arial" w:cs="Arial"/>
          <w:sz w:val="20"/>
          <w:szCs w:val="22"/>
        </w:rPr>
        <w:t>Urzędzie Miejskim w Zabrzu, ul.</w:t>
      </w:r>
      <w:r w:rsidR="004E320B">
        <w:rPr>
          <w:rFonts w:ascii="Arial" w:hAnsi="Arial" w:cs="Arial"/>
          <w:sz w:val="20"/>
          <w:szCs w:val="22"/>
          <w:lang w:val="pl-PL"/>
        </w:rPr>
        <w:t> </w:t>
      </w:r>
      <w:r>
        <w:rPr>
          <w:rFonts w:ascii="Arial" w:hAnsi="Arial" w:cs="Arial"/>
          <w:sz w:val="20"/>
          <w:szCs w:val="22"/>
        </w:rPr>
        <w:t>Powstańców Śląskich  5-7, 41-800 Zabrze.</w:t>
      </w:r>
    </w:p>
    <w:p w:rsidR="00FE6D45" w:rsidRPr="00566EAA" w:rsidRDefault="00FE6D45" w:rsidP="000F58C7">
      <w:pPr>
        <w:pStyle w:val="pkt"/>
        <w:numPr>
          <w:ilvl w:val="0"/>
          <w:numId w:val="12"/>
        </w:numPr>
        <w:tabs>
          <w:tab w:val="clear" w:pos="720"/>
          <w:tab w:val="num" w:pos="426"/>
        </w:tabs>
        <w:spacing w:before="120" w:after="0" w:line="276" w:lineRule="auto"/>
        <w:ind w:left="426" w:hanging="426"/>
        <w:rPr>
          <w:rFonts w:ascii="Arial" w:hAnsi="Arial" w:cs="Arial"/>
          <w:sz w:val="20"/>
        </w:rPr>
      </w:pPr>
      <w:r w:rsidRPr="00566EAA">
        <w:rPr>
          <w:rFonts w:ascii="Arial" w:hAnsi="Arial" w:cs="Arial"/>
          <w:sz w:val="20"/>
        </w:rPr>
        <w:t>Wykonawca może wystawić i przesłać fakturę tradycyjnie (w wersji</w:t>
      </w:r>
      <w:r w:rsidR="004E320B">
        <w:rPr>
          <w:rFonts w:ascii="Arial" w:hAnsi="Arial" w:cs="Arial"/>
          <w:sz w:val="20"/>
        </w:rPr>
        <w:t xml:space="preserve"> papierowej), elektronicznie (w </w:t>
      </w:r>
      <w:r w:rsidRPr="00566EAA">
        <w:rPr>
          <w:rFonts w:ascii="Arial" w:hAnsi="Arial" w:cs="Arial"/>
          <w:sz w:val="20"/>
        </w:rPr>
        <w:t>formacie PDF lub innym nieedytowalnym) lub elektronicznie w for</w:t>
      </w:r>
      <w:r w:rsidR="004E320B">
        <w:rPr>
          <w:rFonts w:ascii="Arial" w:hAnsi="Arial" w:cs="Arial"/>
          <w:sz w:val="20"/>
        </w:rPr>
        <w:t>mie faktury ustrukturyzowanej w </w:t>
      </w:r>
      <w:r w:rsidRPr="00566EAA">
        <w:rPr>
          <w:rFonts w:ascii="Arial" w:hAnsi="Arial" w:cs="Arial"/>
          <w:sz w:val="20"/>
        </w:rPr>
        <w:t xml:space="preserve">formacie </w:t>
      </w:r>
      <w:proofErr w:type="spellStart"/>
      <w:r w:rsidRPr="00566EAA">
        <w:rPr>
          <w:rFonts w:ascii="Arial" w:hAnsi="Arial" w:cs="Arial"/>
          <w:sz w:val="20"/>
        </w:rPr>
        <w:t>xml</w:t>
      </w:r>
      <w:proofErr w:type="spellEnd"/>
      <w:r w:rsidRPr="00566EAA">
        <w:rPr>
          <w:rFonts w:ascii="Arial" w:hAnsi="Arial" w:cs="Arial"/>
          <w:sz w:val="20"/>
        </w:rPr>
        <w:t xml:space="preserve"> (wystawionej poprzez platformę PEF).</w:t>
      </w:r>
    </w:p>
    <w:p w:rsidR="00FE6D45" w:rsidRPr="00566EAA" w:rsidRDefault="00FE6D45" w:rsidP="000F58C7">
      <w:pPr>
        <w:pStyle w:val="pkt"/>
        <w:numPr>
          <w:ilvl w:val="0"/>
          <w:numId w:val="12"/>
        </w:numPr>
        <w:tabs>
          <w:tab w:val="clear" w:pos="720"/>
          <w:tab w:val="num" w:pos="426"/>
        </w:tabs>
        <w:spacing w:before="120" w:after="0" w:line="276" w:lineRule="auto"/>
        <w:ind w:left="426" w:hanging="426"/>
        <w:rPr>
          <w:rFonts w:ascii="Arial" w:hAnsi="Arial" w:cs="Arial"/>
          <w:sz w:val="20"/>
        </w:rPr>
      </w:pPr>
      <w:r w:rsidRPr="00566EAA">
        <w:rPr>
          <w:rFonts w:ascii="Arial" w:hAnsi="Arial" w:cs="Arial"/>
          <w:sz w:val="20"/>
        </w:rPr>
        <w:t>W przypadku wystawiania faktur w wersji papierowej Wykonawca wystawi fakturę w 2 egz. i dostarczy ją do siedziby Zamawiającego (do Wydziału Inwestycji i Remontów lub kancelarii  UM).</w:t>
      </w:r>
    </w:p>
    <w:p w:rsidR="00FE6D45" w:rsidRPr="00566EAA" w:rsidRDefault="00FE6D45" w:rsidP="000F58C7">
      <w:pPr>
        <w:pStyle w:val="pkt"/>
        <w:numPr>
          <w:ilvl w:val="0"/>
          <w:numId w:val="12"/>
        </w:numPr>
        <w:tabs>
          <w:tab w:val="clear" w:pos="720"/>
          <w:tab w:val="num" w:pos="426"/>
        </w:tabs>
        <w:spacing w:before="120" w:after="0" w:line="276" w:lineRule="auto"/>
        <w:ind w:left="426" w:hanging="426"/>
        <w:rPr>
          <w:rFonts w:ascii="Arial" w:hAnsi="Arial" w:cs="Arial"/>
          <w:sz w:val="20"/>
        </w:rPr>
      </w:pPr>
      <w:r w:rsidRPr="00566EAA">
        <w:rPr>
          <w:rFonts w:ascii="Arial" w:hAnsi="Arial" w:cs="Arial"/>
          <w:sz w:val="20"/>
        </w:rPr>
        <w:t>W przypadku wystawiania faktur w wersji elektronicznej (w formacie PDF lub innym nieedytowalnym) Wykonawca prześle ją na a</w:t>
      </w:r>
      <w:r w:rsidR="001C0D13" w:rsidRPr="00566EAA">
        <w:rPr>
          <w:rFonts w:ascii="Arial" w:hAnsi="Arial" w:cs="Arial"/>
          <w:sz w:val="20"/>
        </w:rPr>
        <w:t>dres mailowy UM – sekretariat _wi</w:t>
      </w:r>
      <w:r w:rsidRPr="00566EAA">
        <w:rPr>
          <w:rFonts w:ascii="Arial" w:hAnsi="Arial" w:cs="Arial"/>
          <w:sz w:val="20"/>
        </w:rPr>
        <w:t>@um.zabrze.pl</w:t>
      </w:r>
    </w:p>
    <w:p w:rsidR="00FE6D45" w:rsidRPr="00600B41" w:rsidRDefault="00FE6D45" w:rsidP="000F58C7">
      <w:pPr>
        <w:pStyle w:val="pkt"/>
        <w:numPr>
          <w:ilvl w:val="0"/>
          <w:numId w:val="12"/>
        </w:numPr>
        <w:tabs>
          <w:tab w:val="clear" w:pos="720"/>
          <w:tab w:val="num" w:pos="426"/>
        </w:tabs>
        <w:spacing w:before="120" w:after="0" w:line="276" w:lineRule="auto"/>
        <w:ind w:left="426" w:hanging="426"/>
        <w:rPr>
          <w:rFonts w:ascii="Arial" w:hAnsi="Arial" w:cs="Arial"/>
          <w:sz w:val="20"/>
        </w:rPr>
      </w:pPr>
      <w:r w:rsidRPr="00600B41">
        <w:rPr>
          <w:rFonts w:ascii="Arial" w:hAnsi="Arial" w:cs="Arial"/>
          <w:sz w:val="20"/>
        </w:rPr>
        <w:t>W przypadku wystawiania faktur ustrukturyzowanych Wykonawca obowiązany jest wystawić fakturę na Platformie Elektronicznego Fakturowania (PEF) ze wskazaniem numeru GLN: 5907772093238, pod którym faktura zostanie odebrana przez Zamawiającego.</w:t>
      </w:r>
    </w:p>
    <w:p w:rsidR="00FE6D45" w:rsidRPr="00566EAA" w:rsidRDefault="00FE6D45" w:rsidP="004E320B">
      <w:pPr>
        <w:pStyle w:val="pkt"/>
        <w:tabs>
          <w:tab w:val="num" w:pos="426"/>
        </w:tabs>
        <w:spacing w:before="0" w:after="0" w:line="276" w:lineRule="auto"/>
        <w:ind w:left="425" w:firstLine="0"/>
        <w:rPr>
          <w:rFonts w:ascii="Arial" w:hAnsi="Arial" w:cs="Arial"/>
          <w:sz w:val="20"/>
        </w:rPr>
      </w:pPr>
      <w:r w:rsidRPr="00600B41">
        <w:rPr>
          <w:rFonts w:ascii="Arial" w:hAnsi="Arial" w:cs="Arial"/>
          <w:sz w:val="20"/>
        </w:rPr>
        <w:t>Numer PEF Wykonawcy …………………………………….</w:t>
      </w:r>
    </w:p>
    <w:p w:rsidR="00FE6D45" w:rsidRPr="00566EAA" w:rsidRDefault="00FE6D45" w:rsidP="000F58C7">
      <w:pPr>
        <w:pStyle w:val="pkt"/>
        <w:numPr>
          <w:ilvl w:val="0"/>
          <w:numId w:val="12"/>
        </w:numPr>
        <w:tabs>
          <w:tab w:val="clear" w:pos="720"/>
          <w:tab w:val="num" w:pos="426"/>
        </w:tabs>
        <w:spacing w:before="120" w:after="0" w:line="276" w:lineRule="auto"/>
        <w:ind w:left="426" w:hanging="426"/>
        <w:rPr>
          <w:rFonts w:ascii="Arial" w:hAnsi="Arial" w:cs="Arial"/>
          <w:sz w:val="20"/>
        </w:rPr>
      </w:pPr>
      <w:r w:rsidRPr="00566EAA">
        <w:rPr>
          <w:rFonts w:ascii="Arial" w:hAnsi="Arial" w:cs="Arial"/>
          <w:sz w:val="20"/>
        </w:rPr>
        <w:lastRenderedPageBreak/>
        <w:t>Jeżeli Wykonawca na etapie podpisywania umowy nie zadeklarował wystawiania faktur ustrukturyzowanych może je wystawiać po uprzednim poinformowaniu Zamawiającego i podaniu numeru PEF Wykonawcy. Informacja ta musi dotrzeć do Zamawiającego w terminie nie krótszym niż</w:t>
      </w:r>
      <w:r w:rsidR="00781006">
        <w:rPr>
          <w:rFonts w:ascii="Arial" w:hAnsi="Arial" w:cs="Arial"/>
          <w:sz w:val="20"/>
        </w:rPr>
        <w:t xml:space="preserve">             </w:t>
      </w:r>
      <w:r w:rsidRPr="00566EAA">
        <w:rPr>
          <w:rFonts w:ascii="Arial" w:hAnsi="Arial" w:cs="Arial"/>
          <w:sz w:val="20"/>
        </w:rPr>
        <w:t xml:space="preserve"> 5 dni przed datą wystawienia faktury na platformie PEF.</w:t>
      </w:r>
    </w:p>
    <w:p w:rsidR="00FE6D45" w:rsidRPr="00566EAA" w:rsidRDefault="00FE6D45" w:rsidP="000F58C7">
      <w:pPr>
        <w:pStyle w:val="pkt"/>
        <w:numPr>
          <w:ilvl w:val="0"/>
          <w:numId w:val="12"/>
        </w:numPr>
        <w:tabs>
          <w:tab w:val="clear" w:pos="720"/>
          <w:tab w:val="num" w:pos="426"/>
        </w:tabs>
        <w:spacing w:before="120" w:after="0" w:line="276" w:lineRule="auto"/>
        <w:ind w:left="426" w:hanging="426"/>
        <w:rPr>
          <w:rFonts w:ascii="Arial" w:hAnsi="Arial" w:cs="Arial"/>
          <w:sz w:val="20"/>
        </w:rPr>
      </w:pPr>
      <w:r w:rsidRPr="00566EAA">
        <w:rPr>
          <w:rFonts w:ascii="Arial" w:hAnsi="Arial" w:cs="Arial"/>
          <w:sz w:val="20"/>
        </w:rPr>
        <w:t xml:space="preserve">Dla faktur o wartości 15 tys. zł. brutto lub więcej Wykonawca obowiązany jest umieścić na fakturze adnotację, iż podlega ona podzielonej płatności. </w:t>
      </w:r>
    </w:p>
    <w:p w:rsidR="001E3E9A" w:rsidRPr="00590158" w:rsidRDefault="00D52BCF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Wykonawca wystawiać będzie faktury częściowe w ciągu 7 dni od dnia obustronnego podpisania protokołu odbioru części przedmiotu umowy.</w:t>
      </w:r>
    </w:p>
    <w:p w:rsidR="001522AF" w:rsidRPr="004E320B" w:rsidRDefault="00D52BCF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4E320B">
        <w:rPr>
          <w:rFonts w:ascii="Arial" w:hAnsi="Arial" w:cs="Arial"/>
          <w:sz w:val="20"/>
          <w:szCs w:val="22"/>
        </w:rPr>
        <w:t>Wykonawca zobowiązany jest dołączyć do bieżącej faktury dowód zapłaty</w:t>
      </w:r>
      <w:r w:rsidR="006375F1" w:rsidRPr="004E320B">
        <w:rPr>
          <w:rFonts w:ascii="Arial" w:hAnsi="Arial" w:cs="Arial"/>
          <w:sz w:val="20"/>
          <w:szCs w:val="22"/>
        </w:rPr>
        <w:t xml:space="preserve"> </w:t>
      </w:r>
      <w:r w:rsidRPr="004E320B">
        <w:rPr>
          <w:rFonts w:ascii="Arial" w:hAnsi="Arial" w:cs="Arial"/>
          <w:sz w:val="20"/>
          <w:szCs w:val="22"/>
        </w:rPr>
        <w:t>wynagrodzenia Podwykonaw</w:t>
      </w:r>
      <w:r w:rsidR="002C5EC2" w:rsidRPr="004E320B">
        <w:rPr>
          <w:rFonts w:ascii="Arial" w:hAnsi="Arial" w:cs="Arial"/>
          <w:sz w:val="20"/>
          <w:szCs w:val="22"/>
        </w:rPr>
        <w:t>cy</w:t>
      </w:r>
      <w:r w:rsidR="00681706" w:rsidRPr="004E320B">
        <w:rPr>
          <w:rFonts w:ascii="Arial" w:hAnsi="Arial" w:cs="Arial"/>
          <w:sz w:val="20"/>
          <w:szCs w:val="22"/>
        </w:rPr>
        <w:t>/ dalszemu Podwykonawcy</w:t>
      </w:r>
      <w:r w:rsidR="00895D5C" w:rsidRPr="004E320B">
        <w:rPr>
          <w:rFonts w:ascii="Arial" w:hAnsi="Arial" w:cs="Arial"/>
          <w:sz w:val="20"/>
          <w:szCs w:val="22"/>
        </w:rPr>
        <w:t xml:space="preserve"> robót budowlanych</w:t>
      </w:r>
      <w:r w:rsidR="002C5EC2" w:rsidRPr="004E320B">
        <w:rPr>
          <w:rFonts w:ascii="Arial" w:hAnsi="Arial" w:cs="Arial"/>
          <w:sz w:val="20"/>
          <w:szCs w:val="22"/>
        </w:rPr>
        <w:t>,</w:t>
      </w:r>
      <w:r w:rsidR="002D5EF2" w:rsidRPr="004E320B">
        <w:rPr>
          <w:rFonts w:ascii="Arial" w:hAnsi="Arial" w:cs="Arial"/>
          <w:sz w:val="20"/>
          <w:szCs w:val="22"/>
        </w:rPr>
        <w:t xml:space="preserve"> usług i dostaw jeżeli</w:t>
      </w:r>
      <w:r w:rsidR="002C5EC2" w:rsidRPr="004E320B">
        <w:rPr>
          <w:rFonts w:ascii="Arial" w:hAnsi="Arial" w:cs="Arial"/>
          <w:sz w:val="20"/>
          <w:szCs w:val="22"/>
        </w:rPr>
        <w:t xml:space="preserve"> w </w:t>
      </w:r>
      <w:r w:rsidRPr="004E320B">
        <w:rPr>
          <w:rFonts w:ascii="Arial" w:hAnsi="Arial" w:cs="Arial"/>
          <w:sz w:val="20"/>
          <w:szCs w:val="22"/>
        </w:rPr>
        <w:t xml:space="preserve"> okresie rozliczeniowym były</w:t>
      </w:r>
      <w:r w:rsidR="002C5EC2" w:rsidRPr="004E320B">
        <w:rPr>
          <w:rFonts w:ascii="Arial" w:hAnsi="Arial" w:cs="Arial"/>
          <w:sz w:val="20"/>
          <w:szCs w:val="22"/>
        </w:rPr>
        <w:t xml:space="preserve"> </w:t>
      </w:r>
      <w:r w:rsidR="002D5EF2" w:rsidRPr="004E320B">
        <w:rPr>
          <w:rFonts w:ascii="Arial" w:hAnsi="Arial" w:cs="Arial"/>
          <w:sz w:val="20"/>
          <w:szCs w:val="22"/>
        </w:rPr>
        <w:t xml:space="preserve">one </w:t>
      </w:r>
      <w:r w:rsidR="002C5EC2" w:rsidRPr="004E320B">
        <w:rPr>
          <w:rFonts w:ascii="Arial" w:hAnsi="Arial" w:cs="Arial"/>
          <w:sz w:val="20"/>
          <w:szCs w:val="22"/>
        </w:rPr>
        <w:t>w</w:t>
      </w:r>
      <w:r w:rsidR="00D2670C" w:rsidRPr="004E320B">
        <w:rPr>
          <w:rFonts w:ascii="Arial" w:hAnsi="Arial" w:cs="Arial"/>
          <w:sz w:val="20"/>
          <w:szCs w:val="22"/>
        </w:rPr>
        <w:t>ykonywane przez Podwykonawcę</w:t>
      </w:r>
      <w:r w:rsidR="00681706" w:rsidRPr="004E320B">
        <w:rPr>
          <w:rFonts w:ascii="Arial" w:hAnsi="Arial" w:cs="Arial"/>
          <w:sz w:val="20"/>
          <w:szCs w:val="22"/>
        </w:rPr>
        <w:t xml:space="preserve"> lub dalszego Podwykonawcę</w:t>
      </w:r>
      <w:r w:rsidR="007835B8" w:rsidRPr="004E320B">
        <w:rPr>
          <w:rFonts w:ascii="Arial" w:hAnsi="Arial" w:cs="Arial"/>
          <w:sz w:val="20"/>
          <w:szCs w:val="22"/>
        </w:rPr>
        <w:t xml:space="preserve"> oraz oświadczenie, ż</w:t>
      </w:r>
      <w:r w:rsidR="00D2670C" w:rsidRPr="004E320B">
        <w:rPr>
          <w:rFonts w:ascii="Arial" w:hAnsi="Arial" w:cs="Arial"/>
          <w:sz w:val="20"/>
          <w:szCs w:val="22"/>
        </w:rPr>
        <w:t>e przy realizacji umowy nie zatrudniał innych P</w:t>
      </w:r>
      <w:r w:rsidR="00323072" w:rsidRPr="004E320B">
        <w:rPr>
          <w:rFonts w:ascii="Arial" w:hAnsi="Arial" w:cs="Arial"/>
          <w:sz w:val="20"/>
          <w:szCs w:val="22"/>
        </w:rPr>
        <w:t xml:space="preserve">odwykonawców </w:t>
      </w:r>
      <w:r w:rsidR="00895D5C" w:rsidRPr="004E320B">
        <w:rPr>
          <w:rFonts w:ascii="Arial" w:hAnsi="Arial" w:cs="Arial"/>
          <w:sz w:val="20"/>
          <w:szCs w:val="22"/>
        </w:rPr>
        <w:t>robót budowlanych</w:t>
      </w:r>
      <w:r w:rsidR="000B4085" w:rsidRPr="004E320B">
        <w:rPr>
          <w:rFonts w:ascii="Arial" w:hAnsi="Arial" w:cs="Arial"/>
          <w:sz w:val="20"/>
          <w:szCs w:val="22"/>
        </w:rPr>
        <w:t xml:space="preserve">, usług i dostaw w rozumieniu </w:t>
      </w:r>
      <w:r w:rsidR="002D5EF2" w:rsidRPr="004E320B">
        <w:rPr>
          <w:rFonts w:ascii="Arial" w:hAnsi="Arial" w:cs="Arial"/>
          <w:bCs/>
          <w:sz w:val="20"/>
          <w:szCs w:val="22"/>
        </w:rPr>
        <w:t>§</w:t>
      </w:r>
      <w:r w:rsidR="000B4085" w:rsidRPr="004E320B">
        <w:rPr>
          <w:rFonts w:ascii="Arial" w:hAnsi="Arial" w:cs="Arial"/>
          <w:sz w:val="20"/>
          <w:szCs w:val="22"/>
        </w:rPr>
        <w:t xml:space="preserve"> 4</w:t>
      </w:r>
      <w:r w:rsidR="00895D5C" w:rsidRPr="004E320B">
        <w:rPr>
          <w:rFonts w:ascii="Arial" w:hAnsi="Arial" w:cs="Arial"/>
          <w:sz w:val="20"/>
          <w:szCs w:val="22"/>
        </w:rPr>
        <w:t xml:space="preserve"> </w:t>
      </w:r>
      <w:r w:rsidR="00323072" w:rsidRPr="004E320B">
        <w:rPr>
          <w:rFonts w:ascii="Arial" w:hAnsi="Arial" w:cs="Arial"/>
          <w:sz w:val="20"/>
          <w:szCs w:val="22"/>
        </w:rPr>
        <w:t>nie wymienionych w umowie</w:t>
      </w:r>
      <w:r w:rsidR="00895D5C" w:rsidRPr="004E320B">
        <w:rPr>
          <w:rFonts w:ascii="Arial" w:hAnsi="Arial" w:cs="Arial"/>
          <w:sz w:val="20"/>
          <w:szCs w:val="22"/>
        </w:rPr>
        <w:t>.</w:t>
      </w:r>
      <w:r w:rsidR="00323072" w:rsidRPr="004E320B">
        <w:rPr>
          <w:rFonts w:ascii="Arial" w:hAnsi="Arial" w:cs="Arial"/>
          <w:sz w:val="20"/>
          <w:szCs w:val="22"/>
        </w:rPr>
        <w:t xml:space="preserve"> </w:t>
      </w:r>
    </w:p>
    <w:p w:rsidR="009A0ED7" w:rsidRPr="004E320B" w:rsidRDefault="009A0ED7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4E320B">
        <w:rPr>
          <w:rFonts w:ascii="Arial" w:hAnsi="Arial" w:cs="Arial"/>
          <w:sz w:val="20"/>
          <w:szCs w:val="22"/>
        </w:rPr>
        <w:t>Akceptowanymi przez Zamawiającego dokumentami potwierdzającymi zapłatę wynagrodzenia Podwykonawcy przez Wykonawcę są: potwierdzenie dokonania przelewu wystawione przez b</w:t>
      </w:r>
      <w:r w:rsidR="00A741F6" w:rsidRPr="004E320B">
        <w:rPr>
          <w:rFonts w:ascii="Arial" w:hAnsi="Arial" w:cs="Arial"/>
          <w:sz w:val="20"/>
          <w:szCs w:val="22"/>
        </w:rPr>
        <w:t>ank Wykonawcy lub oświadczenie P</w:t>
      </w:r>
      <w:r w:rsidRPr="004E320B">
        <w:rPr>
          <w:rFonts w:ascii="Arial" w:hAnsi="Arial" w:cs="Arial"/>
          <w:sz w:val="20"/>
          <w:szCs w:val="22"/>
        </w:rPr>
        <w:t>odwykonawcy o uregulowaniu należności przez Wykonawcę wszystkich zobowiązań finansowych na dzień składania oświadczenia za zakres robót powierzony Podwykonawcy.</w:t>
      </w:r>
    </w:p>
    <w:p w:rsidR="00781006" w:rsidRPr="00BD4427" w:rsidRDefault="00D52BCF" w:rsidP="00BD442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4E320B">
        <w:rPr>
          <w:rFonts w:ascii="Arial" w:hAnsi="Arial" w:cs="Arial"/>
          <w:sz w:val="20"/>
          <w:szCs w:val="22"/>
        </w:rPr>
        <w:t>Brak w/w dowodu stanowi podstawę do zatrzymania z bieżącej faktury częściowej należności stanowiącej wynagrodzenie Podwykonawcy</w:t>
      </w:r>
      <w:r w:rsidR="00681706" w:rsidRPr="004E320B">
        <w:rPr>
          <w:rFonts w:ascii="Arial" w:hAnsi="Arial" w:cs="Arial"/>
          <w:sz w:val="20"/>
          <w:szCs w:val="22"/>
        </w:rPr>
        <w:t>/dalszego Podwykonawcy</w:t>
      </w:r>
      <w:r w:rsidR="00895D5C" w:rsidRPr="004E320B">
        <w:rPr>
          <w:rFonts w:ascii="Arial" w:hAnsi="Arial" w:cs="Arial"/>
          <w:sz w:val="20"/>
          <w:szCs w:val="22"/>
        </w:rPr>
        <w:t xml:space="preserve"> robót budowlanych.</w:t>
      </w:r>
    </w:p>
    <w:p w:rsidR="00D52BCF" w:rsidRPr="00A741F6" w:rsidRDefault="00191006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4E320B">
        <w:rPr>
          <w:rFonts w:ascii="Arial" w:hAnsi="Arial" w:cs="Arial"/>
          <w:sz w:val="20"/>
          <w:szCs w:val="22"/>
        </w:rPr>
        <w:t xml:space="preserve">Jeżeli w terminie </w:t>
      </w:r>
      <w:r w:rsidR="006A6ACE" w:rsidRPr="004E320B">
        <w:rPr>
          <w:rFonts w:ascii="Arial" w:hAnsi="Arial" w:cs="Arial"/>
          <w:sz w:val="20"/>
          <w:szCs w:val="22"/>
        </w:rPr>
        <w:t>do 7 dni przed terminem zapłaty</w:t>
      </w:r>
      <w:r w:rsidR="00F54697" w:rsidRPr="004E320B">
        <w:rPr>
          <w:rFonts w:ascii="Arial" w:hAnsi="Arial" w:cs="Arial"/>
          <w:sz w:val="20"/>
          <w:szCs w:val="22"/>
        </w:rPr>
        <w:t xml:space="preserve"> faktury </w:t>
      </w:r>
      <w:r w:rsidR="006A6ACE" w:rsidRPr="004E320B">
        <w:rPr>
          <w:rFonts w:ascii="Arial" w:hAnsi="Arial" w:cs="Arial"/>
          <w:sz w:val="20"/>
          <w:szCs w:val="22"/>
        </w:rPr>
        <w:t xml:space="preserve"> </w:t>
      </w:r>
      <w:r w:rsidRPr="004E320B">
        <w:rPr>
          <w:rFonts w:ascii="Arial" w:hAnsi="Arial" w:cs="Arial"/>
          <w:sz w:val="20"/>
          <w:szCs w:val="22"/>
        </w:rPr>
        <w:t>Wykonawca</w:t>
      </w:r>
      <w:r w:rsidRPr="00A741F6">
        <w:rPr>
          <w:rFonts w:ascii="Arial" w:hAnsi="Arial" w:cs="Arial"/>
          <w:sz w:val="20"/>
          <w:szCs w:val="22"/>
        </w:rPr>
        <w:t xml:space="preserve"> nie przedstawi dokumentów potwierdzających</w:t>
      </w:r>
      <w:r w:rsidR="006A6ACE" w:rsidRPr="00A741F6">
        <w:rPr>
          <w:rFonts w:ascii="Arial" w:hAnsi="Arial" w:cs="Arial"/>
          <w:sz w:val="20"/>
          <w:szCs w:val="22"/>
        </w:rPr>
        <w:t xml:space="preserve"> </w:t>
      </w:r>
      <w:r w:rsidRPr="00A741F6">
        <w:rPr>
          <w:rFonts w:ascii="Arial" w:hAnsi="Arial" w:cs="Arial"/>
          <w:sz w:val="20"/>
          <w:szCs w:val="22"/>
        </w:rPr>
        <w:t>rozliczenie z Podwyko</w:t>
      </w:r>
      <w:r w:rsidR="000716AC" w:rsidRPr="00A741F6">
        <w:rPr>
          <w:rFonts w:ascii="Arial" w:hAnsi="Arial" w:cs="Arial"/>
          <w:sz w:val="20"/>
          <w:szCs w:val="22"/>
        </w:rPr>
        <w:t>nawcą</w:t>
      </w:r>
      <w:r w:rsidR="00681706" w:rsidRPr="00A741F6">
        <w:rPr>
          <w:rFonts w:ascii="Arial" w:hAnsi="Arial" w:cs="Arial"/>
          <w:sz w:val="20"/>
          <w:szCs w:val="22"/>
        </w:rPr>
        <w:t>/dalszym Podwykonawcą</w:t>
      </w:r>
      <w:r w:rsidR="000716AC" w:rsidRPr="00A741F6">
        <w:rPr>
          <w:rFonts w:ascii="Arial" w:hAnsi="Arial" w:cs="Arial"/>
          <w:sz w:val="20"/>
          <w:szCs w:val="22"/>
        </w:rPr>
        <w:t xml:space="preserve"> </w:t>
      </w:r>
      <w:r w:rsidR="00895D5C" w:rsidRPr="00A741F6">
        <w:rPr>
          <w:rFonts w:ascii="Arial" w:hAnsi="Arial" w:cs="Arial"/>
          <w:sz w:val="20"/>
          <w:szCs w:val="22"/>
        </w:rPr>
        <w:t xml:space="preserve">robót budowlanych </w:t>
      </w:r>
      <w:r w:rsidR="000716AC" w:rsidRPr="00A741F6">
        <w:rPr>
          <w:rFonts w:ascii="Arial" w:hAnsi="Arial" w:cs="Arial"/>
          <w:sz w:val="20"/>
          <w:szCs w:val="22"/>
        </w:rPr>
        <w:t>środki zostaną prze</w:t>
      </w:r>
      <w:r w:rsidR="006A6ACE" w:rsidRPr="00A741F6">
        <w:rPr>
          <w:rFonts w:ascii="Arial" w:hAnsi="Arial" w:cs="Arial"/>
          <w:sz w:val="20"/>
          <w:szCs w:val="22"/>
        </w:rPr>
        <w:t xml:space="preserve">kazane bezpośrednio na konto </w:t>
      </w:r>
      <w:r w:rsidR="009A6159" w:rsidRPr="00A741F6">
        <w:rPr>
          <w:rFonts w:ascii="Arial" w:hAnsi="Arial" w:cs="Arial"/>
          <w:sz w:val="20"/>
          <w:szCs w:val="22"/>
        </w:rPr>
        <w:t>Podwykonawcy</w:t>
      </w:r>
      <w:r w:rsidR="00681706" w:rsidRPr="00A741F6">
        <w:rPr>
          <w:rFonts w:ascii="Arial" w:hAnsi="Arial" w:cs="Arial"/>
          <w:sz w:val="20"/>
          <w:szCs w:val="22"/>
        </w:rPr>
        <w:t>/dalszego Podwykonawcy</w:t>
      </w:r>
      <w:r w:rsidR="000716AC" w:rsidRPr="00A741F6">
        <w:rPr>
          <w:rFonts w:ascii="Arial" w:hAnsi="Arial" w:cs="Arial"/>
          <w:sz w:val="20"/>
          <w:szCs w:val="22"/>
        </w:rPr>
        <w:t xml:space="preserve">  </w:t>
      </w:r>
      <w:r w:rsidR="00681706" w:rsidRPr="00A741F6">
        <w:rPr>
          <w:rFonts w:ascii="Arial" w:hAnsi="Arial" w:cs="Arial"/>
          <w:sz w:val="20"/>
          <w:szCs w:val="22"/>
        </w:rPr>
        <w:t>w oparciu o </w:t>
      </w:r>
      <w:r w:rsidR="004E320B">
        <w:rPr>
          <w:rFonts w:ascii="Arial" w:hAnsi="Arial" w:cs="Arial"/>
          <w:sz w:val="20"/>
          <w:szCs w:val="22"/>
          <w:lang w:val="pl-PL"/>
        </w:rPr>
        <w:t>u</w:t>
      </w:r>
      <w:r w:rsidR="009A6159" w:rsidRPr="00A741F6">
        <w:rPr>
          <w:rFonts w:ascii="Arial" w:hAnsi="Arial" w:cs="Arial"/>
          <w:sz w:val="20"/>
          <w:szCs w:val="22"/>
        </w:rPr>
        <w:t>mowę  przelewu wierzytelności pie</w:t>
      </w:r>
      <w:r w:rsidR="006A6ACE" w:rsidRPr="00A741F6">
        <w:rPr>
          <w:rFonts w:ascii="Arial" w:hAnsi="Arial" w:cs="Arial"/>
          <w:sz w:val="20"/>
          <w:szCs w:val="22"/>
        </w:rPr>
        <w:t>niężnej o której mowa</w:t>
      </w:r>
      <w:r w:rsidR="000716AC" w:rsidRPr="00A741F6">
        <w:rPr>
          <w:rFonts w:ascii="Arial" w:hAnsi="Arial" w:cs="Arial"/>
          <w:sz w:val="20"/>
          <w:szCs w:val="22"/>
        </w:rPr>
        <w:t xml:space="preserve"> w </w:t>
      </w:r>
      <w:r w:rsidR="000716AC" w:rsidRPr="00A741F6">
        <w:rPr>
          <w:rFonts w:ascii="Arial" w:hAnsi="Arial" w:cs="Arial"/>
          <w:bCs/>
          <w:sz w:val="20"/>
          <w:szCs w:val="22"/>
        </w:rPr>
        <w:t xml:space="preserve">§ 4 </w:t>
      </w:r>
      <w:r w:rsidR="009A6159" w:rsidRPr="00A741F6">
        <w:rPr>
          <w:rFonts w:ascii="Arial" w:hAnsi="Arial" w:cs="Arial"/>
          <w:sz w:val="20"/>
          <w:szCs w:val="22"/>
        </w:rPr>
        <w:t>niniejszej umowy.</w:t>
      </w:r>
    </w:p>
    <w:p w:rsidR="00EB0303" w:rsidRPr="00A741F6" w:rsidRDefault="00EB0303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741F6">
        <w:rPr>
          <w:rFonts w:ascii="Arial" w:hAnsi="Arial" w:cs="Arial"/>
          <w:sz w:val="20"/>
          <w:szCs w:val="22"/>
          <w:u w:val="single" w:color="FFFFFF"/>
        </w:rPr>
        <w:t>Zamawiający dokonuje bezpośredniej zapł</w:t>
      </w:r>
      <w:r w:rsidR="004E320B">
        <w:rPr>
          <w:rFonts w:ascii="Arial" w:hAnsi="Arial" w:cs="Arial"/>
          <w:sz w:val="20"/>
          <w:szCs w:val="22"/>
          <w:u w:val="single" w:color="FFFFFF"/>
        </w:rPr>
        <w:t>aty wymagalnego wynagrodzenia</w:t>
      </w:r>
      <w:r w:rsidR="004E320B">
        <w:rPr>
          <w:rFonts w:ascii="Arial" w:hAnsi="Arial" w:cs="Arial"/>
          <w:sz w:val="20"/>
          <w:szCs w:val="22"/>
          <w:u w:val="single" w:color="FFFFFF"/>
          <w:lang w:val="pl-PL"/>
        </w:rPr>
        <w:t xml:space="preserve"> </w:t>
      </w:r>
      <w:r w:rsidRPr="00A741F6">
        <w:rPr>
          <w:rFonts w:ascii="Arial" w:hAnsi="Arial" w:cs="Arial"/>
          <w:sz w:val="20"/>
          <w:szCs w:val="22"/>
          <w:u w:val="single" w:color="FFFFFF"/>
        </w:rPr>
        <w:t xml:space="preserve">przysługującego Podwykonawcy lub dalszemu Podwykonawcy, który zawarł przedłożoną Zamawiającemu umowę o podwykonawstwo, której przedmiotem są dostawy lub usługi w przypadku uchylenia się od obowiązku zapłaty przez Wykonawcę, Podwykonawcę lub dalszego Podwykonawcę zamówienia na roboty budowlane. </w:t>
      </w:r>
    </w:p>
    <w:p w:rsidR="00EB0303" w:rsidRPr="00A741F6" w:rsidRDefault="00EB0303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741F6">
        <w:rPr>
          <w:rFonts w:ascii="Arial" w:hAnsi="Arial" w:cs="Arial"/>
          <w:sz w:val="20"/>
          <w:szCs w:val="22"/>
        </w:rPr>
        <w:t>Wynagrodzenie, o którym mowa w ust.</w:t>
      </w:r>
      <w:r w:rsidR="004E320B">
        <w:rPr>
          <w:rFonts w:ascii="Arial" w:hAnsi="Arial" w:cs="Arial"/>
          <w:sz w:val="20"/>
          <w:szCs w:val="22"/>
        </w:rPr>
        <w:t>1</w:t>
      </w:r>
      <w:r w:rsidR="004E320B">
        <w:rPr>
          <w:rFonts w:ascii="Arial" w:hAnsi="Arial" w:cs="Arial"/>
          <w:sz w:val="20"/>
          <w:szCs w:val="22"/>
          <w:lang w:val="pl-PL"/>
        </w:rPr>
        <w:t>2</w:t>
      </w:r>
      <w:r w:rsidR="00FE6D45" w:rsidRPr="00566EAA">
        <w:rPr>
          <w:rFonts w:ascii="Arial" w:hAnsi="Arial" w:cs="Arial"/>
          <w:sz w:val="20"/>
          <w:szCs w:val="22"/>
        </w:rPr>
        <w:t xml:space="preserve"> i 1</w:t>
      </w:r>
      <w:r w:rsidR="004E320B">
        <w:rPr>
          <w:rFonts w:ascii="Arial" w:hAnsi="Arial" w:cs="Arial"/>
          <w:sz w:val="20"/>
          <w:szCs w:val="22"/>
          <w:lang w:val="pl-PL"/>
        </w:rPr>
        <w:t>6</w:t>
      </w:r>
      <w:r w:rsidR="000E3C0F">
        <w:rPr>
          <w:rFonts w:ascii="Arial" w:hAnsi="Arial" w:cs="Arial"/>
          <w:color w:val="FF0000"/>
          <w:sz w:val="20"/>
          <w:szCs w:val="22"/>
        </w:rPr>
        <w:t xml:space="preserve"> </w:t>
      </w:r>
      <w:r w:rsidRPr="00A741F6">
        <w:rPr>
          <w:rFonts w:ascii="Arial" w:hAnsi="Arial" w:cs="Arial"/>
          <w:sz w:val="20"/>
          <w:szCs w:val="22"/>
        </w:rPr>
        <w:t>dotyczy wyłącznie należności powstałych po zaakceptowaniu przez Zamawiającego umowy o podwykonawstwo, której przedmiotem są roboty budowlane lub po przedłożeniu Zamawiającemu poświadczonej za zgodność z oryginałem kopii umowy o podwykonawstwo, której przedmiotem są dostawy lub usługi.</w:t>
      </w:r>
    </w:p>
    <w:p w:rsidR="00EB34C8" w:rsidRPr="00A13717" w:rsidRDefault="00EB0303" w:rsidP="00A1371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C162AA">
        <w:rPr>
          <w:rFonts w:ascii="Arial" w:hAnsi="Arial" w:cs="Arial"/>
          <w:sz w:val="20"/>
          <w:szCs w:val="22"/>
        </w:rPr>
        <w:t xml:space="preserve">Bezpośrednia zapłata obejmuje wyłącznie należne wynagrodzenie bez odsetek należnych Podwykonawcy lub dalszemu Podwykonawcy. </w:t>
      </w:r>
    </w:p>
    <w:p w:rsidR="00EB0303" w:rsidRPr="00C162AA" w:rsidRDefault="00793555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C162AA">
        <w:rPr>
          <w:rFonts w:ascii="Arial" w:hAnsi="Arial" w:cs="Arial"/>
          <w:sz w:val="20"/>
          <w:szCs w:val="22"/>
        </w:rPr>
        <w:t>Przed dokonaniem</w:t>
      </w:r>
      <w:r w:rsidR="00EB0303" w:rsidRPr="00C162AA">
        <w:rPr>
          <w:rFonts w:ascii="Arial" w:hAnsi="Arial" w:cs="Arial"/>
          <w:sz w:val="20"/>
          <w:szCs w:val="22"/>
        </w:rPr>
        <w:t xml:space="preserve"> zapłaty </w:t>
      </w:r>
      <w:r w:rsidRPr="00C162AA">
        <w:rPr>
          <w:rFonts w:ascii="Arial" w:hAnsi="Arial" w:cs="Arial"/>
          <w:sz w:val="20"/>
          <w:szCs w:val="22"/>
        </w:rPr>
        <w:t xml:space="preserve">bezpośredniej za </w:t>
      </w:r>
      <w:r w:rsidRPr="00C162AA">
        <w:rPr>
          <w:rFonts w:ascii="Arial" w:hAnsi="Arial" w:cs="Arial"/>
          <w:sz w:val="20"/>
          <w:szCs w:val="22"/>
          <w:u w:val="single" w:color="FFFFFF"/>
        </w:rPr>
        <w:t xml:space="preserve">dostawy lub usługi </w:t>
      </w:r>
      <w:r w:rsidR="00EB0303" w:rsidRPr="00C162AA">
        <w:rPr>
          <w:rFonts w:ascii="Arial" w:hAnsi="Arial" w:cs="Arial"/>
          <w:sz w:val="20"/>
          <w:szCs w:val="22"/>
        </w:rPr>
        <w:t xml:space="preserve">Zamawiający wzywa Wykonawcę lub Podwykonawcę do zgłoszenia pisemnych uwag dotyczących zasadności bezpośredniej zapłaty wynagrodzenia Podwykonawcy lub dalszemu Podwykonawcy w terminie 7 dni od dnia doręczenia wezwania. </w:t>
      </w:r>
    </w:p>
    <w:p w:rsidR="00EB0303" w:rsidRPr="00C162AA" w:rsidRDefault="00EB0303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C162AA">
        <w:rPr>
          <w:rFonts w:ascii="Arial" w:hAnsi="Arial" w:cs="Arial"/>
          <w:sz w:val="20"/>
          <w:szCs w:val="22"/>
        </w:rPr>
        <w:t>W przypadku zgłoszen</w:t>
      </w:r>
      <w:r w:rsidR="00793555" w:rsidRPr="00C162AA">
        <w:rPr>
          <w:rFonts w:ascii="Arial" w:hAnsi="Arial" w:cs="Arial"/>
          <w:sz w:val="20"/>
          <w:szCs w:val="22"/>
        </w:rPr>
        <w:t>i</w:t>
      </w:r>
      <w:r w:rsidR="00526787">
        <w:rPr>
          <w:rFonts w:ascii="Arial" w:hAnsi="Arial" w:cs="Arial"/>
          <w:sz w:val="20"/>
          <w:szCs w:val="22"/>
        </w:rPr>
        <w:t>a uwag, o których mowa w ust.</w:t>
      </w:r>
      <w:r w:rsidR="00565965" w:rsidRPr="00C162AA">
        <w:rPr>
          <w:rFonts w:ascii="Arial" w:hAnsi="Arial" w:cs="Arial"/>
          <w:sz w:val="20"/>
          <w:szCs w:val="22"/>
        </w:rPr>
        <w:t xml:space="preserve"> </w:t>
      </w:r>
      <w:r w:rsidR="004E320B">
        <w:rPr>
          <w:rFonts w:ascii="Arial" w:hAnsi="Arial" w:cs="Arial"/>
          <w:sz w:val="20"/>
          <w:szCs w:val="22"/>
          <w:lang w:val="pl-PL"/>
        </w:rPr>
        <w:t>1</w:t>
      </w:r>
      <w:r w:rsidR="0044602A">
        <w:rPr>
          <w:rFonts w:ascii="Arial" w:hAnsi="Arial" w:cs="Arial"/>
          <w:sz w:val="20"/>
          <w:szCs w:val="22"/>
          <w:lang w:val="pl-PL"/>
        </w:rPr>
        <w:t>8</w:t>
      </w:r>
      <w:r w:rsidR="000E3C0F" w:rsidRPr="00566EAA">
        <w:rPr>
          <w:rFonts w:ascii="Arial" w:hAnsi="Arial" w:cs="Arial"/>
          <w:sz w:val="20"/>
          <w:szCs w:val="22"/>
        </w:rPr>
        <w:t>,</w:t>
      </w:r>
      <w:r w:rsidR="000E3C0F">
        <w:rPr>
          <w:rFonts w:ascii="Arial" w:hAnsi="Arial" w:cs="Arial"/>
          <w:color w:val="FF0000"/>
          <w:sz w:val="20"/>
          <w:szCs w:val="22"/>
        </w:rPr>
        <w:t xml:space="preserve"> </w:t>
      </w:r>
      <w:r w:rsidR="00565965" w:rsidRPr="00C162AA">
        <w:rPr>
          <w:rFonts w:ascii="Arial" w:hAnsi="Arial" w:cs="Arial"/>
          <w:sz w:val="20"/>
          <w:szCs w:val="22"/>
        </w:rPr>
        <w:t>w terminie 7</w:t>
      </w:r>
      <w:r w:rsidRPr="00C162AA">
        <w:rPr>
          <w:rFonts w:ascii="Arial" w:hAnsi="Arial" w:cs="Arial"/>
          <w:sz w:val="20"/>
          <w:szCs w:val="22"/>
        </w:rPr>
        <w:t xml:space="preserve"> dni od </w:t>
      </w:r>
      <w:r w:rsidR="007835B8">
        <w:rPr>
          <w:rFonts w:ascii="Arial" w:hAnsi="Arial" w:cs="Arial"/>
          <w:sz w:val="20"/>
          <w:szCs w:val="22"/>
        </w:rPr>
        <w:t xml:space="preserve">dnia </w:t>
      </w:r>
      <w:r w:rsidRPr="00C162AA">
        <w:rPr>
          <w:rFonts w:ascii="Arial" w:hAnsi="Arial" w:cs="Arial"/>
          <w:sz w:val="20"/>
          <w:szCs w:val="22"/>
        </w:rPr>
        <w:t>doręczenia odpowiedzi na wezwanie, Zamawiający może:</w:t>
      </w:r>
    </w:p>
    <w:p w:rsidR="00EB0303" w:rsidRPr="00C162AA" w:rsidRDefault="00EB0303" w:rsidP="004E320B">
      <w:pPr>
        <w:numPr>
          <w:ilvl w:val="3"/>
          <w:numId w:val="2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right="68" w:hanging="283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>nie dokonać bezpośredniej zapłaty wynagrodzenia Podwykonawcy lub dalszemu Podwykonawcy, jeżeli Wykonawca wykaże niezasadność takiej zapłaty</w:t>
      </w:r>
      <w:r w:rsidR="004E320B">
        <w:rPr>
          <w:rFonts w:ascii="Arial" w:hAnsi="Arial" w:cs="Arial"/>
          <w:szCs w:val="22"/>
        </w:rPr>
        <w:t>,</w:t>
      </w:r>
      <w:r w:rsidRPr="00C162AA">
        <w:rPr>
          <w:rFonts w:ascii="Arial" w:hAnsi="Arial" w:cs="Arial"/>
          <w:szCs w:val="22"/>
        </w:rPr>
        <w:t xml:space="preserve"> </w:t>
      </w:r>
    </w:p>
    <w:p w:rsidR="00EB0303" w:rsidRPr="00C162AA" w:rsidRDefault="00EB0303" w:rsidP="004E320B">
      <w:pPr>
        <w:autoSpaceDE w:val="0"/>
        <w:autoSpaceDN w:val="0"/>
        <w:adjustRightInd w:val="0"/>
        <w:spacing w:line="276" w:lineRule="auto"/>
        <w:ind w:left="709" w:right="68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>albo</w:t>
      </w:r>
    </w:p>
    <w:p w:rsidR="00793555" w:rsidRPr="00C162AA" w:rsidRDefault="00EB0303" w:rsidP="004E320B">
      <w:pPr>
        <w:numPr>
          <w:ilvl w:val="3"/>
          <w:numId w:val="2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right="68" w:hanging="283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lastRenderedPageBreak/>
        <w:t>złożyć do depozytu sądowego kwotę potrzebną na pokrycie wynagrodzenia</w:t>
      </w:r>
      <w:r w:rsidR="00793555" w:rsidRPr="00C162AA">
        <w:rPr>
          <w:rFonts w:ascii="Arial" w:hAnsi="Arial" w:cs="Arial"/>
          <w:szCs w:val="22"/>
        </w:rPr>
        <w:t xml:space="preserve"> </w:t>
      </w:r>
      <w:r w:rsidRPr="00C162AA">
        <w:rPr>
          <w:rFonts w:ascii="Arial" w:hAnsi="Arial" w:cs="Arial"/>
          <w:szCs w:val="22"/>
        </w:rPr>
        <w:t>Podwykonawcy lub dalszego Podwykonawcy w prz</w:t>
      </w:r>
      <w:r w:rsidR="00793555" w:rsidRPr="00C162AA">
        <w:rPr>
          <w:rFonts w:ascii="Arial" w:hAnsi="Arial" w:cs="Arial"/>
          <w:szCs w:val="22"/>
        </w:rPr>
        <w:t>ypadku istnienia zasadniczej wątpliwości Z</w:t>
      </w:r>
      <w:r w:rsidRPr="00C162AA">
        <w:rPr>
          <w:rFonts w:ascii="Arial" w:hAnsi="Arial" w:cs="Arial"/>
          <w:szCs w:val="22"/>
        </w:rPr>
        <w:t xml:space="preserve">amawiającego co do wysokości należnej zapłaty lub podmiotu, któremu płatność  się należy, </w:t>
      </w:r>
    </w:p>
    <w:p w:rsidR="00EB0303" w:rsidRPr="00C162AA" w:rsidRDefault="00EB0303" w:rsidP="004E320B">
      <w:pPr>
        <w:autoSpaceDE w:val="0"/>
        <w:autoSpaceDN w:val="0"/>
        <w:adjustRightInd w:val="0"/>
        <w:spacing w:line="276" w:lineRule="auto"/>
        <w:ind w:left="851" w:right="68" w:hanging="142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>albo</w:t>
      </w:r>
    </w:p>
    <w:p w:rsidR="00EB0303" w:rsidRPr="00C162AA" w:rsidRDefault="00EB0303" w:rsidP="004E320B">
      <w:pPr>
        <w:numPr>
          <w:ilvl w:val="3"/>
          <w:numId w:val="2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right="68" w:hanging="283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>dokonać bezpośredniej zapłaty wynagrodzenia P</w:t>
      </w:r>
      <w:r w:rsidR="00793555" w:rsidRPr="00C162AA">
        <w:rPr>
          <w:rFonts w:ascii="Arial" w:hAnsi="Arial" w:cs="Arial"/>
          <w:szCs w:val="22"/>
        </w:rPr>
        <w:t xml:space="preserve">odwykonawcy lub dalszemu </w:t>
      </w:r>
      <w:r w:rsidRPr="00C162AA">
        <w:rPr>
          <w:rFonts w:ascii="Arial" w:hAnsi="Arial" w:cs="Arial"/>
          <w:szCs w:val="22"/>
        </w:rPr>
        <w:t>Podwykonawcy, jeżeli Podwykonawca lub dalszy P</w:t>
      </w:r>
      <w:r w:rsidR="00793555" w:rsidRPr="00C162AA">
        <w:rPr>
          <w:rFonts w:ascii="Arial" w:hAnsi="Arial" w:cs="Arial"/>
          <w:szCs w:val="22"/>
        </w:rPr>
        <w:t xml:space="preserve">odwykonawca wykaże </w:t>
      </w:r>
      <w:r w:rsidRPr="00C162AA">
        <w:rPr>
          <w:rFonts w:ascii="Arial" w:hAnsi="Arial" w:cs="Arial"/>
          <w:szCs w:val="22"/>
        </w:rPr>
        <w:t>zasadność takiej zapłaty.</w:t>
      </w:r>
    </w:p>
    <w:p w:rsidR="00EB0303" w:rsidRPr="00C162AA" w:rsidRDefault="00EB0303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C162AA">
        <w:rPr>
          <w:rFonts w:ascii="Arial" w:hAnsi="Arial" w:cs="Arial"/>
          <w:sz w:val="20"/>
          <w:szCs w:val="20"/>
        </w:rPr>
        <w:t>W przypadku dokonania bezpośredniej zapłaty Podwykonawcy lub dalszemu</w:t>
      </w:r>
      <w:r w:rsidR="00793555" w:rsidRPr="00C162AA">
        <w:rPr>
          <w:rFonts w:ascii="Arial" w:hAnsi="Arial" w:cs="Arial"/>
          <w:sz w:val="20"/>
          <w:szCs w:val="20"/>
        </w:rPr>
        <w:t xml:space="preserve"> </w:t>
      </w:r>
      <w:r w:rsidRPr="00C162AA">
        <w:rPr>
          <w:rFonts w:ascii="Arial" w:hAnsi="Arial" w:cs="Arial"/>
          <w:sz w:val="20"/>
          <w:szCs w:val="20"/>
        </w:rPr>
        <w:t>Podwykonawcy, Zamawiający potrąca kwotę  wypłaconego wynagrodzenia z wynagrodzenia należnego Wykonawcy.</w:t>
      </w:r>
    </w:p>
    <w:p w:rsidR="00EB0303" w:rsidRPr="00C162AA" w:rsidRDefault="00EB0303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C162AA">
        <w:rPr>
          <w:rFonts w:ascii="Arial" w:hAnsi="Arial" w:cs="Arial"/>
          <w:sz w:val="20"/>
          <w:szCs w:val="20"/>
        </w:rPr>
        <w:t xml:space="preserve">Konieczność wielokrotnego dokonywania bezpośredniej zapłaty Podwykonawcy lub dalszemu Podwykonawcy lub konieczność  dokonania bezpośrednich zapłat na sumę większą niż 5% wartości umowy w  sprawie zamówienia publicznego może stanowić podstawę do odstąpienia  </w:t>
      </w:r>
      <w:r w:rsidR="00793555" w:rsidRPr="00C162AA">
        <w:rPr>
          <w:rFonts w:ascii="Arial" w:hAnsi="Arial" w:cs="Arial"/>
          <w:sz w:val="20"/>
          <w:szCs w:val="20"/>
        </w:rPr>
        <w:t>od umowy w </w:t>
      </w:r>
      <w:r w:rsidRPr="00C162AA">
        <w:rPr>
          <w:rFonts w:ascii="Arial" w:hAnsi="Arial" w:cs="Arial"/>
          <w:sz w:val="20"/>
          <w:szCs w:val="20"/>
        </w:rPr>
        <w:t>sprawie zamówienia publicznego przez Zamawiającego.</w:t>
      </w:r>
    </w:p>
    <w:p w:rsidR="0020646E" w:rsidRPr="00793555" w:rsidRDefault="00267F7A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Zapłata </w:t>
      </w:r>
      <w:r w:rsidR="00162129">
        <w:rPr>
          <w:rFonts w:ascii="Arial" w:hAnsi="Arial" w:cs="Arial"/>
          <w:sz w:val="20"/>
          <w:szCs w:val="22"/>
        </w:rPr>
        <w:t xml:space="preserve">następować będzie przelewem w ciągu 21 dni kalendarzowych od </w:t>
      </w:r>
      <w:r w:rsidR="006A6ACE">
        <w:rPr>
          <w:rFonts w:ascii="Arial" w:hAnsi="Arial" w:cs="Arial"/>
          <w:sz w:val="20"/>
          <w:szCs w:val="22"/>
        </w:rPr>
        <w:t xml:space="preserve">daty </w:t>
      </w:r>
      <w:r w:rsidR="00162129">
        <w:rPr>
          <w:rFonts w:ascii="Arial" w:hAnsi="Arial" w:cs="Arial"/>
          <w:sz w:val="20"/>
          <w:szCs w:val="22"/>
        </w:rPr>
        <w:t>otrzymania faktury</w:t>
      </w:r>
      <w:r w:rsidR="00961443">
        <w:rPr>
          <w:rFonts w:ascii="Arial" w:hAnsi="Arial" w:cs="Arial"/>
          <w:sz w:val="20"/>
          <w:szCs w:val="22"/>
        </w:rPr>
        <w:t>, na rachunek bankowy Wykonawcy podany na fakturze.</w:t>
      </w:r>
    </w:p>
    <w:p w:rsidR="00EB34C8" w:rsidRDefault="00EB34C8" w:rsidP="004E320B">
      <w:pPr>
        <w:pStyle w:val="Tekstpodstawowywcity"/>
        <w:spacing w:before="120" w:line="276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</w:p>
    <w:p w:rsidR="00070847" w:rsidRDefault="00D52BCF" w:rsidP="004E320B">
      <w:pPr>
        <w:pStyle w:val="Tekstpodstawowywcity"/>
        <w:spacing w:before="120" w:line="276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11</w:t>
      </w:r>
    </w:p>
    <w:p w:rsidR="00070847" w:rsidRPr="004E320B" w:rsidRDefault="00C461DE" w:rsidP="004E320B">
      <w:pPr>
        <w:pStyle w:val="Tekstpodstawowywcity"/>
        <w:spacing w:before="120" w:line="276" w:lineRule="auto"/>
        <w:ind w:left="0" w:right="675"/>
        <w:jc w:val="both"/>
        <w:rPr>
          <w:rFonts w:ascii="Arial" w:hAnsi="Arial" w:cs="Arial"/>
          <w:b/>
          <w:bCs/>
          <w:sz w:val="20"/>
          <w:szCs w:val="22"/>
          <w:lang w:val="pl-PL"/>
        </w:rPr>
      </w:pPr>
      <w:r>
        <w:rPr>
          <w:rFonts w:ascii="Arial" w:hAnsi="Arial" w:cs="Arial"/>
          <w:b/>
          <w:bCs/>
          <w:sz w:val="20"/>
          <w:szCs w:val="22"/>
        </w:rPr>
        <w:t>Zabezpieczenie należytego wykonania umowy</w:t>
      </w:r>
      <w:r w:rsidR="004E320B">
        <w:rPr>
          <w:rFonts w:ascii="Arial" w:hAnsi="Arial" w:cs="Arial"/>
          <w:b/>
          <w:bCs/>
          <w:sz w:val="20"/>
          <w:szCs w:val="22"/>
          <w:lang w:val="pl-PL"/>
        </w:rPr>
        <w:t xml:space="preserve"> </w:t>
      </w:r>
    </w:p>
    <w:p w:rsidR="001D71AE" w:rsidRPr="00EB34C8" w:rsidRDefault="00C461DE" w:rsidP="004E320B">
      <w:pPr>
        <w:pStyle w:val="Tekstpodstawowywcity"/>
        <w:numPr>
          <w:ilvl w:val="1"/>
          <w:numId w:val="22"/>
        </w:numPr>
        <w:tabs>
          <w:tab w:val="num" w:pos="284"/>
        </w:tabs>
        <w:spacing w:before="120" w:line="276" w:lineRule="auto"/>
        <w:ind w:left="284" w:right="22" w:hanging="284"/>
        <w:jc w:val="both"/>
        <w:rPr>
          <w:rFonts w:ascii="Arial" w:hAnsi="Arial" w:cs="Arial"/>
          <w:b/>
          <w:bCs/>
          <w:sz w:val="20"/>
          <w:szCs w:val="22"/>
        </w:rPr>
      </w:pPr>
      <w:r w:rsidRPr="00EB34C8">
        <w:rPr>
          <w:rFonts w:ascii="Arial" w:hAnsi="Arial" w:cs="Arial"/>
          <w:sz w:val="20"/>
          <w:szCs w:val="22"/>
        </w:rPr>
        <w:t>Zabezpieczenie należytego wykonania umowy ustala się na</w:t>
      </w:r>
      <w:r w:rsidRPr="00EB34C8">
        <w:rPr>
          <w:rFonts w:ascii="Arial" w:hAnsi="Arial" w:cs="Arial"/>
          <w:b/>
          <w:bCs/>
          <w:sz w:val="20"/>
          <w:szCs w:val="22"/>
        </w:rPr>
        <w:t xml:space="preserve"> </w:t>
      </w:r>
      <w:r w:rsidR="00566EAA" w:rsidRPr="00EB34C8">
        <w:rPr>
          <w:rFonts w:ascii="Arial" w:hAnsi="Arial" w:cs="Arial"/>
          <w:b/>
          <w:bCs/>
          <w:sz w:val="20"/>
          <w:szCs w:val="22"/>
          <w:lang w:val="pl-PL"/>
        </w:rPr>
        <w:t>5%</w:t>
      </w:r>
      <w:r w:rsidRPr="00EB34C8">
        <w:rPr>
          <w:rFonts w:ascii="Arial" w:hAnsi="Arial" w:cs="Arial"/>
          <w:b/>
          <w:bCs/>
          <w:sz w:val="20"/>
          <w:szCs w:val="22"/>
        </w:rPr>
        <w:t xml:space="preserve"> ceny ofertowej.</w:t>
      </w:r>
    </w:p>
    <w:p w:rsidR="00C461DE" w:rsidRDefault="00C461DE" w:rsidP="004E320B">
      <w:pPr>
        <w:pStyle w:val="Tekstpodstawowywcity"/>
        <w:numPr>
          <w:ilvl w:val="1"/>
          <w:numId w:val="22"/>
        </w:numPr>
        <w:tabs>
          <w:tab w:val="num" w:pos="284"/>
        </w:tabs>
        <w:spacing w:before="120" w:line="276" w:lineRule="auto"/>
        <w:ind w:left="284" w:right="22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Zabezpieczenie obowiązuje</w:t>
      </w:r>
      <w:r w:rsidR="004E320B">
        <w:rPr>
          <w:rFonts w:ascii="Arial" w:hAnsi="Arial" w:cs="Arial"/>
          <w:sz w:val="20"/>
          <w:szCs w:val="20"/>
        </w:rPr>
        <w:t xml:space="preserve"> od daty podpisania umowy do 30</w:t>
      </w:r>
      <w:r w:rsidR="004E320B">
        <w:rPr>
          <w:rFonts w:ascii="Arial" w:hAnsi="Arial" w:cs="Arial"/>
          <w:sz w:val="20"/>
          <w:szCs w:val="20"/>
          <w:lang w:val="pl-PL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dni od daty podpisania protokołu odbioru końcowego.</w:t>
      </w:r>
    </w:p>
    <w:p w:rsidR="00C461DE" w:rsidRDefault="00C461DE" w:rsidP="004E320B">
      <w:pPr>
        <w:pStyle w:val="Tekstpodstawowywcity"/>
        <w:numPr>
          <w:ilvl w:val="1"/>
          <w:numId w:val="22"/>
        </w:numPr>
        <w:tabs>
          <w:tab w:val="num" w:pos="284"/>
        </w:tabs>
        <w:spacing w:before="120"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Zabezpieczenie należytego wykonania umowy wynosi </w:t>
      </w:r>
      <w:r>
        <w:rPr>
          <w:rFonts w:ascii="Arial" w:hAnsi="Arial" w:cs="Arial"/>
          <w:b/>
          <w:sz w:val="20"/>
          <w:szCs w:val="22"/>
        </w:rPr>
        <w:t xml:space="preserve">………….. </w:t>
      </w:r>
      <w:r>
        <w:rPr>
          <w:rFonts w:ascii="Arial" w:hAnsi="Arial" w:cs="Arial"/>
          <w:sz w:val="20"/>
          <w:szCs w:val="22"/>
        </w:rPr>
        <w:t>PLN (słownie: …………………………………………………………………</w:t>
      </w:r>
      <w:r w:rsidR="00020AB0">
        <w:rPr>
          <w:rFonts w:ascii="Arial" w:hAnsi="Arial" w:cs="Arial"/>
          <w:sz w:val="20"/>
          <w:szCs w:val="22"/>
        </w:rPr>
        <w:t>………………………………………..</w:t>
      </w:r>
      <w:r>
        <w:rPr>
          <w:rFonts w:ascii="Arial" w:hAnsi="Arial" w:cs="Arial"/>
          <w:sz w:val="20"/>
          <w:szCs w:val="22"/>
        </w:rPr>
        <w:t xml:space="preserve"> )</w:t>
      </w:r>
    </w:p>
    <w:p w:rsidR="00C461DE" w:rsidRDefault="00C461DE" w:rsidP="004E320B">
      <w:pPr>
        <w:pStyle w:val="Tekstpodstawowywcity"/>
        <w:numPr>
          <w:ilvl w:val="1"/>
          <w:numId w:val="22"/>
        </w:numPr>
        <w:tabs>
          <w:tab w:val="num" w:pos="284"/>
        </w:tabs>
        <w:spacing w:before="120"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Zabezpieczenie zostało wniesione w dniu ………………w formie  ………………………</w:t>
      </w:r>
      <w:r w:rsidR="00020AB0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………………………………………………………………………………………………….</w:t>
      </w:r>
    </w:p>
    <w:p w:rsidR="00C461DE" w:rsidRDefault="00C461DE" w:rsidP="004E320B">
      <w:pPr>
        <w:pStyle w:val="Tekstpodstawowywcity"/>
        <w:numPr>
          <w:ilvl w:val="1"/>
          <w:numId w:val="22"/>
        </w:numPr>
        <w:tabs>
          <w:tab w:val="num" w:pos="284"/>
        </w:tabs>
        <w:spacing w:before="120"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Zabezpieczenie zostanie zwrócone  Wykonawcy  w ciągu 30 dni po dokonaniu końcowego  odbioru przedmiotu umowy.</w:t>
      </w:r>
    </w:p>
    <w:p w:rsidR="00C461DE" w:rsidRDefault="00C461DE" w:rsidP="004E320B">
      <w:pPr>
        <w:pStyle w:val="Tekstpodstawowywcity"/>
        <w:numPr>
          <w:ilvl w:val="1"/>
          <w:numId w:val="22"/>
        </w:numPr>
        <w:tabs>
          <w:tab w:val="num" w:pos="284"/>
        </w:tabs>
        <w:spacing w:before="120"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Na okres rękojmi</w:t>
      </w:r>
      <w:r w:rsidR="00870230">
        <w:rPr>
          <w:rFonts w:ascii="Arial" w:hAnsi="Arial" w:cs="Arial"/>
          <w:color w:val="FF0000"/>
          <w:sz w:val="20"/>
          <w:szCs w:val="22"/>
        </w:rPr>
        <w:t xml:space="preserve"> </w:t>
      </w:r>
      <w:r w:rsidR="00870230" w:rsidRPr="004E320B">
        <w:rPr>
          <w:rFonts w:ascii="Arial" w:hAnsi="Arial" w:cs="Arial"/>
          <w:sz w:val="20"/>
          <w:szCs w:val="22"/>
        </w:rPr>
        <w:t>zgodnie z ofertą tj.</w:t>
      </w:r>
      <w:r w:rsidR="006F293B" w:rsidRPr="004E320B">
        <w:rPr>
          <w:rFonts w:ascii="Arial" w:hAnsi="Arial" w:cs="Arial"/>
          <w:sz w:val="20"/>
          <w:szCs w:val="22"/>
        </w:rPr>
        <w:t xml:space="preserve"> </w:t>
      </w:r>
      <w:r w:rsidR="006F293B" w:rsidRPr="00EB34C8">
        <w:rPr>
          <w:rFonts w:ascii="Arial" w:hAnsi="Arial" w:cs="Arial"/>
          <w:sz w:val="20"/>
          <w:szCs w:val="22"/>
        </w:rPr>
        <w:t>na …. lat</w:t>
      </w:r>
      <w:r w:rsidR="006F293B" w:rsidRPr="001B681D">
        <w:rPr>
          <w:rFonts w:ascii="Arial" w:hAnsi="Arial" w:cs="Arial"/>
          <w:sz w:val="20"/>
          <w:szCs w:val="22"/>
        </w:rPr>
        <w:t xml:space="preserve"> </w:t>
      </w:r>
      <w:r w:rsidRPr="001B681D">
        <w:rPr>
          <w:rFonts w:ascii="Arial" w:hAnsi="Arial" w:cs="Arial"/>
          <w:sz w:val="20"/>
          <w:szCs w:val="22"/>
        </w:rPr>
        <w:t>Wykonawca</w:t>
      </w:r>
      <w:r>
        <w:rPr>
          <w:rFonts w:ascii="Arial" w:hAnsi="Arial" w:cs="Arial"/>
          <w:sz w:val="20"/>
          <w:szCs w:val="22"/>
        </w:rPr>
        <w:t xml:space="preserve"> złoży, w dniu podpisania protokołu odbioru końcowego, zabezpieczenie w wysokości </w:t>
      </w:r>
      <w:r w:rsidRPr="00EB34C8">
        <w:rPr>
          <w:rFonts w:ascii="Arial" w:hAnsi="Arial" w:cs="Arial"/>
          <w:b/>
          <w:bCs/>
          <w:sz w:val="20"/>
          <w:szCs w:val="22"/>
        </w:rPr>
        <w:t>30 %</w:t>
      </w:r>
      <w:r>
        <w:rPr>
          <w:rFonts w:ascii="Arial" w:hAnsi="Arial" w:cs="Arial"/>
          <w:sz w:val="20"/>
          <w:szCs w:val="22"/>
        </w:rPr>
        <w:t xml:space="preserve"> wartości określonej w ust. 3. Zabezpieczenie zostanie zwrócone Wykonawcy w ciągu 15 dni po upływie terminu rękojmi.</w:t>
      </w:r>
    </w:p>
    <w:p w:rsidR="00EB34C8" w:rsidRPr="00826BD3" w:rsidRDefault="006375F1" w:rsidP="00A13717">
      <w:pPr>
        <w:pStyle w:val="Tekstpodstawowywcity"/>
        <w:numPr>
          <w:ilvl w:val="1"/>
          <w:numId w:val="22"/>
        </w:numPr>
        <w:tabs>
          <w:tab w:val="num" w:pos="284"/>
        </w:tabs>
        <w:spacing w:before="120"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Jeżeli Wykonawca nie przedłuży zabezpieczenia należytego wykonania umowy lub nie</w:t>
      </w:r>
      <w:r w:rsidR="00C461DE" w:rsidRPr="0091556B">
        <w:rPr>
          <w:rFonts w:ascii="Arial" w:hAnsi="Arial" w:cs="Arial"/>
          <w:sz w:val="20"/>
          <w:szCs w:val="22"/>
        </w:rPr>
        <w:t xml:space="preserve"> złoży w </w:t>
      </w:r>
      <w:r>
        <w:rPr>
          <w:rFonts w:ascii="Arial" w:hAnsi="Arial" w:cs="Arial"/>
          <w:sz w:val="20"/>
          <w:szCs w:val="22"/>
        </w:rPr>
        <w:t xml:space="preserve">terminie zabezpieczenia na okres </w:t>
      </w:r>
      <w:r w:rsidR="00C461DE" w:rsidRPr="0091556B">
        <w:rPr>
          <w:rFonts w:ascii="Arial" w:hAnsi="Arial" w:cs="Arial"/>
          <w:sz w:val="20"/>
          <w:szCs w:val="22"/>
        </w:rPr>
        <w:t>rękojmi to Zamawiający d</w:t>
      </w:r>
      <w:r>
        <w:rPr>
          <w:rFonts w:ascii="Arial" w:hAnsi="Arial" w:cs="Arial"/>
          <w:sz w:val="20"/>
          <w:szCs w:val="22"/>
        </w:rPr>
        <w:t>okona potrącenia należnej kwoty</w:t>
      </w:r>
      <w:r w:rsidR="00020AB0">
        <w:rPr>
          <w:rFonts w:ascii="Arial" w:hAnsi="Arial" w:cs="Arial"/>
          <w:sz w:val="20"/>
          <w:szCs w:val="22"/>
        </w:rPr>
        <w:t xml:space="preserve"> </w:t>
      </w:r>
      <w:r w:rsidR="00C461DE" w:rsidRPr="0091556B">
        <w:rPr>
          <w:rFonts w:ascii="Arial" w:hAnsi="Arial" w:cs="Arial"/>
          <w:sz w:val="20"/>
          <w:szCs w:val="22"/>
        </w:rPr>
        <w:t>z wynagrodzenia określonego w § 7 ust 1.</w:t>
      </w:r>
    </w:p>
    <w:p w:rsidR="00826BD3" w:rsidRDefault="00826BD3" w:rsidP="00826BD3">
      <w:pPr>
        <w:pStyle w:val="Tekstpodstawowywcity"/>
        <w:tabs>
          <w:tab w:val="num" w:pos="1440"/>
        </w:tabs>
        <w:spacing w:before="120" w:line="276" w:lineRule="auto"/>
        <w:ind w:right="22"/>
        <w:jc w:val="both"/>
        <w:rPr>
          <w:rFonts w:ascii="Arial" w:hAnsi="Arial" w:cs="Arial"/>
          <w:sz w:val="20"/>
          <w:szCs w:val="22"/>
          <w:lang w:val="pl-PL"/>
        </w:rPr>
      </w:pPr>
    </w:p>
    <w:p w:rsidR="00826BD3" w:rsidRPr="00A13717" w:rsidRDefault="00826BD3" w:rsidP="00826BD3">
      <w:pPr>
        <w:pStyle w:val="Tekstpodstawowywcity"/>
        <w:tabs>
          <w:tab w:val="num" w:pos="1440"/>
        </w:tabs>
        <w:spacing w:before="120" w:line="276" w:lineRule="auto"/>
        <w:ind w:right="22"/>
        <w:jc w:val="both"/>
        <w:rPr>
          <w:rFonts w:ascii="Arial" w:hAnsi="Arial" w:cs="Arial"/>
          <w:sz w:val="20"/>
          <w:szCs w:val="22"/>
        </w:rPr>
      </w:pPr>
    </w:p>
    <w:p w:rsidR="00D52BCF" w:rsidRPr="0091556B" w:rsidRDefault="00D52BCF" w:rsidP="00CC61A6">
      <w:pPr>
        <w:pStyle w:val="Tekstpodstawowywcity"/>
        <w:spacing w:before="120" w:line="360" w:lineRule="auto"/>
        <w:ind w:left="0" w:right="675"/>
        <w:jc w:val="center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12</w:t>
      </w:r>
    </w:p>
    <w:p w:rsidR="00C461DE" w:rsidRDefault="00C461DE" w:rsidP="008B37CB">
      <w:pPr>
        <w:pStyle w:val="Tekstpodstawowywcity"/>
        <w:spacing w:before="120" w:line="276" w:lineRule="auto"/>
        <w:ind w:left="0" w:right="675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Kary umowne</w:t>
      </w:r>
    </w:p>
    <w:p w:rsidR="004E320B" w:rsidRPr="004E320B" w:rsidRDefault="00C461DE" w:rsidP="008B37CB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before="120"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Strony ustalają odpowiedzialność za niewykonanie lub nienależyte wykonanie pr</w:t>
      </w:r>
      <w:r w:rsidR="006375F1">
        <w:rPr>
          <w:rFonts w:ascii="Arial" w:hAnsi="Arial" w:cs="Arial"/>
          <w:sz w:val="20"/>
          <w:szCs w:val="22"/>
        </w:rPr>
        <w:t>zedmiotu umowy w </w:t>
      </w:r>
      <w:r>
        <w:rPr>
          <w:rFonts w:ascii="Arial" w:hAnsi="Arial" w:cs="Arial"/>
          <w:sz w:val="20"/>
          <w:szCs w:val="22"/>
        </w:rPr>
        <w:t>formie kar umownych.</w:t>
      </w:r>
    </w:p>
    <w:p w:rsidR="00C461DE" w:rsidRPr="00590158" w:rsidRDefault="00C461DE" w:rsidP="008B37CB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before="120"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Wykonawca zapłaci </w:t>
      </w:r>
      <w:r w:rsidR="000B4085" w:rsidRPr="00590158">
        <w:rPr>
          <w:rFonts w:ascii="Arial" w:hAnsi="Arial" w:cs="Arial"/>
          <w:sz w:val="20"/>
          <w:szCs w:val="22"/>
        </w:rPr>
        <w:t>kary umowne, za każde niżej wymienione naruszenie</w:t>
      </w:r>
      <w:r w:rsidR="003B5AC7">
        <w:rPr>
          <w:rFonts w:ascii="Arial" w:hAnsi="Arial" w:cs="Arial"/>
          <w:sz w:val="20"/>
          <w:szCs w:val="22"/>
        </w:rPr>
        <w:t>:</w:t>
      </w:r>
    </w:p>
    <w:p w:rsidR="00C461DE" w:rsidRDefault="006375F1" w:rsidP="008B37CB">
      <w:pPr>
        <w:pStyle w:val="Tekstpodstawowywcity"/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lastRenderedPageBreak/>
        <w:t xml:space="preserve">a) </w:t>
      </w:r>
      <w:r w:rsidR="00C461DE">
        <w:rPr>
          <w:rFonts w:ascii="Arial" w:hAnsi="Arial" w:cs="Arial"/>
          <w:sz w:val="20"/>
          <w:szCs w:val="22"/>
        </w:rPr>
        <w:t>w wysokości 10 % wartości przedmiotu umowy w kwocie brutto, określonej w § 7 ust. 1 umowy, w przypadku odstąpienia lub rozwiązania umowy przez Wykonawcę lub Zamawiającego z przyczyn leżących po stronie Wykonawcy;</w:t>
      </w:r>
    </w:p>
    <w:p w:rsidR="007835B8" w:rsidRPr="00590158" w:rsidRDefault="00C461DE" w:rsidP="008B37CB">
      <w:pPr>
        <w:pStyle w:val="Tekstpodstawowywcity"/>
        <w:numPr>
          <w:ilvl w:val="1"/>
          <w:numId w:val="24"/>
        </w:numPr>
        <w:tabs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wysokości 0,1 % wartości przedmiotu umowy w kwocie brutto, określonej w § 7 ust. 1 umowy, za </w:t>
      </w:r>
      <w:r w:rsidR="00F048B4" w:rsidRPr="00F048B4">
        <w:rPr>
          <w:rFonts w:ascii="Arial" w:hAnsi="Arial" w:cs="Arial"/>
          <w:color w:val="000000"/>
          <w:sz w:val="20"/>
          <w:szCs w:val="22"/>
        </w:rPr>
        <w:t xml:space="preserve">niedotrzymanie </w:t>
      </w:r>
      <w:r w:rsidR="007835B8" w:rsidRPr="00590158">
        <w:rPr>
          <w:rFonts w:ascii="Arial" w:hAnsi="Arial" w:cs="Arial"/>
          <w:sz w:val="20"/>
          <w:szCs w:val="22"/>
        </w:rPr>
        <w:t xml:space="preserve">terminów określonych w </w:t>
      </w:r>
      <w:r w:rsidR="00F048B4" w:rsidRPr="00590158">
        <w:rPr>
          <w:rFonts w:ascii="Arial" w:hAnsi="Arial" w:cs="Arial"/>
          <w:sz w:val="20"/>
          <w:szCs w:val="22"/>
        </w:rPr>
        <w:t xml:space="preserve">§ 5 ust. </w:t>
      </w:r>
      <w:r w:rsidR="00165230" w:rsidRPr="00590158">
        <w:rPr>
          <w:rFonts w:ascii="Arial" w:hAnsi="Arial" w:cs="Arial"/>
          <w:sz w:val="20"/>
          <w:szCs w:val="22"/>
        </w:rPr>
        <w:t>9</w:t>
      </w:r>
      <w:r w:rsidR="00EB34C8">
        <w:rPr>
          <w:rFonts w:ascii="Arial" w:hAnsi="Arial" w:cs="Arial"/>
          <w:sz w:val="20"/>
          <w:szCs w:val="22"/>
          <w:lang w:val="pl-PL"/>
        </w:rPr>
        <w:t xml:space="preserve"> i 11 </w:t>
      </w:r>
      <w:r w:rsidR="00F048B4" w:rsidRPr="00590158">
        <w:rPr>
          <w:rFonts w:ascii="Arial" w:hAnsi="Arial" w:cs="Arial"/>
          <w:color w:val="000000"/>
          <w:sz w:val="20"/>
          <w:szCs w:val="22"/>
        </w:rPr>
        <w:t xml:space="preserve">za każdy dzień </w:t>
      </w:r>
      <w:r w:rsidR="000627FB">
        <w:rPr>
          <w:rFonts w:ascii="Arial" w:hAnsi="Arial" w:cs="Arial"/>
          <w:color w:val="000000"/>
          <w:sz w:val="20"/>
          <w:szCs w:val="22"/>
          <w:lang w:val="pl-PL"/>
        </w:rPr>
        <w:t xml:space="preserve">zwłoki </w:t>
      </w:r>
      <w:r w:rsidR="0046221C" w:rsidRPr="00EB34C8">
        <w:rPr>
          <w:rFonts w:ascii="Arial" w:hAnsi="Arial" w:cs="Arial"/>
          <w:sz w:val="20"/>
          <w:szCs w:val="22"/>
        </w:rPr>
        <w:t>oraz w </w:t>
      </w:r>
      <w:r w:rsidR="00F048B4" w:rsidRPr="00EB34C8">
        <w:rPr>
          <w:rFonts w:ascii="Arial" w:hAnsi="Arial" w:cs="Arial"/>
          <w:sz w:val="20"/>
          <w:szCs w:val="22"/>
        </w:rPr>
        <w:t xml:space="preserve">przypadku uchylania się od przejęcia placu budowy za każdy dzień </w:t>
      </w:r>
      <w:r w:rsidR="000627FB">
        <w:rPr>
          <w:rFonts w:ascii="Arial" w:hAnsi="Arial" w:cs="Arial"/>
          <w:color w:val="000000"/>
          <w:sz w:val="20"/>
          <w:szCs w:val="22"/>
          <w:lang w:val="pl-PL"/>
        </w:rPr>
        <w:t>zwłoki</w:t>
      </w:r>
      <w:r w:rsidR="008B37CB" w:rsidRPr="00EB34C8">
        <w:rPr>
          <w:rFonts w:ascii="Arial" w:hAnsi="Arial" w:cs="Arial"/>
          <w:color w:val="000000"/>
          <w:sz w:val="20"/>
          <w:szCs w:val="22"/>
          <w:lang w:val="pl-PL"/>
        </w:rPr>
        <w:t xml:space="preserve"> </w:t>
      </w:r>
      <w:r w:rsidR="00F048B4" w:rsidRPr="00EB34C8">
        <w:rPr>
          <w:rFonts w:ascii="Arial" w:hAnsi="Arial" w:cs="Arial"/>
          <w:sz w:val="20"/>
          <w:szCs w:val="22"/>
        </w:rPr>
        <w:t>w przejęciu pla</w:t>
      </w:r>
      <w:r w:rsidR="00F048B4" w:rsidRPr="00590158">
        <w:rPr>
          <w:rFonts w:ascii="Arial" w:hAnsi="Arial" w:cs="Arial"/>
          <w:sz w:val="20"/>
          <w:szCs w:val="22"/>
        </w:rPr>
        <w:t xml:space="preserve">cu budowy liczony od dnia wyznaczonego na przekazanie </w:t>
      </w:r>
    </w:p>
    <w:p w:rsidR="007835B8" w:rsidRPr="00EB34C8" w:rsidRDefault="00C00E2A" w:rsidP="008B37CB">
      <w:pPr>
        <w:pStyle w:val="Tekstpodstawowywcity"/>
        <w:numPr>
          <w:ilvl w:val="1"/>
          <w:numId w:val="24"/>
        </w:numPr>
        <w:tabs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strike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za </w:t>
      </w:r>
      <w:r w:rsidR="00DD46C6" w:rsidRPr="00EB34C8">
        <w:rPr>
          <w:rFonts w:ascii="Arial" w:hAnsi="Arial" w:cs="Arial"/>
          <w:color w:val="000000"/>
          <w:sz w:val="20"/>
          <w:szCs w:val="22"/>
          <w:lang w:val="pl-PL"/>
        </w:rPr>
        <w:t>zwłokę</w:t>
      </w:r>
      <w:r w:rsidR="008B37CB">
        <w:rPr>
          <w:rFonts w:ascii="Arial" w:hAnsi="Arial" w:cs="Arial"/>
          <w:color w:val="000000"/>
          <w:sz w:val="20"/>
          <w:szCs w:val="22"/>
          <w:lang w:val="pl-PL"/>
        </w:rPr>
        <w:t xml:space="preserve"> </w:t>
      </w:r>
      <w:r w:rsidR="007835B8" w:rsidRPr="00590158">
        <w:rPr>
          <w:rFonts w:ascii="Arial" w:hAnsi="Arial" w:cs="Arial"/>
          <w:sz w:val="20"/>
          <w:szCs w:val="22"/>
        </w:rPr>
        <w:t>Wykon</w:t>
      </w:r>
      <w:r w:rsidR="00165230" w:rsidRPr="00590158">
        <w:rPr>
          <w:rFonts w:ascii="Arial" w:hAnsi="Arial" w:cs="Arial"/>
          <w:sz w:val="20"/>
          <w:szCs w:val="22"/>
        </w:rPr>
        <w:t>awcy w wykonaniu określonego w umowie przedmiotu odbioru częściowego w </w:t>
      </w:r>
      <w:r w:rsidR="007835B8" w:rsidRPr="00590158">
        <w:rPr>
          <w:rFonts w:ascii="Arial" w:hAnsi="Arial" w:cs="Arial"/>
          <w:sz w:val="20"/>
          <w:szCs w:val="22"/>
        </w:rPr>
        <w:t xml:space="preserve">stosunku do aktualnego Haromonogramu rzeczowo-finansowego – </w:t>
      </w:r>
      <w:r w:rsidR="007835B8" w:rsidRPr="00EB34C8">
        <w:rPr>
          <w:rFonts w:ascii="Arial" w:hAnsi="Arial" w:cs="Arial"/>
          <w:sz w:val="20"/>
          <w:szCs w:val="22"/>
        </w:rPr>
        <w:t xml:space="preserve">w wysokości </w:t>
      </w:r>
      <w:r w:rsidR="00EB34C8">
        <w:rPr>
          <w:rFonts w:ascii="Arial" w:hAnsi="Arial" w:cs="Arial"/>
          <w:sz w:val="20"/>
          <w:szCs w:val="22"/>
          <w:lang w:val="pl-PL"/>
        </w:rPr>
        <w:t>0,1</w:t>
      </w:r>
      <w:r w:rsidR="007835B8" w:rsidRPr="00EB34C8">
        <w:rPr>
          <w:rFonts w:ascii="Arial" w:hAnsi="Arial" w:cs="Arial"/>
          <w:sz w:val="20"/>
          <w:szCs w:val="22"/>
        </w:rPr>
        <w:t xml:space="preserve"> %</w:t>
      </w:r>
      <w:r w:rsidR="008B37CB" w:rsidRPr="00EB34C8">
        <w:rPr>
          <w:rFonts w:ascii="Arial" w:hAnsi="Arial" w:cs="Arial"/>
          <w:sz w:val="20"/>
          <w:szCs w:val="22"/>
        </w:rPr>
        <w:t xml:space="preserve"> </w:t>
      </w:r>
      <w:r w:rsidR="008B37CB" w:rsidRPr="00EB34C8">
        <w:rPr>
          <w:rFonts w:ascii="Arial" w:hAnsi="Arial" w:cs="Arial"/>
          <w:sz w:val="20"/>
          <w:szCs w:val="22"/>
          <w:lang w:val="pl-PL"/>
        </w:rPr>
        <w:t>c</w:t>
      </w:r>
      <w:proofErr w:type="spellStart"/>
      <w:r w:rsidR="007835B8" w:rsidRPr="00EB34C8">
        <w:rPr>
          <w:rFonts w:ascii="Arial" w:hAnsi="Arial" w:cs="Arial"/>
          <w:sz w:val="20"/>
          <w:szCs w:val="22"/>
        </w:rPr>
        <w:t>eny</w:t>
      </w:r>
      <w:proofErr w:type="spellEnd"/>
      <w:r w:rsidR="007835B8" w:rsidRPr="00EB34C8">
        <w:rPr>
          <w:rFonts w:ascii="Arial" w:hAnsi="Arial" w:cs="Arial"/>
          <w:sz w:val="20"/>
          <w:szCs w:val="22"/>
        </w:rPr>
        <w:t xml:space="preserve"> ofertowej brutto za daną część robót za każdy rozpoczęty dzień </w:t>
      </w:r>
      <w:r w:rsidR="000627FB">
        <w:rPr>
          <w:rFonts w:ascii="Arial" w:hAnsi="Arial" w:cs="Arial"/>
          <w:sz w:val="20"/>
          <w:szCs w:val="22"/>
          <w:lang w:val="pl-PL"/>
        </w:rPr>
        <w:t>zwłoki</w:t>
      </w:r>
      <w:r w:rsidR="008B37CB" w:rsidRPr="00EB34C8">
        <w:rPr>
          <w:rFonts w:ascii="Arial" w:hAnsi="Arial" w:cs="Arial"/>
          <w:sz w:val="20"/>
          <w:szCs w:val="22"/>
          <w:lang w:val="pl-PL"/>
        </w:rPr>
        <w:t>,</w:t>
      </w:r>
    </w:p>
    <w:p w:rsidR="007835B8" w:rsidRPr="00590158" w:rsidRDefault="007835B8" w:rsidP="008B37CB">
      <w:pPr>
        <w:pStyle w:val="Tekstpodstawowywcity"/>
        <w:numPr>
          <w:ilvl w:val="1"/>
          <w:numId w:val="24"/>
        </w:numPr>
        <w:tabs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za </w:t>
      </w:r>
      <w:r w:rsidR="00DD46C6" w:rsidRPr="00EB34C8">
        <w:rPr>
          <w:rFonts w:ascii="Arial" w:hAnsi="Arial" w:cs="Arial"/>
          <w:color w:val="000000"/>
          <w:sz w:val="20"/>
          <w:szCs w:val="22"/>
          <w:lang w:val="pl-PL"/>
        </w:rPr>
        <w:t>zwłokę</w:t>
      </w:r>
      <w:r w:rsidR="008B37CB" w:rsidRPr="00EB34C8">
        <w:rPr>
          <w:rFonts w:ascii="Arial" w:hAnsi="Arial" w:cs="Arial"/>
          <w:color w:val="000000"/>
          <w:sz w:val="20"/>
          <w:szCs w:val="22"/>
          <w:lang w:val="pl-PL"/>
        </w:rPr>
        <w:t xml:space="preserve"> </w:t>
      </w:r>
      <w:r w:rsidRPr="00EB34C8">
        <w:rPr>
          <w:rFonts w:ascii="Arial" w:hAnsi="Arial" w:cs="Arial"/>
          <w:sz w:val="20"/>
          <w:szCs w:val="22"/>
        </w:rPr>
        <w:t xml:space="preserve">w przedłożeniu do zatwierdzenia aktualizacji harmonogramu rzeczowo – finansowego lub </w:t>
      </w:r>
      <w:r w:rsidR="00C00E2A" w:rsidRPr="00EB34C8">
        <w:rPr>
          <w:rFonts w:ascii="Arial" w:hAnsi="Arial" w:cs="Arial"/>
          <w:sz w:val="20"/>
          <w:szCs w:val="22"/>
        </w:rPr>
        <w:t xml:space="preserve">Projektu </w:t>
      </w:r>
      <w:r w:rsidRPr="00EB34C8">
        <w:rPr>
          <w:rFonts w:ascii="Arial" w:hAnsi="Arial" w:cs="Arial"/>
          <w:sz w:val="20"/>
          <w:szCs w:val="22"/>
        </w:rPr>
        <w:t>Progr</w:t>
      </w:r>
      <w:r w:rsidR="00C00E2A" w:rsidRPr="00EB34C8">
        <w:rPr>
          <w:rFonts w:ascii="Arial" w:hAnsi="Arial" w:cs="Arial"/>
          <w:sz w:val="20"/>
          <w:szCs w:val="22"/>
        </w:rPr>
        <w:t xml:space="preserve">amu </w:t>
      </w:r>
      <w:r w:rsidR="00165230" w:rsidRPr="00EB34C8">
        <w:rPr>
          <w:rFonts w:ascii="Arial" w:hAnsi="Arial" w:cs="Arial"/>
          <w:sz w:val="20"/>
          <w:szCs w:val="22"/>
        </w:rPr>
        <w:t>Naprawczego</w:t>
      </w:r>
      <w:r w:rsidRPr="00EB34C8">
        <w:rPr>
          <w:rFonts w:ascii="Arial" w:hAnsi="Arial" w:cs="Arial"/>
          <w:sz w:val="20"/>
          <w:szCs w:val="22"/>
        </w:rPr>
        <w:t xml:space="preserve"> w wys</w:t>
      </w:r>
      <w:r w:rsidR="00EB34C8">
        <w:rPr>
          <w:rFonts w:ascii="Arial" w:hAnsi="Arial" w:cs="Arial"/>
          <w:sz w:val="20"/>
          <w:szCs w:val="22"/>
          <w:lang w:val="pl-PL"/>
        </w:rPr>
        <w:t>.</w:t>
      </w:r>
      <w:r w:rsidR="006657DE">
        <w:rPr>
          <w:rFonts w:ascii="Arial" w:hAnsi="Arial" w:cs="Arial"/>
          <w:sz w:val="20"/>
          <w:szCs w:val="22"/>
          <w:lang w:val="pl-PL"/>
        </w:rPr>
        <w:t xml:space="preserve"> </w:t>
      </w:r>
      <w:r w:rsidR="00EB34C8" w:rsidRPr="006657DE">
        <w:rPr>
          <w:rFonts w:ascii="Arial" w:hAnsi="Arial" w:cs="Arial"/>
          <w:b/>
          <w:bCs/>
          <w:sz w:val="20"/>
          <w:szCs w:val="22"/>
          <w:lang w:val="pl-PL"/>
        </w:rPr>
        <w:t>100</w:t>
      </w:r>
      <w:r w:rsidRPr="006657DE">
        <w:rPr>
          <w:rFonts w:ascii="Arial" w:hAnsi="Arial" w:cs="Arial"/>
          <w:b/>
          <w:bCs/>
          <w:sz w:val="20"/>
          <w:szCs w:val="22"/>
        </w:rPr>
        <w:t xml:space="preserve">  </w:t>
      </w:r>
      <w:r w:rsidR="008B37CB" w:rsidRPr="006657DE">
        <w:rPr>
          <w:rFonts w:ascii="Arial" w:hAnsi="Arial" w:cs="Arial"/>
          <w:b/>
          <w:bCs/>
          <w:sz w:val="20"/>
          <w:szCs w:val="22"/>
          <w:lang w:val="pl-PL"/>
        </w:rPr>
        <w:t>PLN</w:t>
      </w:r>
      <w:r w:rsidRPr="00EB34C8">
        <w:rPr>
          <w:rFonts w:ascii="Arial" w:hAnsi="Arial" w:cs="Arial"/>
          <w:sz w:val="20"/>
          <w:szCs w:val="22"/>
        </w:rPr>
        <w:t xml:space="preserve"> </w:t>
      </w:r>
      <w:r w:rsidR="006657DE">
        <w:rPr>
          <w:rFonts w:ascii="Arial" w:hAnsi="Arial" w:cs="Arial"/>
          <w:sz w:val="20"/>
          <w:szCs w:val="22"/>
          <w:lang w:val="pl-PL"/>
        </w:rPr>
        <w:t xml:space="preserve">(brutto) </w:t>
      </w:r>
      <w:r w:rsidRPr="00EB34C8">
        <w:rPr>
          <w:rFonts w:ascii="Arial" w:hAnsi="Arial" w:cs="Arial"/>
          <w:sz w:val="20"/>
          <w:szCs w:val="22"/>
        </w:rPr>
        <w:t>za każdy rozpoczęty</w:t>
      </w:r>
      <w:r w:rsidRPr="00590158">
        <w:rPr>
          <w:rFonts w:ascii="Arial" w:hAnsi="Arial" w:cs="Arial"/>
          <w:sz w:val="20"/>
          <w:szCs w:val="22"/>
        </w:rPr>
        <w:t xml:space="preserve"> dzień </w:t>
      </w:r>
      <w:r w:rsidR="000627FB">
        <w:rPr>
          <w:rFonts w:ascii="Arial" w:hAnsi="Arial" w:cs="Arial"/>
          <w:sz w:val="20"/>
          <w:szCs w:val="22"/>
          <w:lang w:val="pl-PL"/>
        </w:rPr>
        <w:t>zwłoki</w:t>
      </w:r>
      <w:r w:rsidRPr="00590158">
        <w:rPr>
          <w:rFonts w:ascii="Arial" w:hAnsi="Arial" w:cs="Arial"/>
          <w:sz w:val="20"/>
          <w:szCs w:val="22"/>
        </w:rPr>
        <w:t xml:space="preserve">, </w:t>
      </w:r>
    </w:p>
    <w:p w:rsidR="008B37CB" w:rsidRPr="008B37CB" w:rsidRDefault="00565965" w:rsidP="008B37CB">
      <w:pPr>
        <w:pStyle w:val="Tekstpodstawowywcity"/>
        <w:numPr>
          <w:ilvl w:val="1"/>
          <w:numId w:val="24"/>
        </w:numPr>
        <w:tabs>
          <w:tab w:val="num" w:pos="567"/>
        </w:tabs>
        <w:spacing w:line="276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8B37CB">
        <w:rPr>
          <w:rFonts w:ascii="Arial" w:hAnsi="Arial" w:cs="Arial"/>
          <w:sz w:val="20"/>
          <w:szCs w:val="22"/>
        </w:rPr>
        <w:t>w wysokości 0,1</w:t>
      </w:r>
      <w:r w:rsidR="0036435C" w:rsidRPr="008B37CB">
        <w:rPr>
          <w:rFonts w:ascii="Arial" w:hAnsi="Arial" w:cs="Arial"/>
          <w:sz w:val="20"/>
          <w:szCs w:val="22"/>
        </w:rPr>
        <w:t xml:space="preserve"> % wartości p</w:t>
      </w:r>
      <w:r w:rsidR="006375F1" w:rsidRPr="008B37CB">
        <w:rPr>
          <w:rFonts w:ascii="Arial" w:hAnsi="Arial" w:cs="Arial"/>
          <w:sz w:val="20"/>
          <w:szCs w:val="22"/>
        </w:rPr>
        <w:t>rzedmiotu umowy w kwocie brutto</w:t>
      </w:r>
      <w:r w:rsidR="0036435C" w:rsidRPr="008B37CB">
        <w:rPr>
          <w:rFonts w:ascii="Arial" w:hAnsi="Arial" w:cs="Arial"/>
          <w:sz w:val="20"/>
          <w:szCs w:val="22"/>
        </w:rPr>
        <w:t>, określonej w § 7 ust. 1 umowy, z tytułu braku zapłaty lub nieterminowej zapłaty wynagrodzenia należnego Podwykonawcom lub dalszym Podwykona</w:t>
      </w:r>
      <w:r w:rsidR="008B37CB" w:rsidRPr="008B37CB">
        <w:rPr>
          <w:rFonts w:ascii="Arial" w:hAnsi="Arial" w:cs="Arial"/>
          <w:sz w:val="20"/>
          <w:szCs w:val="22"/>
        </w:rPr>
        <w:t xml:space="preserve">wcom, za każdy dzień </w:t>
      </w:r>
      <w:r w:rsidR="000627FB">
        <w:rPr>
          <w:rFonts w:ascii="Arial" w:hAnsi="Arial" w:cs="Arial"/>
          <w:sz w:val="20"/>
          <w:szCs w:val="22"/>
          <w:lang w:val="pl-PL"/>
        </w:rPr>
        <w:t>zwłoki</w:t>
      </w:r>
      <w:r w:rsidR="008B37CB">
        <w:rPr>
          <w:rFonts w:ascii="Arial" w:hAnsi="Arial" w:cs="Arial"/>
          <w:sz w:val="20"/>
          <w:szCs w:val="22"/>
          <w:lang w:val="pl-PL"/>
        </w:rPr>
        <w:t>,</w:t>
      </w:r>
    </w:p>
    <w:p w:rsidR="0036435C" w:rsidRPr="008B37CB" w:rsidRDefault="00565965" w:rsidP="008B37CB">
      <w:pPr>
        <w:pStyle w:val="Tekstpodstawowywcity"/>
        <w:numPr>
          <w:ilvl w:val="1"/>
          <w:numId w:val="24"/>
        </w:numPr>
        <w:tabs>
          <w:tab w:val="num" w:pos="567"/>
        </w:tabs>
        <w:spacing w:line="276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8B37CB">
        <w:rPr>
          <w:rFonts w:ascii="Arial" w:hAnsi="Arial" w:cs="Arial"/>
          <w:sz w:val="20"/>
          <w:szCs w:val="22"/>
        </w:rPr>
        <w:t>w wysokości 5</w:t>
      </w:r>
      <w:r w:rsidR="0036435C" w:rsidRPr="008B37CB">
        <w:rPr>
          <w:rFonts w:ascii="Arial" w:hAnsi="Arial" w:cs="Arial"/>
          <w:sz w:val="20"/>
          <w:szCs w:val="22"/>
        </w:rPr>
        <w:t xml:space="preserve"> % wartości przedmiotu umowy w kwocie brutto, określonej w § 7 ust. 1 umowy,</w:t>
      </w:r>
      <w:r w:rsidR="0036435C" w:rsidRPr="008B37CB">
        <w:rPr>
          <w:rFonts w:ascii="Arial" w:hAnsi="Arial" w:cs="Arial"/>
          <w:sz w:val="20"/>
          <w:szCs w:val="22"/>
          <w:u w:val="single" w:color="FFFFFF"/>
        </w:rPr>
        <w:t xml:space="preserve"> w</w:t>
      </w:r>
      <w:r w:rsidR="0036435C" w:rsidRPr="008B37CB">
        <w:rPr>
          <w:rFonts w:ascii="Arial" w:hAnsi="Arial" w:cs="Arial"/>
          <w:sz w:val="20"/>
          <w:szCs w:val="22"/>
          <w:u w:val="words"/>
        </w:rPr>
        <w:t> </w:t>
      </w:r>
      <w:r w:rsidR="0036435C" w:rsidRPr="008B37CB">
        <w:rPr>
          <w:rFonts w:ascii="Arial" w:hAnsi="Arial" w:cs="Arial"/>
          <w:sz w:val="20"/>
          <w:szCs w:val="22"/>
        </w:rPr>
        <w:t>przypadku nieprzedłożenia do zaakceptowania projektu umowy o podwykonawstwo, której przedmiotem są roboty budowlane</w:t>
      </w:r>
      <w:r w:rsidR="00165230" w:rsidRPr="008B37CB">
        <w:rPr>
          <w:rFonts w:ascii="Arial" w:hAnsi="Arial" w:cs="Arial"/>
          <w:sz w:val="20"/>
          <w:szCs w:val="22"/>
        </w:rPr>
        <w:t>, usługi lub dostawy</w:t>
      </w:r>
      <w:r w:rsidR="008B37CB">
        <w:rPr>
          <w:rFonts w:ascii="Arial" w:hAnsi="Arial" w:cs="Arial"/>
          <w:sz w:val="20"/>
          <w:szCs w:val="22"/>
        </w:rPr>
        <w:t xml:space="preserve"> lub projektu jej zmiany</w:t>
      </w:r>
      <w:r w:rsidR="008B37CB">
        <w:rPr>
          <w:rFonts w:ascii="Arial" w:hAnsi="Arial" w:cs="Arial"/>
          <w:sz w:val="20"/>
          <w:szCs w:val="22"/>
          <w:lang w:val="pl-PL"/>
        </w:rPr>
        <w:t>,</w:t>
      </w:r>
    </w:p>
    <w:p w:rsidR="0036435C" w:rsidRPr="00AD5B67" w:rsidRDefault="0036435C" w:rsidP="008B37CB">
      <w:pPr>
        <w:pStyle w:val="Tekstpodstawowywcity"/>
        <w:numPr>
          <w:ilvl w:val="1"/>
          <w:numId w:val="24"/>
        </w:numPr>
        <w:tabs>
          <w:tab w:val="num" w:pos="567"/>
        </w:tabs>
        <w:spacing w:line="276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8B37CB">
        <w:rPr>
          <w:rFonts w:ascii="Arial" w:hAnsi="Arial" w:cs="Arial"/>
          <w:sz w:val="20"/>
          <w:szCs w:val="22"/>
        </w:rPr>
        <w:t>w wysokości</w:t>
      </w:r>
      <w:r w:rsidR="00565965" w:rsidRPr="008B37CB">
        <w:rPr>
          <w:rFonts w:ascii="Arial" w:hAnsi="Arial" w:cs="Arial"/>
          <w:sz w:val="20"/>
          <w:szCs w:val="22"/>
        </w:rPr>
        <w:t xml:space="preserve"> 5</w:t>
      </w:r>
      <w:r w:rsidRPr="008B37CB">
        <w:rPr>
          <w:rFonts w:ascii="Arial" w:hAnsi="Arial" w:cs="Arial"/>
          <w:sz w:val="20"/>
          <w:szCs w:val="22"/>
        </w:rPr>
        <w:t xml:space="preserve"> % wartości przedmiotu umowy w kwocie brutto określonej w § 7 ust. 1 umowy,  w przypadku nieprzedłożenia poświadczonej za zgodność z oryginałem kopii umowy o</w:t>
      </w:r>
      <w:r w:rsidR="00AD5B67">
        <w:rPr>
          <w:rFonts w:ascii="Arial" w:hAnsi="Arial" w:cs="Arial"/>
          <w:sz w:val="20"/>
          <w:szCs w:val="22"/>
        </w:rPr>
        <w:t> podwykonawstwo lub jej zmiany</w:t>
      </w:r>
      <w:r w:rsidR="00AD5B67">
        <w:rPr>
          <w:rFonts w:ascii="Arial" w:hAnsi="Arial" w:cs="Arial"/>
          <w:sz w:val="20"/>
          <w:szCs w:val="22"/>
          <w:lang w:val="pl-PL"/>
        </w:rPr>
        <w:t>,</w:t>
      </w:r>
    </w:p>
    <w:p w:rsidR="00AD5B67" w:rsidRPr="006657DE" w:rsidRDefault="00AD5B67" w:rsidP="00AD5B67">
      <w:pPr>
        <w:pStyle w:val="Tekstpodstawowywcity"/>
        <w:numPr>
          <w:ilvl w:val="1"/>
          <w:numId w:val="24"/>
        </w:numPr>
        <w:tabs>
          <w:tab w:val="num" w:pos="567"/>
        </w:tabs>
        <w:spacing w:line="276" w:lineRule="auto"/>
        <w:ind w:left="568" w:right="-75" w:hanging="284"/>
        <w:jc w:val="both"/>
        <w:rPr>
          <w:rFonts w:ascii="Arial" w:hAnsi="Arial" w:cs="Arial"/>
          <w:sz w:val="20"/>
          <w:szCs w:val="20"/>
        </w:rPr>
      </w:pPr>
      <w:r w:rsidRPr="006657DE">
        <w:rPr>
          <w:rFonts w:ascii="Arial" w:hAnsi="Arial" w:cs="Arial"/>
          <w:sz w:val="20"/>
          <w:szCs w:val="20"/>
        </w:rPr>
        <w:t xml:space="preserve">w wysokości </w:t>
      </w:r>
      <w:r w:rsidR="006657DE">
        <w:rPr>
          <w:rFonts w:ascii="Arial" w:hAnsi="Arial" w:cs="Arial"/>
          <w:sz w:val="20"/>
          <w:szCs w:val="20"/>
          <w:lang w:val="pl-PL"/>
        </w:rPr>
        <w:t xml:space="preserve">0,5 </w:t>
      </w:r>
      <w:r w:rsidRPr="006657DE">
        <w:rPr>
          <w:rFonts w:ascii="Arial" w:hAnsi="Arial" w:cs="Arial"/>
          <w:sz w:val="20"/>
          <w:szCs w:val="20"/>
        </w:rPr>
        <w:t xml:space="preserve">%  wartości brutto wynagrodzenia określonego </w:t>
      </w:r>
      <w:r w:rsidRPr="006657DE">
        <w:rPr>
          <w:rFonts w:ascii="Arial" w:hAnsi="Arial" w:cs="Arial"/>
          <w:bCs/>
          <w:sz w:val="20"/>
          <w:szCs w:val="20"/>
        </w:rPr>
        <w:t xml:space="preserve">§ 4 ust. 1 z tytułu braku zapłaty lub nieterminowej zapłaty wynagrodzenia należnego Podwykonawcom z tytułu zmiany wysokości wynagrodzenia, o której mowa w art. 439 ust. 5 ustawy </w:t>
      </w:r>
      <w:proofErr w:type="spellStart"/>
      <w:r w:rsidRPr="006657DE">
        <w:rPr>
          <w:rFonts w:ascii="Arial" w:hAnsi="Arial" w:cs="Arial"/>
          <w:bCs/>
          <w:sz w:val="20"/>
          <w:szCs w:val="20"/>
        </w:rPr>
        <w:t>p.z.p</w:t>
      </w:r>
      <w:proofErr w:type="spellEnd"/>
      <w:r w:rsidRPr="006657DE">
        <w:rPr>
          <w:rFonts w:ascii="Arial" w:hAnsi="Arial" w:cs="Arial"/>
          <w:bCs/>
          <w:sz w:val="20"/>
          <w:szCs w:val="20"/>
        </w:rPr>
        <w:t xml:space="preserve">. </w:t>
      </w:r>
    </w:p>
    <w:p w:rsidR="0036435C" w:rsidRPr="00AD5B67" w:rsidRDefault="0036435C" w:rsidP="008B37CB">
      <w:pPr>
        <w:pStyle w:val="Tekstpodstawowywcity"/>
        <w:numPr>
          <w:ilvl w:val="1"/>
          <w:numId w:val="24"/>
        </w:numPr>
        <w:tabs>
          <w:tab w:val="num" w:pos="567"/>
        </w:tabs>
        <w:spacing w:line="276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912DA2">
        <w:rPr>
          <w:rFonts w:ascii="Arial" w:hAnsi="Arial" w:cs="Arial"/>
          <w:sz w:val="20"/>
          <w:szCs w:val="22"/>
        </w:rPr>
        <w:t xml:space="preserve">w wysokości </w:t>
      </w:r>
      <w:r w:rsidR="002E7883" w:rsidRPr="00912DA2">
        <w:rPr>
          <w:rFonts w:ascii="Arial" w:hAnsi="Arial" w:cs="Arial"/>
          <w:sz w:val="20"/>
          <w:szCs w:val="22"/>
          <w:lang w:val="pl-PL"/>
        </w:rPr>
        <w:t>1</w:t>
      </w:r>
      <w:r w:rsidRPr="00912DA2">
        <w:rPr>
          <w:rFonts w:ascii="Arial" w:hAnsi="Arial" w:cs="Arial"/>
          <w:sz w:val="20"/>
          <w:szCs w:val="22"/>
        </w:rPr>
        <w:t xml:space="preserve"> % wartości przedmiotu umowy w kwocie brutto, określonej w § 7 ust. 1 umowy,  w przypadku</w:t>
      </w:r>
      <w:r w:rsidRPr="00AD5B67">
        <w:rPr>
          <w:rFonts w:ascii="Arial" w:hAnsi="Arial" w:cs="Arial"/>
          <w:sz w:val="20"/>
          <w:szCs w:val="22"/>
        </w:rPr>
        <w:t xml:space="preserve"> braku zmiany umowy o podwykonawstwo w zakresie terminu zapłaty</w:t>
      </w:r>
      <w:r w:rsidR="00AD5B67">
        <w:rPr>
          <w:rFonts w:ascii="Arial" w:hAnsi="Arial" w:cs="Arial"/>
          <w:sz w:val="20"/>
          <w:szCs w:val="22"/>
          <w:lang w:val="pl-PL"/>
        </w:rPr>
        <w:t>,</w:t>
      </w:r>
    </w:p>
    <w:p w:rsidR="001522AF" w:rsidRPr="006657DE" w:rsidRDefault="00C461DE" w:rsidP="008B37CB">
      <w:pPr>
        <w:pStyle w:val="Tekstpodstawowywcity"/>
        <w:numPr>
          <w:ilvl w:val="1"/>
          <w:numId w:val="24"/>
        </w:numPr>
        <w:tabs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 wysokości 0,15 % wartości przedmiotu umowy w kwocie brutto, określonej w § 7 ust. 1 umowy, za </w:t>
      </w:r>
      <w:r w:rsidR="00DD46C6" w:rsidRPr="006657DE">
        <w:rPr>
          <w:rFonts w:ascii="Arial" w:hAnsi="Arial" w:cs="Arial"/>
          <w:sz w:val="20"/>
          <w:szCs w:val="22"/>
          <w:lang w:val="pl-PL"/>
        </w:rPr>
        <w:t xml:space="preserve">zwłokę </w:t>
      </w:r>
      <w:r w:rsidRPr="006657DE">
        <w:rPr>
          <w:rFonts w:ascii="Arial" w:hAnsi="Arial" w:cs="Arial"/>
          <w:sz w:val="20"/>
          <w:szCs w:val="22"/>
        </w:rPr>
        <w:t xml:space="preserve">w usunięciu wad, za każdy dzień </w:t>
      </w:r>
      <w:r w:rsidR="000627FB">
        <w:rPr>
          <w:rFonts w:ascii="Arial" w:hAnsi="Arial" w:cs="Arial"/>
          <w:sz w:val="20"/>
          <w:szCs w:val="22"/>
          <w:lang w:val="pl-PL"/>
        </w:rPr>
        <w:t>zwłoki</w:t>
      </w:r>
      <w:r w:rsidR="00AD5B67" w:rsidRPr="006657DE">
        <w:rPr>
          <w:rFonts w:ascii="Arial" w:hAnsi="Arial" w:cs="Arial"/>
          <w:sz w:val="20"/>
          <w:szCs w:val="22"/>
          <w:lang w:val="pl-PL"/>
        </w:rPr>
        <w:t xml:space="preserve"> </w:t>
      </w:r>
      <w:r w:rsidRPr="006657DE">
        <w:rPr>
          <w:rFonts w:ascii="Arial" w:hAnsi="Arial" w:cs="Arial"/>
          <w:sz w:val="20"/>
          <w:szCs w:val="22"/>
        </w:rPr>
        <w:t>liczony od dnia wyznaczonego na usunięcie wad</w:t>
      </w:r>
      <w:r w:rsidR="001522AF" w:rsidRPr="006657DE">
        <w:rPr>
          <w:rFonts w:ascii="Arial" w:hAnsi="Arial" w:cs="Arial"/>
          <w:sz w:val="20"/>
          <w:szCs w:val="22"/>
        </w:rPr>
        <w:t>.</w:t>
      </w:r>
    </w:p>
    <w:p w:rsidR="006657DE" w:rsidRPr="00DB62CC" w:rsidRDefault="00521FED" w:rsidP="00DB62CC">
      <w:pPr>
        <w:pStyle w:val="Tekstpodstawowywcity"/>
        <w:numPr>
          <w:ilvl w:val="1"/>
          <w:numId w:val="24"/>
        </w:numPr>
        <w:tabs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6657DE">
        <w:rPr>
          <w:rFonts w:ascii="Arial" w:hAnsi="Arial" w:cs="Arial"/>
          <w:sz w:val="20"/>
          <w:szCs w:val="22"/>
        </w:rPr>
        <w:t>w wysokości 0,1%</w:t>
      </w:r>
      <w:r w:rsidR="00C162AA" w:rsidRPr="006657DE">
        <w:rPr>
          <w:rFonts w:ascii="Arial" w:hAnsi="Arial" w:cs="Arial"/>
          <w:sz w:val="20"/>
          <w:szCs w:val="22"/>
        </w:rPr>
        <w:t xml:space="preserve">wartości przedmiotu umowy w kwocie brutto, określonej w § 7 ust. 1 umowy, </w:t>
      </w:r>
      <w:r w:rsidR="00592B64" w:rsidRPr="006657DE">
        <w:rPr>
          <w:rFonts w:ascii="Arial" w:hAnsi="Arial" w:cs="Arial"/>
          <w:sz w:val="20"/>
          <w:szCs w:val="22"/>
        </w:rPr>
        <w:t>za nie przedłużenie</w:t>
      </w:r>
      <w:r w:rsidR="00C162AA" w:rsidRPr="006657DE">
        <w:rPr>
          <w:rFonts w:ascii="Arial" w:hAnsi="Arial" w:cs="Arial"/>
          <w:sz w:val="20"/>
          <w:szCs w:val="22"/>
        </w:rPr>
        <w:t xml:space="preserve"> </w:t>
      </w:r>
      <w:r w:rsidR="00592B64" w:rsidRPr="006657DE">
        <w:rPr>
          <w:rFonts w:ascii="Arial" w:hAnsi="Arial" w:cs="Arial"/>
          <w:sz w:val="20"/>
          <w:szCs w:val="22"/>
        </w:rPr>
        <w:t>ważności</w:t>
      </w:r>
      <w:r w:rsidR="00C162AA" w:rsidRPr="006657DE">
        <w:rPr>
          <w:rFonts w:ascii="Arial" w:hAnsi="Arial" w:cs="Arial"/>
          <w:sz w:val="20"/>
          <w:szCs w:val="22"/>
        </w:rPr>
        <w:t xml:space="preserve"> </w:t>
      </w:r>
      <w:r w:rsidR="00C162AA" w:rsidRPr="00523C62">
        <w:rPr>
          <w:rFonts w:ascii="Arial" w:hAnsi="Arial" w:cs="Arial"/>
          <w:sz w:val="20"/>
          <w:szCs w:val="22"/>
        </w:rPr>
        <w:t>polis</w:t>
      </w:r>
      <w:r w:rsidR="00523C62" w:rsidRPr="00523C62">
        <w:rPr>
          <w:rFonts w:ascii="Arial" w:hAnsi="Arial" w:cs="Arial"/>
          <w:sz w:val="20"/>
          <w:szCs w:val="22"/>
          <w:lang w:val="pl-PL"/>
        </w:rPr>
        <w:t>y</w:t>
      </w:r>
      <w:r w:rsidR="00C162AA" w:rsidRPr="00523C62">
        <w:rPr>
          <w:rFonts w:ascii="Arial" w:hAnsi="Arial" w:cs="Arial"/>
          <w:sz w:val="20"/>
          <w:szCs w:val="22"/>
        </w:rPr>
        <w:t xml:space="preserve"> ubezpieczeniow</w:t>
      </w:r>
      <w:r w:rsidR="00523C62" w:rsidRPr="00523C62">
        <w:rPr>
          <w:rFonts w:ascii="Arial" w:hAnsi="Arial" w:cs="Arial"/>
          <w:sz w:val="20"/>
          <w:szCs w:val="22"/>
          <w:lang w:val="pl-PL"/>
        </w:rPr>
        <w:t>ej</w:t>
      </w:r>
      <w:r w:rsidR="00C162AA" w:rsidRPr="00523C62">
        <w:rPr>
          <w:rFonts w:ascii="Arial" w:hAnsi="Arial" w:cs="Arial"/>
          <w:sz w:val="20"/>
          <w:szCs w:val="22"/>
        </w:rPr>
        <w:t>,</w:t>
      </w:r>
      <w:r w:rsidR="00C162AA" w:rsidRPr="006657DE">
        <w:rPr>
          <w:rFonts w:ascii="Arial" w:hAnsi="Arial" w:cs="Arial"/>
          <w:sz w:val="20"/>
          <w:szCs w:val="22"/>
        </w:rPr>
        <w:t xml:space="preserve"> o których mowa w par. </w:t>
      </w:r>
      <w:r w:rsidR="00AD5B67" w:rsidRPr="006657DE">
        <w:rPr>
          <w:rFonts w:ascii="Arial" w:hAnsi="Arial" w:cs="Arial"/>
          <w:sz w:val="20"/>
          <w:szCs w:val="22"/>
        </w:rPr>
        <w:t>1 ust.1</w:t>
      </w:r>
      <w:r w:rsidR="00AD5B67" w:rsidRPr="006657DE">
        <w:rPr>
          <w:rFonts w:ascii="Arial" w:hAnsi="Arial" w:cs="Arial"/>
          <w:sz w:val="20"/>
          <w:szCs w:val="22"/>
          <w:lang w:val="pl-PL"/>
        </w:rPr>
        <w:t>1</w:t>
      </w:r>
      <w:r w:rsidR="00592B64" w:rsidRPr="006657DE">
        <w:rPr>
          <w:rFonts w:ascii="Arial" w:hAnsi="Arial" w:cs="Arial"/>
          <w:sz w:val="20"/>
          <w:szCs w:val="22"/>
        </w:rPr>
        <w:t xml:space="preserve">, za każdy </w:t>
      </w:r>
      <w:r w:rsidR="00A269A1" w:rsidRPr="006657DE">
        <w:rPr>
          <w:rFonts w:ascii="Arial" w:hAnsi="Arial" w:cs="Arial"/>
          <w:sz w:val="20"/>
          <w:szCs w:val="22"/>
        </w:rPr>
        <w:t xml:space="preserve">dzień </w:t>
      </w:r>
      <w:r w:rsidR="000627FB">
        <w:rPr>
          <w:rFonts w:ascii="Arial" w:hAnsi="Arial" w:cs="Arial"/>
          <w:sz w:val="20"/>
          <w:szCs w:val="22"/>
          <w:lang w:val="pl-PL"/>
        </w:rPr>
        <w:t>zwłoki</w:t>
      </w:r>
      <w:r w:rsidR="00592B64" w:rsidRPr="006657DE">
        <w:rPr>
          <w:rFonts w:ascii="Arial" w:hAnsi="Arial" w:cs="Arial"/>
          <w:sz w:val="20"/>
          <w:szCs w:val="22"/>
        </w:rPr>
        <w:t xml:space="preserve"> w dostarczeniu</w:t>
      </w:r>
      <w:r w:rsidR="00592B64" w:rsidRPr="00116D70">
        <w:rPr>
          <w:rFonts w:ascii="Arial" w:hAnsi="Arial" w:cs="Arial"/>
          <w:sz w:val="20"/>
          <w:szCs w:val="22"/>
        </w:rPr>
        <w:t xml:space="preserve"> ważnej polisy.</w:t>
      </w:r>
    </w:p>
    <w:p w:rsidR="00A67E0F" w:rsidRPr="006657DE" w:rsidRDefault="00C00E2A" w:rsidP="008B37CB">
      <w:pPr>
        <w:pStyle w:val="Tekstpodstawowywcity"/>
        <w:numPr>
          <w:ilvl w:val="1"/>
          <w:numId w:val="24"/>
        </w:numPr>
        <w:tabs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 przypadku, gdy czynności zastrzeżone dla Kierownika robót, będzie wykonywała inna osoba niż zaakceptowana przez Zamawiającego – w </w:t>
      </w:r>
      <w:r w:rsidRPr="006657DE">
        <w:rPr>
          <w:rFonts w:ascii="Arial" w:hAnsi="Arial" w:cs="Arial"/>
          <w:sz w:val="20"/>
          <w:szCs w:val="22"/>
        </w:rPr>
        <w:t>wysokości</w:t>
      </w:r>
      <w:r w:rsidR="006657DE" w:rsidRPr="006657DE">
        <w:rPr>
          <w:rFonts w:ascii="Arial" w:hAnsi="Arial" w:cs="Arial"/>
          <w:sz w:val="20"/>
          <w:szCs w:val="22"/>
          <w:lang w:val="pl-PL"/>
        </w:rPr>
        <w:t xml:space="preserve"> 0,1</w:t>
      </w:r>
      <w:r w:rsidRPr="006657DE">
        <w:rPr>
          <w:rFonts w:ascii="Arial" w:hAnsi="Arial" w:cs="Arial"/>
          <w:sz w:val="20"/>
          <w:szCs w:val="22"/>
        </w:rPr>
        <w:t xml:space="preserve"> % </w:t>
      </w:r>
      <w:r w:rsidR="00F55B04" w:rsidRPr="006657DE">
        <w:rPr>
          <w:rFonts w:ascii="Arial" w:hAnsi="Arial" w:cs="Arial"/>
          <w:sz w:val="20"/>
          <w:szCs w:val="22"/>
        </w:rPr>
        <w:t>wartości przedmiotu umowy w kwocie brutto, określonej w § 7 ust. 1 umowy</w:t>
      </w:r>
    </w:p>
    <w:p w:rsidR="00C461DE" w:rsidRPr="006657DE" w:rsidRDefault="00C461DE" w:rsidP="008B37CB">
      <w:pPr>
        <w:pStyle w:val="Tekstpodstawowywcity"/>
        <w:numPr>
          <w:ilvl w:val="0"/>
          <w:numId w:val="23"/>
        </w:numPr>
        <w:tabs>
          <w:tab w:val="clear" w:pos="708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6657DE">
        <w:rPr>
          <w:rFonts w:ascii="Arial" w:hAnsi="Arial" w:cs="Arial"/>
          <w:sz w:val="20"/>
          <w:szCs w:val="22"/>
        </w:rPr>
        <w:t>Zamawiający zapłaci karę:</w:t>
      </w:r>
    </w:p>
    <w:p w:rsidR="00C67823" w:rsidRPr="00C67823" w:rsidRDefault="00C461DE" w:rsidP="00C67823">
      <w:pPr>
        <w:pStyle w:val="Tekstpodstawowywcity"/>
        <w:numPr>
          <w:ilvl w:val="1"/>
          <w:numId w:val="25"/>
        </w:numPr>
        <w:tabs>
          <w:tab w:val="clear" w:pos="1440"/>
          <w:tab w:val="num" w:pos="709"/>
        </w:tabs>
        <w:spacing w:before="120" w:line="276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 w:rsidRPr="006657DE">
        <w:rPr>
          <w:rFonts w:ascii="Arial" w:hAnsi="Arial" w:cs="Arial"/>
          <w:sz w:val="20"/>
          <w:szCs w:val="22"/>
        </w:rPr>
        <w:t>w wysokości 10 % wartości umowy w kwocie brutto, określonej w § 7 ust. 1</w:t>
      </w:r>
      <w:r w:rsidR="003B5AC7" w:rsidRPr="006657DE">
        <w:rPr>
          <w:rFonts w:ascii="Arial" w:hAnsi="Arial" w:cs="Arial"/>
          <w:sz w:val="20"/>
          <w:szCs w:val="22"/>
        </w:rPr>
        <w:t xml:space="preserve"> umowy, za odstąpienie od umowy</w:t>
      </w:r>
      <w:r w:rsidRPr="006657DE">
        <w:rPr>
          <w:rFonts w:ascii="Arial" w:hAnsi="Arial" w:cs="Arial"/>
          <w:sz w:val="20"/>
          <w:szCs w:val="22"/>
        </w:rPr>
        <w:t xml:space="preserve"> z przyczyn za które nie odpowiada Wykonawca, za wyjątkiem wystąpienia sytuacji </w:t>
      </w:r>
      <w:r w:rsidRPr="00C67823">
        <w:rPr>
          <w:rFonts w:ascii="Arial" w:hAnsi="Arial" w:cs="Arial"/>
          <w:sz w:val="20"/>
          <w:szCs w:val="22"/>
        </w:rPr>
        <w:t>określonej w art.</w:t>
      </w:r>
      <w:r w:rsidR="00523C62" w:rsidRPr="00C67823">
        <w:rPr>
          <w:rFonts w:ascii="Arial" w:hAnsi="Arial" w:cs="Arial"/>
          <w:sz w:val="20"/>
          <w:szCs w:val="22"/>
          <w:lang w:val="pl-PL"/>
        </w:rPr>
        <w:t>456 ust.1</w:t>
      </w:r>
      <w:r w:rsidRPr="00C67823">
        <w:rPr>
          <w:rFonts w:ascii="Arial" w:hAnsi="Arial" w:cs="Arial"/>
          <w:sz w:val="20"/>
          <w:szCs w:val="22"/>
        </w:rPr>
        <w:t xml:space="preserve"> ustawy Prawo Zamówień Publicznych.</w:t>
      </w:r>
    </w:p>
    <w:p w:rsidR="00AD5B67" w:rsidRPr="00C67823" w:rsidRDefault="00AD5B67" w:rsidP="008B37CB">
      <w:pPr>
        <w:pStyle w:val="Tekstpodstawowywcity"/>
        <w:numPr>
          <w:ilvl w:val="0"/>
          <w:numId w:val="23"/>
        </w:numPr>
        <w:tabs>
          <w:tab w:val="clear" w:pos="708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C67823">
        <w:rPr>
          <w:rFonts w:ascii="Arial" w:hAnsi="Arial" w:cs="Arial"/>
          <w:sz w:val="20"/>
          <w:szCs w:val="20"/>
        </w:rPr>
        <w:t xml:space="preserve">Łączna maksymalna wysokość kar umownych, których mogą dochodzić Strony nie może przekroczyć </w:t>
      </w:r>
      <w:r w:rsidR="006657DE" w:rsidRPr="00C67823">
        <w:rPr>
          <w:rFonts w:ascii="Arial" w:hAnsi="Arial" w:cs="Arial"/>
          <w:b/>
          <w:bCs/>
          <w:sz w:val="20"/>
          <w:szCs w:val="20"/>
          <w:lang w:val="pl-PL"/>
        </w:rPr>
        <w:t xml:space="preserve">50 </w:t>
      </w:r>
      <w:r w:rsidRPr="00C67823">
        <w:rPr>
          <w:rFonts w:ascii="Arial" w:hAnsi="Arial" w:cs="Arial"/>
          <w:b/>
          <w:bCs/>
          <w:sz w:val="20"/>
          <w:szCs w:val="20"/>
        </w:rPr>
        <w:t>%</w:t>
      </w:r>
      <w:r w:rsidRPr="00C67823">
        <w:rPr>
          <w:rFonts w:ascii="Arial" w:hAnsi="Arial" w:cs="Arial"/>
          <w:sz w:val="20"/>
          <w:szCs w:val="20"/>
        </w:rPr>
        <w:t xml:space="preserve"> wartości wynagrodzenia określonego w </w:t>
      </w:r>
      <w:r w:rsidRPr="00C67823">
        <w:rPr>
          <w:rFonts w:ascii="Arial" w:hAnsi="Arial" w:cs="Arial"/>
          <w:bCs/>
          <w:sz w:val="20"/>
          <w:szCs w:val="20"/>
        </w:rPr>
        <w:t xml:space="preserve">§ </w:t>
      </w:r>
      <w:r w:rsidR="00C67823" w:rsidRPr="00C67823">
        <w:rPr>
          <w:rFonts w:ascii="Arial" w:hAnsi="Arial" w:cs="Arial"/>
          <w:bCs/>
          <w:sz w:val="20"/>
          <w:szCs w:val="20"/>
          <w:lang w:val="pl-PL"/>
        </w:rPr>
        <w:t>7</w:t>
      </w:r>
      <w:r w:rsidRPr="00C67823">
        <w:rPr>
          <w:rFonts w:ascii="Arial" w:hAnsi="Arial" w:cs="Arial"/>
          <w:bCs/>
          <w:sz w:val="20"/>
          <w:szCs w:val="20"/>
        </w:rPr>
        <w:t xml:space="preserve"> ust. 1</w:t>
      </w:r>
      <w:r w:rsidR="00C67823">
        <w:rPr>
          <w:rFonts w:ascii="Arial" w:hAnsi="Arial" w:cs="Arial"/>
          <w:bCs/>
          <w:sz w:val="20"/>
          <w:szCs w:val="20"/>
          <w:lang w:val="pl-PL"/>
        </w:rPr>
        <w:t>.</w:t>
      </w:r>
    </w:p>
    <w:p w:rsidR="00D2670C" w:rsidRDefault="00C461DE" w:rsidP="008B37CB">
      <w:pPr>
        <w:pStyle w:val="Tekstpodstawowywcity"/>
        <w:numPr>
          <w:ilvl w:val="0"/>
          <w:numId w:val="23"/>
        </w:numPr>
        <w:tabs>
          <w:tab w:val="clear" w:pos="708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Roszczenia o zapłatę należnych kar umownych nie będą pozbawiać Zamawiającego  prawa żądania zapłaty odszkodowania uzupełniającego na zasadach ogólnych, jeżeli wysokość poniesionej szkody przekroczy wysokość zastrzeżonej kary umownej.</w:t>
      </w:r>
    </w:p>
    <w:p w:rsidR="00E57E06" w:rsidRPr="00523C62" w:rsidRDefault="00E57E06" w:rsidP="008B37CB">
      <w:pPr>
        <w:pStyle w:val="Tekstpodstawowywcity"/>
        <w:numPr>
          <w:ilvl w:val="0"/>
          <w:numId w:val="23"/>
        </w:numPr>
        <w:tabs>
          <w:tab w:val="clear" w:pos="708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6A6ACE">
        <w:rPr>
          <w:rFonts w:ascii="Arial" w:hAnsi="Arial" w:cs="Arial"/>
          <w:sz w:val="20"/>
          <w:szCs w:val="22"/>
        </w:rPr>
        <w:t xml:space="preserve">Skorzystanie przez Zamawiającego z wykonawstwa zastępczego nie wyłącza uprawnienia do </w:t>
      </w:r>
      <w:r w:rsidRPr="00523C62">
        <w:rPr>
          <w:rFonts w:ascii="Arial" w:hAnsi="Arial" w:cs="Arial"/>
          <w:sz w:val="20"/>
          <w:szCs w:val="22"/>
        </w:rPr>
        <w:t>naliczenia kar umownych.</w:t>
      </w:r>
    </w:p>
    <w:p w:rsidR="0036435C" w:rsidRPr="00590158" w:rsidRDefault="00C461DE" w:rsidP="008B37CB">
      <w:pPr>
        <w:pStyle w:val="Tekstpodstawowywcity"/>
        <w:numPr>
          <w:ilvl w:val="0"/>
          <w:numId w:val="23"/>
        </w:numPr>
        <w:tabs>
          <w:tab w:val="clear" w:pos="708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bCs/>
          <w:sz w:val="20"/>
          <w:szCs w:val="22"/>
        </w:rPr>
        <w:lastRenderedPageBreak/>
        <w:t>Kary umowne</w:t>
      </w:r>
      <w:r w:rsidR="004C677A" w:rsidRPr="00590158">
        <w:rPr>
          <w:rFonts w:ascii="Arial" w:hAnsi="Arial" w:cs="Arial"/>
          <w:bCs/>
          <w:sz w:val="20"/>
          <w:szCs w:val="22"/>
        </w:rPr>
        <w:t xml:space="preserve">, należność o której mowa w </w:t>
      </w:r>
      <w:r w:rsidR="00AD5B67" w:rsidRPr="00590158">
        <w:rPr>
          <w:rFonts w:ascii="Arial" w:hAnsi="Arial" w:cs="Arial"/>
          <w:sz w:val="20"/>
          <w:szCs w:val="22"/>
        </w:rPr>
        <w:t xml:space="preserve">§ </w:t>
      </w:r>
      <w:r w:rsidR="004C677A" w:rsidRPr="00590158">
        <w:rPr>
          <w:rFonts w:ascii="Arial" w:hAnsi="Arial" w:cs="Arial"/>
          <w:bCs/>
          <w:sz w:val="20"/>
          <w:szCs w:val="22"/>
        </w:rPr>
        <w:t xml:space="preserve"> </w:t>
      </w:r>
      <w:r w:rsidR="00627400" w:rsidRPr="00590158">
        <w:rPr>
          <w:rFonts w:ascii="Arial" w:hAnsi="Arial" w:cs="Arial"/>
          <w:bCs/>
          <w:sz w:val="20"/>
          <w:szCs w:val="22"/>
        </w:rPr>
        <w:t xml:space="preserve">3 ust. </w:t>
      </w:r>
      <w:r w:rsidR="00926028">
        <w:rPr>
          <w:rFonts w:ascii="Arial" w:hAnsi="Arial" w:cs="Arial"/>
          <w:bCs/>
          <w:sz w:val="20"/>
          <w:szCs w:val="22"/>
        </w:rPr>
        <w:t>21</w:t>
      </w:r>
      <w:r w:rsidR="00FB3DA3" w:rsidRPr="00590158">
        <w:rPr>
          <w:rFonts w:ascii="Arial" w:hAnsi="Arial" w:cs="Arial"/>
          <w:bCs/>
          <w:sz w:val="20"/>
          <w:szCs w:val="22"/>
        </w:rPr>
        <w:t xml:space="preserve"> (</w:t>
      </w:r>
      <w:r w:rsidR="004C677A" w:rsidRPr="00590158">
        <w:rPr>
          <w:rFonts w:ascii="Arial" w:hAnsi="Arial" w:cs="Arial"/>
          <w:bCs/>
          <w:sz w:val="20"/>
          <w:szCs w:val="22"/>
        </w:rPr>
        <w:t>w przypa</w:t>
      </w:r>
      <w:r w:rsidR="00FB3DA3" w:rsidRPr="00590158">
        <w:rPr>
          <w:rFonts w:ascii="Arial" w:hAnsi="Arial" w:cs="Arial"/>
          <w:bCs/>
          <w:sz w:val="20"/>
          <w:szCs w:val="22"/>
        </w:rPr>
        <w:t>dku braku terminowej zapłaty</w:t>
      </w:r>
      <w:r w:rsidR="004C677A" w:rsidRPr="00590158">
        <w:rPr>
          <w:rFonts w:ascii="Arial" w:hAnsi="Arial" w:cs="Arial"/>
          <w:bCs/>
          <w:sz w:val="20"/>
          <w:szCs w:val="22"/>
        </w:rPr>
        <w:t xml:space="preserve">) oraz </w:t>
      </w:r>
      <w:r w:rsidR="00C704F1" w:rsidRPr="00590158">
        <w:rPr>
          <w:rFonts w:ascii="Arial" w:hAnsi="Arial" w:cs="Arial"/>
          <w:bCs/>
          <w:sz w:val="20"/>
          <w:szCs w:val="22"/>
        </w:rPr>
        <w:t xml:space="preserve"> koszty wykonania zastępczego o których mowa w </w:t>
      </w:r>
      <w:r w:rsidR="00FB3DA3" w:rsidRPr="00590158">
        <w:rPr>
          <w:rFonts w:ascii="Arial" w:hAnsi="Arial" w:cs="Arial"/>
          <w:sz w:val="20"/>
          <w:szCs w:val="22"/>
        </w:rPr>
        <w:t xml:space="preserve">§ </w:t>
      </w:r>
      <w:r w:rsidR="00C704F1" w:rsidRPr="00590158">
        <w:rPr>
          <w:rFonts w:ascii="Arial" w:hAnsi="Arial" w:cs="Arial"/>
          <w:bCs/>
          <w:sz w:val="20"/>
          <w:szCs w:val="22"/>
        </w:rPr>
        <w:t>8 ust.</w:t>
      </w:r>
      <w:r w:rsidR="00FB3DA3" w:rsidRPr="00590158">
        <w:rPr>
          <w:rFonts w:ascii="Arial" w:hAnsi="Arial" w:cs="Arial"/>
          <w:bCs/>
          <w:sz w:val="20"/>
          <w:szCs w:val="22"/>
        </w:rPr>
        <w:t>7 i 9</w:t>
      </w:r>
      <w:r w:rsidR="00FB3DA3" w:rsidRPr="00590158">
        <w:rPr>
          <w:rFonts w:ascii="Arial" w:hAnsi="Arial" w:cs="Arial"/>
          <w:bCs/>
          <w:color w:val="984806"/>
          <w:sz w:val="20"/>
          <w:szCs w:val="22"/>
        </w:rPr>
        <w:t xml:space="preserve"> </w:t>
      </w:r>
      <w:r w:rsidR="004C677A" w:rsidRPr="00590158">
        <w:rPr>
          <w:rFonts w:ascii="Arial" w:hAnsi="Arial" w:cs="Arial"/>
          <w:bCs/>
          <w:sz w:val="20"/>
          <w:szCs w:val="22"/>
        </w:rPr>
        <w:t>Zamawiający może potrącić z </w:t>
      </w:r>
      <w:r w:rsidRPr="00590158">
        <w:rPr>
          <w:rFonts w:ascii="Arial" w:hAnsi="Arial" w:cs="Arial"/>
          <w:bCs/>
          <w:sz w:val="20"/>
          <w:szCs w:val="22"/>
        </w:rPr>
        <w:t>wynagrodzenia należnego Wykonawcy na podstawie przedłożone</w:t>
      </w:r>
      <w:r w:rsidR="00C704F1" w:rsidRPr="00590158">
        <w:rPr>
          <w:rFonts w:ascii="Arial" w:hAnsi="Arial" w:cs="Arial"/>
          <w:bCs/>
          <w:sz w:val="20"/>
          <w:szCs w:val="22"/>
        </w:rPr>
        <w:t>go mu oświadczenia</w:t>
      </w:r>
      <w:r w:rsidR="00870230" w:rsidRPr="00590158">
        <w:rPr>
          <w:rFonts w:ascii="Arial" w:hAnsi="Arial" w:cs="Arial"/>
          <w:bCs/>
          <w:sz w:val="20"/>
          <w:szCs w:val="22"/>
        </w:rPr>
        <w:t xml:space="preserve"> o wysokości potraconej sumy lub z zabezpieczenia należytego wykonania umowy</w:t>
      </w:r>
      <w:r w:rsidR="006657DE">
        <w:rPr>
          <w:rFonts w:ascii="Arial" w:hAnsi="Arial" w:cs="Arial"/>
          <w:bCs/>
          <w:sz w:val="20"/>
          <w:szCs w:val="22"/>
          <w:lang w:val="pl-PL"/>
        </w:rPr>
        <w:t>.</w:t>
      </w:r>
    </w:p>
    <w:p w:rsidR="00D52BCF" w:rsidRPr="00590158" w:rsidRDefault="00D52BCF" w:rsidP="00AD5B67">
      <w:pPr>
        <w:pStyle w:val="Tekstpodstawowywcity"/>
        <w:spacing w:before="240" w:after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523C62">
        <w:rPr>
          <w:rFonts w:ascii="Arial" w:hAnsi="Arial" w:cs="Arial"/>
          <w:b/>
          <w:bCs/>
          <w:sz w:val="20"/>
          <w:szCs w:val="22"/>
        </w:rPr>
        <w:t>§ 13</w:t>
      </w:r>
    </w:p>
    <w:p w:rsidR="00D52BCF" w:rsidRPr="00590158" w:rsidRDefault="00D52BCF" w:rsidP="00AD5B67">
      <w:pPr>
        <w:pStyle w:val="Tekstpodstawowywcity"/>
        <w:spacing w:before="120" w:line="276" w:lineRule="auto"/>
        <w:ind w:left="0" w:right="675"/>
        <w:jc w:val="both"/>
        <w:rPr>
          <w:rFonts w:ascii="Arial" w:hAnsi="Arial" w:cs="Arial"/>
          <w:b/>
          <w:sz w:val="20"/>
          <w:szCs w:val="22"/>
        </w:rPr>
      </w:pPr>
      <w:r w:rsidRPr="00590158">
        <w:rPr>
          <w:rFonts w:ascii="Arial" w:hAnsi="Arial" w:cs="Arial"/>
          <w:b/>
          <w:sz w:val="20"/>
          <w:szCs w:val="22"/>
        </w:rPr>
        <w:t>Rozstrzyganie sporów</w:t>
      </w:r>
    </w:p>
    <w:p w:rsidR="001D71AE" w:rsidRPr="00590158" w:rsidRDefault="00D52BCF" w:rsidP="00AD5B67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Wszelkie spory mogące wyniknąć przy realizacji umowy </w:t>
      </w:r>
      <w:r w:rsidR="00170823" w:rsidRPr="00590158">
        <w:rPr>
          <w:rFonts w:ascii="Arial" w:hAnsi="Arial" w:cs="Arial"/>
          <w:sz w:val="20"/>
          <w:szCs w:val="22"/>
        </w:rPr>
        <w:t>rozstrzygane będą przez Sąd właściwy</w:t>
      </w:r>
      <w:r w:rsidRPr="00590158">
        <w:rPr>
          <w:rFonts w:ascii="Arial" w:hAnsi="Arial" w:cs="Arial"/>
          <w:sz w:val="20"/>
          <w:szCs w:val="22"/>
        </w:rPr>
        <w:t xml:space="preserve"> dla siedziby Zamawiającego.</w:t>
      </w:r>
    </w:p>
    <w:p w:rsidR="00D52BCF" w:rsidRPr="00590158" w:rsidRDefault="00D52BCF" w:rsidP="00AD5B67">
      <w:pPr>
        <w:pStyle w:val="Tekstpodstawowywcity"/>
        <w:spacing w:before="240" w:after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590158">
        <w:rPr>
          <w:rFonts w:ascii="Arial" w:hAnsi="Arial" w:cs="Arial"/>
          <w:b/>
          <w:bCs/>
          <w:sz w:val="20"/>
          <w:szCs w:val="22"/>
        </w:rPr>
        <w:t>§ 14</w:t>
      </w:r>
    </w:p>
    <w:p w:rsidR="00D52BCF" w:rsidRPr="00590158" w:rsidRDefault="00D52BCF" w:rsidP="00AD5B67">
      <w:pPr>
        <w:pStyle w:val="Tekstpodstawowywcity"/>
        <w:spacing w:before="120" w:line="276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 w:rsidRPr="00590158">
        <w:rPr>
          <w:rFonts w:ascii="Arial" w:hAnsi="Arial" w:cs="Arial"/>
          <w:b/>
          <w:bCs/>
          <w:sz w:val="20"/>
          <w:szCs w:val="22"/>
        </w:rPr>
        <w:t>Odstąpienie od umowy</w:t>
      </w:r>
    </w:p>
    <w:p w:rsidR="0061348A" w:rsidRPr="00590158" w:rsidRDefault="00D52BCF" w:rsidP="00AD5B67">
      <w:pPr>
        <w:pStyle w:val="Tekstpodstawowywcity"/>
        <w:numPr>
          <w:ilvl w:val="0"/>
          <w:numId w:val="14"/>
        </w:numPr>
        <w:tabs>
          <w:tab w:val="clear" w:pos="720"/>
          <w:tab w:val="num" w:pos="284"/>
        </w:tabs>
        <w:spacing w:before="120" w:line="276" w:lineRule="auto"/>
        <w:ind w:left="284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590158">
        <w:rPr>
          <w:rFonts w:ascii="Arial" w:hAnsi="Arial" w:cs="Arial"/>
          <w:bCs/>
          <w:sz w:val="20"/>
          <w:szCs w:val="22"/>
        </w:rPr>
        <w:t>Zamawiającemu przysługuje prawo odstąpienia od umowy, gdy:</w:t>
      </w:r>
    </w:p>
    <w:p w:rsidR="00D52BCF" w:rsidRPr="00590158" w:rsidRDefault="00D52BCF" w:rsidP="00053262">
      <w:pPr>
        <w:pStyle w:val="Tekstpodstawowywcity"/>
        <w:numPr>
          <w:ilvl w:val="1"/>
          <w:numId w:val="14"/>
        </w:numPr>
        <w:spacing w:line="276" w:lineRule="auto"/>
        <w:ind w:left="567" w:right="23" w:hanging="283"/>
        <w:jc w:val="both"/>
        <w:rPr>
          <w:rFonts w:ascii="Arial" w:hAnsi="Arial" w:cs="Arial"/>
          <w:bCs/>
          <w:sz w:val="20"/>
          <w:szCs w:val="22"/>
        </w:rPr>
      </w:pPr>
      <w:r w:rsidRPr="00590158">
        <w:rPr>
          <w:rFonts w:ascii="Arial" w:hAnsi="Arial" w:cs="Arial"/>
          <w:bCs/>
          <w:sz w:val="20"/>
          <w:szCs w:val="22"/>
        </w:rPr>
        <w:t>Wykonawca przerwał realizację przedmiotu umowy z przyczyn leżących po stronie Wykonawcy,</w:t>
      </w:r>
      <w:r w:rsidR="00592B64" w:rsidRPr="00590158">
        <w:rPr>
          <w:rFonts w:ascii="Arial" w:hAnsi="Arial" w:cs="Arial"/>
          <w:bCs/>
          <w:sz w:val="20"/>
          <w:szCs w:val="22"/>
        </w:rPr>
        <w:t xml:space="preserve"> i </w:t>
      </w:r>
      <w:r w:rsidR="00053262">
        <w:rPr>
          <w:rFonts w:ascii="Arial" w:hAnsi="Arial" w:cs="Arial"/>
          <w:bCs/>
          <w:sz w:val="20"/>
          <w:szCs w:val="22"/>
        </w:rPr>
        <w:t>przerwa ta trwa dłużej niż</w:t>
      </w:r>
      <w:r w:rsidR="006657DE">
        <w:rPr>
          <w:rFonts w:ascii="Arial" w:hAnsi="Arial" w:cs="Arial"/>
          <w:bCs/>
          <w:sz w:val="20"/>
          <w:szCs w:val="22"/>
          <w:lang w:val="pl-PL"/>
        </w:rPr>
        <w:t xml:space="preserve"> 14 </w:t>
      </w:r>
      <w:r w:rsidRPr="006657DE">
        <w:rPr>
          <w:rFonts w:ascii="Arial" w:hAnsi="Arial" w:cs="Arial"/>
          <w:bCs/>
          <w:sz w:val="20"/>
          <w:szCs w:val="22"/>
        </w:rPr>
        <w:t>dni</w:t>
      </w:r>
      <w:r w:rsidR="00053262">
        <w:rPr>
          <w:rFonts w:ascii="Arial" w:hAnsi="Arial" w:cs="Arial"/>
          <w:bCs/>
          <w:sz w:val="20"/>
          <w:szCs w:val="22"/>
          <w:lang w:val="pl-PL"/>
        </w:rPr>
        <w:t xml:space="preserve"> </w:t>
      </w:r>
      <w:r w:rsidR="00170823" w:rsidRPr="00590158">
        <w:rPr>
          <w:rFonts w:ascii="Arial" w:hAnsi="Arial" w:cs="Arial"/>
          <w:bCs/>
          <w:sz w:val="20"/>
          <w:szCs w:val="22"/>
        </w:rPr>
        <w:t>kalendarzowych</w:t>
      </w:r>
      <w:r w:rsidR="003B5AC7">
        <w:rPr>
          <w:rFonts w:ascii="Arial" w:hAnsi="Arial" w:cs="Arial"/>
          <w:bCs/>
          <w:sz w:val="20"/>
          <w:szCs w:val="22"/>
        </w:rPr>
        <w:t>,</w:t>
      </w:r>
    </w:p>
    <w:p w:rsidR="00D52BCF" w:rsidRPr="00590158" w:rsidRDefault="00946018" w:rsidP="00053262">
      <w:pPr>
        <w:pStyle w:val="Tekstpodstawowywcity"/>
        <w:numPr>
          <w:ilvl w:val="1"/>
          <w:numId w:val="14"/>
        </w:numPr>
        <w:tabs>
          <w:tab w:val="num" w:pos="426"/>
        </w:tabs>
        <w:spacing w:line="276" w:lineRule="auto"/>
        <w:ind w:left="567" w:right="23" w:hanging="283"/>
        <w:jc w:val="both"/>
        <w:rPr>
          <w:rFonts w:ascii="Arial" w:hAnsi="Arial" w:cs="Arial"/>
          <w:bCs/>
          <w:sz w:val="20"/>
          <w:szCs w:val="22"/>
        </w:rPr>
      </w:pPr>
      <w:r w:rsidRPr="00590158">
        <w:rPr>
          <w:rFonts w:ascii="Arial" w:hAnsi="Arial" w:cs="Arial"/>
          <w:bCs/>
          <w:sz w:val="20"/>
          <w:szCs w:val="22"/>
        </w:rPr>
        <w:t>wystąpi</w:t>
      </w:r>
      <w:r w:rsidR="00D52BCF" w:rsidRPr="00590158">
        <w:rPr>
          <w:rFonts w:ascii="Arial" w:hAnsi="Arial" w:cs="Arial"/>
          <w:bCs/>
          <w:sz w:val="20"/>
          <w:szCs w:val="22"/>
        </w:rPr>
        <w:t xml:space="preserve"> istotna zmiana okoliczności powodująca, że wykonanie umowy nie leży w interesie publicznym, czego nie można było przewidzieć w chwili zawarci</w:t>
      </w:r>
      <w:r w:rsidR="00053262">
        <w:rPr>
          <w:rFonts w:ascii="Arial" w:hAnsi="Arial" w:cs="Arial"/>
          <w:bCs/>
          <w:sz w:val="20"/>
          <w:szCs w:val="22"/>
        </w:rPr>
        <w:t>a umowy. Odstąpienie od umowy w</w:t>
      </w:r>
      <w:r w:rsidR="00053262">
        <w:rPr>
          <w:rFonts w:ascii="Arial" w:hAnsi="Arial" w:cs="Arial"/>
          <w:bCs/>
          <w:sz w:val="20"/>
          <w:szCs w:val="22"/>
          <w:lang w:val="pl-PL"/>
        </w:rPr>
        <w:t> </w:t>
      </w:r>
      <w:r w:rsidR="00D52BCF" w:rsidRPr="00590158">
        <w:rPr>
          <w:rFonts w:ascii="Arial" w:hAnsi="Arial" w:cs="Arial"/>
          <w:bCs/>
          <w:sz w:val="20"/>
          <w:szCs w:val="22"/>
        </w:rPr>
        <w:t>tym przypadku może nastąpić w terminie 30 dni od powzięcia wiadomości o powyższych okolicznościach. W takim przypadku Wykonawca może żądać jedynie wynagrodzenia należnego mu</w:t>
      </w:r>
      <w:r w:rsidR="003B5AC7">
        <w:rPr>
          <w:rFonts w:ascii="Arial" w:hAnsi="Arial" w:cs="Arial"/>
          <w:bCs/>
          <w:sz w:val="20"/>
          <w:szCs w:val="22"/>
        </w:rPr>
        <w:t xml:space="preserve"> z tytułu wykonania części </w:t>
      </w:r>
      <w:r w:rsidR="003D5BD3">
        <w:rPr>
          <w:rFonts w:ascii="Arial" w:hAnsi="Arial" w:cs="Arial"/>
          <w:bCs/>
          <w:sz w:val="20"/>
          <w:szCs w:val="22"/>
        </w:rPr>
        <w:t>umów</w:t>
      </w:r>
      <w:r w:rsidR="003B5AC7">
        <w:rPr>
          <w:rFonts w:ascii="Arial" w:hAnsi="Arial" w:cs="Arial"/>
          <w:bCs/>
          <w:sz w:val="20"/>
          <w:szCs w:val="22"/>
        </w:rPr>
        <w:t>,</w:t>
      </w:r>
    </w:p>
    <w:p w:rsidR="009443F3" w:rsidRPr="00946018" w:rsidRDefault="00870230" w:rsidP="00053262">
      <w:pPr>
        <w:pStyle w:val="Tekstpodstawowywcity"/>
        <w:numPr>
          <w:ilvl w:val="1"/>
          <w:numId w:val="14"/>
        </w:numPr>
        <w:tabs>
          <w:tab w:val="num" w:pos="426"/>
        </w:tabs>
        <w:spacing w:line="276" w:lineRule="auto"/>
        <w:ind w:left="567" w:right="23" w:hanging="283"/>
        <w:jc w:val="both"/>
        <w:rPr>
          <w:rFonts w:ascii="Arial" w:hAnsi="Arial" w:cs="Arial"/>
          <w:bCs/>
          <w:sz w:val="20"/>
          <w:szCs w:val="22"/>
        </w:rPr>
      </w:pPr>
      <w:r w:rsidRPr="00946018">
        <w:rPr>
          <w:rFonts w:ascii="Arial" w:hAnsi="Arial" w:cs="Arial"/>
          <w:bCs/>
          <w:sz w:val="20"/>
          <w:szCs w:val="22"/>
        </w:rPr>
        <w:t xml:space="preserve">Wykonawca </w:t>
      </w:r>
      <w:r w:rsidR="009443F3" w:rsidRPr="00946018">
        <w:rPr>
          <w:rFonts w:ascii="Arial" w:hAnsi="Arial" w:cs="Arial"/>
          <w:bCs/>
          <w:sz w:val="20"/>
          <w:szCs w:val="22"/>
        </w:rPr>
        <w:t xml:space="preserve">z przyczyn zawinionych nie przystąpił do odbioru </w:t>
      </w:r>
      <w:r w:rsidR="00583809">
        <w:rPr>
          <w:rFonts w:ascii="Arial" w:hAnsi="Arial" w:cs="Arial"/>
          <w:bCs/>
          <w:sz w:val="20"/>
          <w:szCs w:val="22"/>
          <w:lang w:val="pl-PL"/>
        </w:rPr>
        <w:t>frontu robót</w:t>
      </w:r>
      <w:r w:rsidR="009443F3" w:rsidRPr="00946018">
        <w:rPr>
          <w:rFonts w:ascii="Arial" w:hAnsi="Arial" w:cs="Arial"/>
          <w:bCs/>
          <w:sz w:val="20"/>
          <w:szCs w:val="22"/>
        </w:rPr>
        <w:t xml:space="preserve"> albo nie rozpocz</w:t>
      </w:r>
      <w:r w:rsidR="000A6E93" w:rsidRPr="00946018">
        <w:rPr>
          <w:rFonts w:ascii="Arial" w:hAnsi="Arial" w:cs="Arial"/>
          <w:bCs/>
          <w:sz w:val="20"/>
          <w:szCs w:val="22"/>
        </w:rPr>
        <w:t>ął robót zgodnie z harmonogramem albo pozostaje w opóźnieniu</w:t>
      </w:r>
      <w:r w:rsidR="009443F3" w:rsidRPr="00946018">
        <w:rPr>
          <w:rFonts w:ascii="Arial" w:hAnsi="Arial" w:cs="Arial"/>
          <w:bCs/>
          <w:sz w:val="20"/>
          <w:szCs w:val="22"/>
        </w:rPr>
        <w:t xml:space="preserve"> z realizacją robót tak dalece, że wątpliwe jest dochowanie terminu zakończenia robót, </w:t>
      </w:r>
    </w:p>
    <w:p w:rsidR="00D52BCF" w:rsidRPr="00590158" w:rsidRDefault="00D52BCF" w:rsidP="00053262">
      <w:pPr>
        <w:pStyle w:val="Tekstpodstawowywcity"/>
        <w:numPr>
          <w:ilvl w:val="1"/>
          <w:numId w:val="14"/>
        </w:numPr>
        <w:tabs>
          <w:tab w:val="num" w:pos="426"/>
        </w:tabs>
        <w:spacing w:line="276" w:lineRule="auto"/>
        <w:ind w:left="567" w:right="23" w:hanging="283"/>
        <w:jc w:val="both"/>
        <w:rPr>
          <w:rFonts w:ascii="Arial" w:hAnsi="Arial" w:cs="Arial"/>
          <w:bCs/>
          <w:sz w:val="20"/>
          <w:szCs w:val="22"/>
        </w:rPr>
      </w:pPr>
      <w:r w:rsidRPr="00590158">
        <w:rPr>
          <w:rFonts w:ascii="Arial" w:hAnsi="Arial" w:cs="Arial"/>
          <w:bCs/>
          <w:sz w:val="20"/>
          <w:szCs w:val="22"/>
        </w:rPr>
        <w:t>Wykonawca realizuje roboty przewidziane niniejszą umową w sposób niezgodny z umową, dokumentacją projektową, specyfikacjami technicznymi i wskazaniami Zamawiającego</w:t>
      </w:r>
      <w:r w:rsidR="003B5AC7">
        <w:rPr>
          <w:rFonts w:ascii="Arial" w:hAnsi="Arial" w:cs="Arial"/>
          <w:bCs/>
          <w:sz w:val="20"/>
          <w:szCs w:val="22"/>
        </w:rPr>
        <w:t>,</w:t>
      </w:r>
    </w:p>
    <w:p w:rsidR="00D52BCF" w:rsidRPr="00DF191A" w:rsidRDefault="00D52BCF" w:rsidP="00053262">
      <w:pPr>
        <w:pStyle w:val="Tekstpodstawowywcity"/>
        <w:numPr>
          <w:ilvl w:val="1"/>
          <w:numId w:val="14"/>
        </w:numPr>
        <w:tabs>
          <w:tab w:val="num" w:pos="426"/>
        </w:tabs>
        <w:spacing w:line="276" w:lineRule="auto"/>
        <w:ind w:left="567" w:right="23" w:hanging="283"/>
        <w:jc w:val="both"/>
        <w:rPr>
          <w:rFonts w:ascii="Arial" w:hAnsi="Arial" w:cs="Arial"/>
          <w:bCs/>
          <w:sz w:val="20"/>
          <w:szCs w:val="22"/>
        </w:rPr>
      </w:pPr>
      <w:r w:rsidRPr="00590158">
        <w:rPr>
          <w:rFonts w:ascii="Arial" w:hAnsi="Arial" w:cs="Arial"/>
          <w:bCs/>
          <w:sz w:val="20"/>
          <w:szCs w:val="22"/>
        </w:rPr>
        <w:t>Wykonawca nie przedłuża ważności wygasającego zabezpieczenia należytego wykonania umowy</w:t>
      </w:r>
      <w:r>
        <w:rPr>
          <w:rFonts w:ascii="Arial" w:hAnsi="Arial" w:cs="Arial"/>
          <w:bCs/>
          <w:sz w:val="20"/>
          <w:szCs w:val="22"/>
        </w:rPr>
        <w:t xml:space="preserve"> lub polis</w:t>
      </w:r>
      <w:r w:rsidR="00C30EB4">
        <w:rPr>
          <w:rFonts w:ascii="Arial" w:hAnsi="Arial" w:cs="Arial"/>
          <w:bCs/>
          <w:sz w:val="20"/>
          <w:szCs w:val="22"/>
        </w:rPr>
        <w:t>y ubezpieczeniowej</w:t>
      </w:r>
      <w:r w:rsidR="006657DE">
        <w:rPr>
          <w:rFonts w:ascii="Arial" w:hAnsi="Arial" w:cs="Arial"/>
          <w:bCs/>
          <w:sz w:val="20"/>
          <w:szCs w:val="22"/>
          <w:lang w:val="pl-PL"/>
        </w:rPr>
        <w:t>.</w:t>
      </w:r>
    </w:p>
    <w:p w:rsidR="006657DE" w:rsidRPr="00C67823" w:rsidRDefault="00DF191A" w:rsidP="00DB62CC">
      <w:pPr>
        <w:pStyle w:val="Tekstpodstawowywcity"/>
        <w:numPr>
          <w:ilvl w:val="1"/>
          <w:numId w:val="14"/>
        </w:numPr>
        <w:tabs>
          <w:tab w:val="num" w:pos="426"/>
        </w:tabs>
        <w:spacing w:line="276" w:lineRule="auto"/>
        <w:ind w:left="567" w:right="23" w:hanging="283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  <w:lang w:val="pl-PL"/>
        </w:rPr>
        <w:t xml:space="preserve"> </w:t>
      </w:r>
      <w:r w:rsidR="00C67823">
        <w:rPr>
          <w:rFonts w:ascii="Arial" w:hAnsi="Arial" w:cs="Arial"/>
          <w:bCs/>
          <w:sz w:val="20"/>
          <w:szCs w:val="22"/>
          <w:lang w:val="pl-PL"/>
        </w:rPr>
        <w:t xml:space="preserve"> </w:t>
      </w:r>
      <w:r w:rsidR="00470DE6">
        <w:rPr>
          <w:rFonts w:ascii="Arial" w:hAnsi="Arial" w:cs="Arial"/>
          <w:bCs/>
          <w:sz w:val="20"/>
          <w:szCs w:val="22"/>
          <w:lang w:val="pl-PL"/>
        </w:rPr>
        <w:t>Zamawiający</w:t>
      </w:r>
      <w:r w:rsidR="00C67823">
        <w:rPr>
          <w:rFonts w:ascii="Arial" w:hAnsi="Arial" w:cs="Arial"/>
          <w:bCs/>
          <w:sz w:val="20"/>
          <w:szCs w:val="22"/>
          <w:lang w:val="pl-PL"/>
        </w:rPr>
        <w:t xml:space="preserve"> dowiedział się o rozpoczęciu/otwarciu li</w:t>
      </w:r>
      <w:r w:rsidR="00470DE6">
        <w:rPr>
          <w:rFonts w:ascii="Arial" w:hAnsi="Arial" w:cs="Arial"/>
          <w:bCs/>
          <w:sz w:val="20"/>
          <w:szCs w:val="22"/>
          <w:lang w:val="pl-PL"/>
        </w:rPr>
        <w:t xml:space="preserve">kwidacji działalności gospodarczej prowadzonej przez Wykonawcę lub o złożeniu wniosku o ogłoszenie upadłości. Odstąpienie od umowy może nastąpić niezwłocznie po otrzymaniu przez Zamawiającego takiej informacji, </w:t>
      </w:r>
    </w:p>
    <w:p w:rsidR="00D52BCF" w:rsidRPr="00470DE6" w:rsidRDefault="00D52BCF" w:rsidP="00053262">
      <w:pPr>
        <w:pStyle w:val="Tekstpodstawowywcity"/>
        <w:numPr>
          <w:ilvl w:val="1"/>
          <w:numId w:val="14"/>
        </w:numPr>
        <w:tabs>
          <w:tab w:val="num" w:pos="426"/>
        </w:tabs>
        <w:spacing w:line="276" w:lineRule="auto"/>
        <w:ind w:left="567" w:right="23" w:hanging="283"/>
        <w:jc w:val="both"/>
        <w:rPr>
          <w:rFonts w:ascii="Arial" w:hAnsi="Arial" w:cs="Arial"/>
          <w:bCs/>
          <w:sz w:val="20"/>
          <w:szCs w:val="22"/>
        </w:rPr>
      </w:pPr>
      <w:r w:rsidRPr="00470DE6">
        <w:rPr>
          <w:rFonts w:ascii="Arial" w:hAnsi="Arial" w:cs="Arial"/>
          <w:bCs/>
          <w:sz w:val="20"/>
          <w:szCs w:val="22"/>
        </w:rPr>
        <w:t>Wykonawca przy realizacji umowy jest zaangażowany w praktyki korupcyj</w:t>
      </w:r>
      <w:r w:rsidR="00D2799C" w:rsidRPr="00470DE6">
        <w:rPr>
          <w:rFonts w:ascii="Arial" w:hAnsi="Arial" w:cs="Arial"/>
          <w:bCs/>
          <w:sz w:val="20"/>
          <w:szCs w:val="22"/>
        </w:rPr>
        <w:t>ne stwierdzone aktem oskarżenia</w:t>
      </w:r>
      <w:r w:rsidR="00470DE6" w:rsidRPr="00470DE6">
        <w:rPr>
          <w:rFonts w:ascii="Arial" w:hAnsi="Arial" w:cs="Arial"/>
          <w:bCs/>
          <w:sz w:val="20"/>
          <w:szCs w:val="22"/>
          <w:lang w:val="pl-PL"/>
        </w:rPr>
        <w:t>. Odstąpienie od umowy może nastąpić niezwłocznie po otrzymaniu przez Zamawiającego takiej informacji,</w:t>
      </w:r>
    </w:p>
    <w:p w:rsidR="00D2799C" w:rsidRPr="001B1411" w:rsidRDefault="00D2799C" w:rsidP="00053262">
      <w:pPr>
        <w:pStyle w:val="Tekstpodstawowywcity"/>
        <w:numPr>
          <w:ilvl w:val="1"/>
          <w:numId w:val="14"/>
        </w:numPr>
        <w:tabs>
          <w:tab w:val="num" w:pos="426"/>
        </w:tabs>
        <w:spacing w:line="276" w:lineRule="auto"/>
        <w:ind w:left="567" w:right="23" w:hanging="283"/>
        <w:jc w:val="both"/>
        <w:rPr>
          <w:rFonts w:ascii="Arial" w:hAnsi="Arial" w:cs="Arial"/>
          <w:bCs/>
          <w:color w:val="000000"/>
          <w:sz w:val="20"/>
          <w:szCs w:val="22"/>
        </w:rPr>
      </w:pPr>
      <w:r w:rsidRPr="00592B64">
        <w:rPr>
          <w:rFonts w:ascii="Arial" w:hAnsi="Arial" w:cs="Arial"/>
          <w:bCs/>
          <w:color w:val="000000"/>
          <w:sz w:val="20"/>
          <w:szCs w:val="22"/>
        </w:rPr>
        <w:t xml:space="preserve">Zamawiający zmuszony jest do </w:t>
      </w:r>
      <w:r w:rsidRPr="00592B64">
        <w:rPr>
          <w:rFonts w:ascii="Arial" w:hAnsi="Arial" w:cs="Arial"/>
          <w:color w:val="000000"/>
          <w:sz w:val="20"/>
          <w:szCs w:val="20"/>
        </w:rPr>
        <w:t>wielokrotnego dokonywania bezpośredniej zapłaty Podwykonawcy lub dalszemu Podwykonawcy lub konieczność  dokonania bezpośrednich zapłat na sumę większą niż 5% wartości umowy w  sprawie zamówienia public</w:t>
      </w:r>
      <w:r w:rsidR="00A67E0F">
        <w:rPr>
          <w:rFonts w:ascii="Arial" w:hAnsi="Arial" w:cs="Arial"/>
          <w:color w:val="000000"/>
          <w:sz w:val="20"/>
          <w:szCs w:val="20"/>
        </w:rPr>
        <w:t>znego,</w:t>
      </w:r>
    </w:p>
    <w:p w:rsidR="00A67E0F" w:rsidRPr="003D5BD3" w:rsidRDefault="00A67E0F" w:rsidP="00946018">
      <w:pPr>
        <w:pStyle w:val="Tekstpodstawowywcity"/>
        <w:numPr>
          <w:ilvl w:val="1"/>
          <w:numId w:val="14"/>
        </w:numPr>
        <w:tabs>
          <w:tab w:val="num" w:pos="567"/>
        </w:tabs>
        <w:spacing w:line="276" w:lineRule="auto"/>
        <w:ind w:left="567" w:right="23" w:hanging="283"/>
        <w:jc w:val="both"/>
        <w:rPr>
          <w:rFonts w:ascii="Arial" w:hAnsi="Arial" w:cs="Arial"/>
          <w:bCs/>
          <w:color w:val="000000"/>
          <w:sz w:val="20"/>
          <w:szCs w:val="22"/>
        </w:rPr>
      </w:pPr>
      <w:r w:rsidRPr="003D5BD3">
        <w:rPr>
          <w:rFonts w:ascii="Arial" w:hAnsi="Arial" w:cs="Arial"/>
          <w:bCs/>
          <w:color w:val="000000"/>
          <w:sz w:val="20"/>
          <w:szCs w:val="22"/>
        </w:rPr>
        <w:t xml:space="preserve">Zamawiający stwierdził uporczywe naruszanie wymogu zatrudniania Pracowników </w:t>
      </w:r>
      <w:r w:rsidR="00A57018" w:rsidRPr="003D5BD3">
        <w:rPr>
          <w:rFonts w:ascii="Arial" w:hAnsi="Arial" w:cs="Arial"/>
          <w:bCs/>
          <w:color w:val="000000"/>
          <w:sz w:val="20"/>
          <w:szCs w:val="22"/>
        </w:rPr>
        <w:t>realizujących</w:t>
      </w:r>
      <w:r w:rsidRPr="003D5BD3">
        <w:rPr>
          <w:rFonts w:ascii="Arial" w:hAnsi="Arial" w:cs="Arial"/>
          <w:bCs/>
          <w:color w:val="000000"/>
          <w:sz w:val="20"/>
          <w:szCs w:val="22"/>
        </w:rPr>
        <w:t xml:space="preserve"> na podstawie umowy o pracę w roz</w:t>
      </w:r>
      <w:r w:rsidR="003B5AC7" w:rsidRPr="003D5BD3">
        <w:rPr>
          <w:rFonts w:ascii="Arial" w:hAnsi="Arial" w:cs="Arial"/>
          <w:bCs/>
          <w:color w:val="000000"/>
          <w:sz w:val="20"/>
          <w:szCs w:val="22"/>
        </w:rPr>
        <w:t>umieniu przepisów Kodeksu Pracy.</w:t>
      </w:r>
    </w:p>
    <w:p w:rsidR="001E3E9A" w:rsidRPr="00470DE6" w:rsidRDefault="00D52BCF" w:rsidP="00946018">
      <w:pPr>
        <w:pStyle w:val="Tekstpodstawowywcity"/>
        <w:numPr>
          <w:ilvl w:val="0"/>
          <w:numId w:val="14"/>
        </w:numPr>
        <w:tabs>
          <w:tab w:val="clear" w:pos="720"/>
          <w:tab w:val="num" w:pos="284"/>
        </w:tabs>
        <w:spacing w:before="120"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470DE6">
        <w:rPr>
          <w:rFonts w:ascii="Arial" w:hAnsi="Arial" w:cs="Arial"/>
          <w:sz w:val="20"/>
          <w:szCs w:val="22"/>
        </w:rPr>
        <w:t>Jeżeli Wykonawca będzie wykonywał przedmiot umowy wadliwie, albo sprzecznie z umową Zamawiaj</w:t>
      </w:r>
      <w:r w:rsidR="00170823" w:rsidRPr="00470DE6">
        <w:rPr>
          <w:rFonts w:ascii="Arial" w:hAnsi="Arial" w:cs="Arial"/>
          <w:sz w:val="20"/>
          <w:szCs w:val="22"/>
        </w:rPr>
        <w:t>ący</w:t>
      </w:r>
      <w:r w:rsidR="00583809">
        <w:rPr>
          <w:rFonts w:ascii="Arial" w:hAnsi="Arial" w:cs="Arial"/>
          <w:sz w:val="20"/>
          <w:szCs w:val="22"/>
          <w:lang w:val="pl-PL"/>
        </w:rPr>
        <w:t xml:space="preserve"> </w:t>
      </w:r>
      <w:r w:rsidR="00470DE6" w:rsidRPr="00470DE6">
        <w:rPr>
          <w:rFonts w:ascii="Arial" w:hAnsi="Arial" w:cs="Arial"/>
          <w:sz w:val="20"/>
          <w:szCs w:val="22"/>
          <w:lang w:val="pl-PL"/>
        </w:rPr>
        <w:t>w przypadkach o których mowa w ust.1a, 1c, 1d, 1e, 1h i 1i wezwie Wykonawcę do zaprzestania naruszenia umowy i wyznaczy mu w tym celu odpowiedni termin.</w:t>
      </w:r>
      <w:r w:rsidRPr="00470DE6">
        <w:rPr>
          <w:rFonts w:ascii="Arial" w:hAnsi="Arial" w:cs="Arial"/>
          <w:sz w:val="20"/>
          <w:szCs w:val="22"/>
        </w:rPr>
        <w:t xml:space="preserve"> Po bezskutecznym upływie wyznaczonego terminu Zamawiający może od umowy odstąpić, powierzyć poprawienie lub dalsze wykonanie przedmiotu umo</w:t>
      </w:r>
      <w:r w:rsidR="00300E4A" w:rsidRPr="00470DE6">
        <w:rPr>
          <w:rFonts w:ascii="Arial" w:hAnsi="Arial" w:cs="Arial"/>
          <w:sz w:val="20"/>
          <w:szCs w:val="22"/>
        </w:rPr>
        <w:t xml:space="preserve">wy podmiotowi trzeciemu, bez konieczności uzyskania zgody sądu na wykonanie zastępcze, a kosztami </w:t>
      </w:r>
      <w:r w:rsidR="003B5AC7" w:rsidRPr="00470DE6">
        <w:rPr>
          <w:rFonts w:ascii="Arial" w:hAnsi="Arial" w:cs="Arial"/>
          <w:sz w:val="20"/>
          <w:szCs w:val="22"/>
        </w:rPr>
        <w:t>z tego tytułu obciąży Wykonawcę</w:t>
      </w:r>
      <w:r w:rsidRPr="00470DE6">
        <w:rPr>
          <w:rFonts w:ascii="Arial" w:hAnsi="Arial" w:cs="Arial"/>
          <w:sz w:val="20"/>
          <w:szCs w:val="22"/>
        </w:rPr>
        <w:t>.</w:t>
      </w:r>
    </w:p>
    <w:p w:rsidR="00D52BCF" w:rsidRPr="005F289D" w:rsidRDefault="00D52BCF" w:rsidP="00946018">
      <w:pPr>
        <w:pStyle w:val="Tekstpodstawowywcity"/>
        <w:numPr>
          <w:ilvl w:val="0"/>
          <w:numId w:val="14"/>
        </w:numPr>
        <w:tabs>
          <w:tab w:val="clear" w:pos="720"/>
          <w:tab w:val="num" w:pos="284"/>
        </w:tabs>
        <w:spacing w:before="120"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6A6ACE">
        <w:rPr>
          <w:rFonts w:ascii="Arial" w:hAnsi="Arial" w:cs="Arial"/>
          <w:bCs/>
          <w:sz w:val="20"/>
          <w:szCs w:val="22"/>
        </w:rPr>
        <w:t>Odstąpienie od umowy, o którym mowa w ust. 1 musi mieć formę pisemną pod</w:t>
      </w:r>
      <w:r>
        <w:rPr>
          <w:rFonts w:ascii="Arial" w:hAnsi="Arial" w:cs="Arial"/>
          <w:bCs/>
          <w:sz w:val="20"/>
          <w:szCs w:val="22"/>
        </w:rPr>
        <w:t xml:space="preserve"> rygorem nieważności takiego oświadczenia i musi zawierać uzasadnienie.</w:t>
      </w:r>
    </w:p>
    <w:p w:rsidR="001522AF" w:rsidRPr="00805734" w:rsidRDefault="00D52BCF" w:rsidP="00946018">
      <w:pPr>
        <w:pStyle w:val="Tekstpodstawowywcity"/>
        <w:numPr>
          <w:ilvl w:val="0"/>
          <w:numId w:val="14"/>
        </w:numPr>
        <w:tabs>
          <w:tab w:val="clear" w:pos="720"/>
          <w:tab w:val="num" w:pos="284"/>
        </w:tabs>
        <w:spacing w:before="120"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lastRenderedPageBreak/>
        <w:t>W przypadku odstąpienia od umowy Wykonawcę oraz Zamawiającego obciążają następujące obowiązki:</w:t>
      </w:r>
    </w:p>
    <w:p w:rsidR="00D52BCF" w:rsidRDefault="00D52BCF" w:rsidP="00946018">
      <w:pPr>
        <w:pStyle w:val="Tekstpodstawowywcity"/>
        <w:numPr>
          <w:ilvl w:val="1"/>
          <w:numId w:val="15"/>
        </w:numPr>
        <w:tabs>
          <w:tab w:val="clear" w:pos="1440"/>
          <w:tab w:val="num" w:pos="567"/>
        </w:tabs>
        <w:spacing w:line="276" w:lineRule="auto"/>
        <w:ind w:left="567" w:right="23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zabezpieczy przerwane roboty w zakresie obustro</w:t>
      </w:r>
      <w:r w:rsidR="00870230">
        <w:rPr>
          <w:rFonts w:ascii="Arial" w:hAnsi="Arial" w:cs="Arial"/>
          <w:sz w:val="20"/>
          <w:szCs w:val="22"/>
        </w:rPr>
        <w:t>nnie uzgodnionym, na koszt tej S</w:t>
      </w:r>
      <w:r>
        <w:rPr>
          <w:rFonts w:ascii="Arial" w:hAnsi="Arial" w:cs="Arial"/>
          <w:sz w:val="20"/>
          <w:szCs w:val="22"/>
        </w:rPr>
        <w:t>trony, z której winy nastąpiło odstąpienie od umowy</w:t>
      </w:r>
      <w:r w:rsidR="003B5AC7">
        <w:rPr>
          <w:rFonts w:ascii="Arial" w:hAnsi="Arial" w:cs="Arial"/>
          <w:sz w:val="20"/>
          <w:szCs w:val="22"/>
        </w:rPr>
        <w:t>,</w:t>
      </w:r>
    </w:p>
    <w:p w:rsidR="00D52BCF" w:rsidRDefault="00D52BCF" w:rsidP="00946018">
      <w:pPr>
        <w:pStyle w:val="Tekstpodstawowywcity"/>
        <w:numPr>
          <w:ilvl w:val="1"/>
          <w:numId w:val="15"/>
        </w:numPr>
        <w:tabs>
          <w:tab w:val="clear" w:pos="1440"/>
          <w:tab w:val="num" w:pos="567"/>
        </w:tabs>
        <w:spacing w:line="276" w:lineRule="auto"/>
        <w:ind w:left="567" w:right="23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zgłosi Zamawiającemu gotowość do odbioru robót przerwanych</w:t>
      </w:r>
      <w:r w:rsidR="003B5AC7">
        <w:rPr>
          <w:rFonts w:ascii="Arial" w:hAnsi="Arial" w:cs="Arial"/>
          <w:sz w:val="20"/>
          <w:szCs w:val="22"/>
        </w:rPr>
        <w:t>,</w:t>
      </w:r>
    </w:p>
    <w:p w:rsidR="00D52BCF" w:rsidRDefault="00D52BCF" w:rsidP="00946018">
      <w:pPr>
        <w:pStyle w:val="Tekstpodstawowywcity"/>
        <w:numPr>
          <w:ilvl w:val="1"/>
          <w:numId w:val="15"/>
        </w:numPr>
        <w:tabs>
          <w:tab w:val="clear" w:pos="1440"/>
          <w:tab w:val="num" w:pos="567"/>
        </w:tabs>
        <w:spacing w:line="276" w:lineRule="auto"/>
        <w:ind w:left="567" w:right="23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terminie 10 dni od daty zgłoszenia, o którym mowa w ust. 4b, Wykonawca wraz z inspektorem nadzoru i przy udziale Zamawiającego sporządzi szczegółowy protokół inwentaryzacji robót w toku wraz z zestawieniem wartości wykonanych robót według stanu na dzień odstąpienia. </w:t>
      </w:r>
    </w:p>
    <w:p w:rsidR="00D52BCF" w:rsidRDefault="00D52BCF" w:rsidP="00946018">
      <w:pPr>
        <w:pStyle w:val="Tekstpodstawowywcity"/>
        <w:numPr>
          <w:ilvl w:val="0"/>
          <w:numId w:val="14"/>
        </w:numPr>
        <w:tabs>
          <w:tab w:val="clear" w:pos="720"/>
          <w:tab w:val="num" w:pos="284"/>
        </w:tabs>
        <w:spacing w:before="120"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przypadku odstąpienia od umowy lub przerwania robót przez Zamawiającego, z przyczyn niezależnych od Wykonawcy, Zamawiający jest zobowiązany:</w:t>
      </w:r>
    </w:p>
    <w:p w:rsidR="00D52BCF" w:rsidRDefault="00D52BCF" w:rsidP="00946018">
      <w:pPr>
        <w:pStyle w:val="Tekstpodstawowywcity"/>
        <w:numPr>
          <w:ilvl w:val="0"/>
          <w:numId w:val="16"/>
        </w:numPr>
        <w:tabs>
          <w:tab w:val="clear" w:pos="708"/>
          <w:tab w:val="num" w:pos="567"/>
        </w:tabs>
        <w:spacing w:line="276" w:lineRule="auto"/>
        <w:ind w:left="567" w:right="675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odebrać wykonane roboty</w:t>
      </w:r>
      <w:r w:rsidR="003B5AC7">
        <w:rPr>
          <w:rFonts w:ascii="Arial" w:hAnsi="Arial" w:cs="Arial"/>
          <w:sz w:val="20"/>
          <w:szCs w:val="22"/>
        </w:rPr>
        <w:t>,</w:t>
      </w:r>
    </w:p>
    <w:p w:rsidR="00020AB0" w:rsidRPr="00223C41" w:rsidRDefault="00D52BCF" w:rsidP="00946018">
      <w:pPr>
        <w:pStyle w:val="Tekstpodstawowywcity"/>
        <w:numPr>
          <w:ilvl w:val="0"/>
          <w:numId w:val="16"/>
        </w:numPr>
        <w:tabs>
          <w:tab w:val="clear" w:pos="708"/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zapłacić za wykonane roboty w oparciu o protokół inwentaryzacji robót w toku z uwzględnieniu robót już wcześniej zapłaconych. Podpisany przez Wykonawcę, nadzór inwestorski oraz Zamawiającego w/w protokół będzie stanowił podstawę do wystawienia przez Wykonawcę faktury rozliczeniowej zadania.</w:t>
      </w:r>
    </w:p>
    <w:p w:rsidR="00D52BCF" w:rsidRDefault="00D52BCF" w:rsidP="00946018">
      <w:pPr>
        <w:pStyle w:val="Tekstpodstawowywcity"/>
        <w:spacing w:before="240" w:after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15</w:t>
      </w:r>
    </w:p>
    <w:p w:rsidR="00E76C2E" w:rsidRPr="00FB3DA3" w:rsidRDefault="00E76C2E" w:rsidP="00946018">
      <w:pPr>
        <w:spacing w:before="120" w:line="276" w:lineRule="auto"/>
        <w:rPr>
          <w:rFonts w:ascii="Arial" w:hAnsi="Arial" w:cs="Arial"/>
          <w:b/>
        </w:rPr>
      </w:pPr>
      <w:r w:rsidRPr="00FB3DA3">
        <w:rPr>
          <w:rFonts w:ascii="Arial" w:hAnsi="Arial" w:cs="Arial"/>
          <w:b/>
        </w:rPr>
        <w:t>Warunki zmian postanowień umowy.</w:t>
      </w:r>
    </w:p>
    <w:p w:rsidR="00946018" w:rsidRPr="006657DE" w:rsidRDefault="00946018" w:rsidP="00946018">
      <w:pPr>
        <w:numPr>
          <w:ilvl w:val="0"/>
          <w:numId w:val="32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6657DE">
        <w:rPr>
          <w:rFonts w:ascii="Arial" w:hAnsi="Arial" w:cs="Arial"/>
        </w:rPr>
        <w:t xml:space="preserve">Zamawiający przewiduje możliwość zmian postanowień w zawartej umowie na podstawie art. 455 ust. 1 pkt. 1 ustawy </w:t>
      </w:r>
      <w:proofErr w:type="spellStart"/>
      <w:r w:rsidRPr="006657DE">
        <w:rPr>
          <w:rFonts w:ascii="Arial" w:hAnsi="Arial" w:cs="Arial"/>
        </w:rPr>
        <w:t>p.z.p</w:t>
      </w:r>
      <w:proofErr w:type="spellEnd"/>
      <w:r w:rsidRPr="006657DE">
        <w:rPr>
          <w:rFonts w:ascii="Arial" w:hAnsi="Arial" w:cs="Arial"/>
        </w:rPr>
        <w:t>. w przypadku wystąpienia co najmniej jednej z niżej wymienionych okoliczności.</w:t>
      </w:r>
    </w:p>
    <w:p w:rsidR="00E76C2E" w:rsidRPr="006657DE" w:rsidRDefault="00E76C2E" w:rsidP="00946018">
      <w:pPr>
        <w:numPr>
          <w:ilvl w:val="0"/>
          <w:numId w:val="32"/>
        </w:numPr>
        <w:tabs>
          <w:tab w:val="clear" w:pos="720"/>
          <w:tab w:val="num" w:pos="284"/>
        </w:tabs>
        <w:spacing w:before="120" w:line="276" w:lineRule="auto"/>
        <w:ind w:left="284" w:hanging="284"/>
        <w:rPr>
          <w:rFonts w:ascii="Arial" w:hAnsi="Arial" w:cs="Arial"/>
        </w:rPr>
      </w:pPr>
      <w:r w:rsidRPr="006657DE">
        <w:rPr>
          <w:rFonts w:ascii="Arial" w:hAnsi="Arial" w:cs="Arial"/>
        </w:rPr>
        <w:t xml:space="preserve">Zmiana postanowień zawartej umowy może </w:t>
      </w:r>
      <w:r w:rsidR="000B23EB" w:rsidRPr="006657DE">
        <w:rPr>
          <w:rFonts w:ascii="Arial" w:hAnsi="Arial" w:cs="Arial"/>
        </w:rPr>
        <w:t>nastąpić</w:t>
      </w:r>
      <w:r w:rsidRPr="006657DE">
        <w:rPr>
          <w:rFonts w:ascii="Arial" w:hAnsi="Arial" w:cs="Arial"/>
        </w:rPr>
        <w:t xml:space="preserve"> wyłącznie za zgodą obu Stron </w:t>
      </w:r>
      <w:r w:rsidR="000B23EB" w:rsidRPr="006657DE">
        <w:rPr>
          <w:rFonts w:ascii="Arial" w:hAnsi="Arial" w:cs="Arial"/>
        </w:rPr>
        <w:t>wyrażoną</w:t>
      </w:r>
      <w:r w:rsidRPr="006657DE">
        <w:rPr>
          <w:rFonts w:ascii="Arial" w:hAnsi="Arial" w:cs="Arial"/>
        </w:rPr>
        <w:t xml:space="preserve"> w drodze aneksu do umowy</w:t>
      </w:r>
      <w:r w:rsidR="006D7418" w:rsidRPr="006657DE">
        <w:rPr>
          <w:rFonts w:ascii="Arial" w:hAnsi="Arial" w:cs="Arial"/>
        </w:rPr>
        <w:t xml:space="preserve"> pod rygorem nieważności, za wyjątkiem sytuacji, dla których umowa dopuszcza inny sposób legalizacji.  </w:t>
      </w:r>
      <w:r w:rsidR="000B23EB" w:rsidRPr="006657DE">
        <w:rPr>
          <w:rFonts w:ascii="Arial" w:hAnsi="Arial" w:cs="Arial"/>
        </w:rPr>
        <w:t>W przypadku, gdy zmiana dotyczyć będzie podwyższenia wynagrodzenia Wykonawcy, Strony dokonają zmian po zabezpieczeniu przez Zama</w:t>
      </w:r>
      <w:r w:rsidR="00FB3DA3" w:rsidRPr="006657DE">
        <w:rPr>
          <w:rFonts w:ascii="Arial" w:hAnsi="Arial" w:cs="Arial"/>
        </w:rPr>
        <w:t>wiającego środków finansowych w </w:t>
      </w:r>
      <w:r w:rsidR="000B23EB" w:rsidRPr="006657DE">
        <w:rPr>
          <w:rFonts w:ascii="Arial" w:hAnsi="Arial" w:cs="Arial"/>
        </w:rPr>
        <w:t>budżecie miasta.</w:t>
      </w:r>
    </w:p>
    <w:p w:rsidR="006657DE" w:rsidRPr="00DB62CC" w:rsidRDefault="000B23EB" w:rsidP="00DB62CC">
      <w:pPr>
        <w:numPr>
          <w:ilvl w:val="0"/>
          <w:numId w:val="32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6657DE">
        <w:rPr>
          <w:rFonts w:ascii="Arial" w:hAnsi="Arial" w:cs="Arial"/>
        </w:rPr>
        <w:t>Podstawą zmiany postanow</w:t>
      </w:r>
      <w:r w:rsidR="006916D0" w:rsidRPr="006657DE">
        <w:rPr>
          <w:rFonts w:ascii="Arial" w:hAnsi="Arial" w:cs="Arial"/>
        </w:rPr>
        <w:t>ień umowy jest pisemny wniosek W</w:t>
      </w:r>
      <w:r w:rsidRPr="006657DE">
        <w:rPr>
          <w:rFonts w:ascii="Arial" w:hAnsi="Arial" w:cs="Arial"/>
        </w:rPr>
        <w:t xml:space="preserve">ykonawcy lub protokół konieczności, dokumentujące </w:t>
      </w:r>
      <w:r w:rsidR="006916D0" w:rsidRPr="006657DE">
        <w:rPr>
          <w:rFonts w:ascii="Arial" w:hAnsi="Arial" w:cs="Arial"/>
        </w:rPr>
        <w:t xml:space="preserve">zaistnienie okoliczności skutkujących zmianą postanowień umowy. W przypadku zmiany wynagrodzenia należy dodatkowo dołączyć kosztorys wykonany na zasadach opisanych w </w:t>
      </w:r>
      <w:r w:rsidR="008A4456" w:rsidRPr="006657DE">
        <w:rPr>
          <w:rFonts w:ascii="Arial" w:hAnsi="Arial" w:cs="Arial"/>
          <w:bCs/>
          <w:szCs w:val="22"/>
        </w:rPr>
        <w:t xml:space="preserve">§ </w:t>
      </w:r>
      <w:r w:rsidR="00FB3DA3" w:rsidRPr="006657DE">
        <w:rPr>
          <w:rFonts w:ascii="Arial" w:hAnsi="Arial" w:cs="Arial"/>
          <w:bCs/>
          <w:szCs w:val="22"/>
        </w:rPr>
        <w:t>7</w:t>
      </w:r>
      <w:r w:rsidR="00FB3DA3" w:rsidRPr="006657DE">
        <w:rPr>
          <w:rFonts w:ascii="Arial" w:hAnsi="Arial" w:cs="Arial"/>
          <w:b/>
          <w:bCs/>
          <w:szCs w:val="22"/>
        </w:rPr>
        <w:t xml:space="preserve"> </w:t>
      </w:r>
      <w:r w:rsidR="00FB3DA3" w:rsidRPr="006657DE">
        <w:rPr>
          <w:rFonts w:ascii="Arial" w:hAnsi="Arial" w:cs="Arial"/>
        </w:rPr>
        <w:t>i </w:t>
      </w:r>
      <w:r w:rsidR="006916D0" w:rsidRPr="006657DE">
        <w:rPr>
          <w:rFonts w:ascii="Arial" w:hAnsi="Arial" w:cs="Arial"/>
        </w:rPr>
        <w:t>sprawdzony przez Inspektora Nadzoru.</w:t>
      </w:r>
    </w:p>
    <w:p w:rsidR="006916D0" w:rsidRPr="00FB3DA3" w:rsidRDefault="006916D0" w:rsidP="00946018">
      <w:pPr>
        <w:numPr>
          <w:ilvl w:val="0"/>
          <w:numId w:val="32"/>
        </w:numPr>
        <w:tabs>
          <w:tab w:val="clear" w:pos="720"/>
          <w:tab w:val="num" w:pos="284"/>
        </w:tabs>
        <w:spacing w:before="120" w:line="276" w:lineRule="auto"/>
        <w:ind w:left="284" w:hanging="284"/>
        <w:rPr>
          <w:rFonts w:ascii="Arial" w:hAnsi="Arial" w:cs="Arial"/>
        </w:rPr>
      </w:pPr>
      <w:r w:rsidRPr="00FB3DA3">
        <w:rPr>
          <w:rFonts w:ascii="Arial" w:hAnsi="Arial" w:cs="Arial"/>
        </w:rPr>
        <w:t>Zamawiający przewiduje następujące okoliczności zmiany postanowień umowy:</w:t>
      </w:r>
    </w:p>
    <w:p w:rsidR="00E76C2E" w:rsidRPr="00765F01" w:rsidRDefault="008A4456" w:rsidP="00765F01">
      <w:pPr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4.1</w:t>
      </w:r>
      <w:r w:rsidRPr="00B16EC3">
        <w:rPr>
          <w:rFonts w:ascii="Arial" w:hAnsi="Arial" w:cs="Arial"/>
        </w:rPr>
        <w:t xml:space="preserve">. </w:t>
      </w:r>
      <w:r w:rsidRPr="00465392">
        <w:rPr>
          <w:rFonts w:ascii="Arial" w:hAnsi="Arial" w:cs="Arial"/>
          <w:b/>
        </w:rPr>
        <w:t>terminy realizacji</w:t>
      </w:r>
      <w:r w:rsidRPr="00B16EC3">
        <w:rPr>
          <w:rFonts w:ascii="Arial" w:hAnsi="Arial" w:cs="Arial"/>
        </w:rPr>
        <w:t xml:space="preserve"> - mogą ulec zmianie tylko po akceptacji przez Zamawiającego w przypadku gdy: </w:t>
      </w:r>
    </w:p>
    <w:p w:rsidR="00E76C2E" w:rsidRPr="00FB3DA3" w:rsidRDefault="00E76C2E" w:rsidP="00AE7F80">
      <w:pPr>
        <w:numPr>
          <w:ilvl w:val="0"/>
          <w:numId w:val="43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FB3DA3">
        <w:rPr>
          <w:rFonts w:ascii="Arial" w:hAnsi="Arial" w:cs="Arial"/>
          <w:iCs/>
        </w:rPr>
        <w:t xml:space="preserve">wystąpią opóźnienia w przekazaniu </w:t>
      </w:r>
      <w:r w:rsidR="00583809">
        <w:rPr>
          <w:rFonts w:ascii="Arial" w:hAnsi="Arial" w:cs="Arial"/>
          <w:iCs/>
        </w:rPr>
        <w:t>frontu robót</w:t>
      </w:r>
      <w:r w:rsidRPr="00FB3DA3">
        <w:rPr>
          <w:rFonts w:ascii="Arial" w:hAnsi="Arial" w:cs="Arial"/>
          <w:iCs/>
        </w:rPr>
        <w:t xml:space="preserve"> wykon</w:t>
      </w:r>
      <w:r w:rsidR="003B5AC7">
        <w:rPr>
          <w:rFonts w:ascii="Arial" w:hAnsi="Arial" w:cs="Arial"/>
          <w:iCs/>
        </w:rPr>
        <w:t>awcy robót z winy Zamawiającego,</w:t>
      </w:r>
    </w:p>
    <w:p w:rsidR="00E76C2E" w:rsidRPr="007A111E" w:rsidRDefault="00E76C2E" w:rsidP="00AE7F80">
      <w:pPr>
        <w:numPr>
          <w:ilvl w:val="0"/>
          <w:numId w:val="43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FB3DA3">
        <w:rPr>
          <w:rFonts w:ascii="Arial" w:hAnsi="Arial" w:cs="Arial"/>
          <w:iCs/>
        </w:rPr>
        <w:t>wystąpią braki lub wady w dokumentacji projektowej lub w innych dokumentach dotyczących budowy</w:t>
      </w:r>
      <w:r w:rsidR="003B5AC7">
        <w:rPr>
          <w:rFonts w:ascii="Arial" w:hAnsi="Arial" w:cs="Arial"/>
          <w:iCs/>
        </w:rPr>
        <w:t>,</w:t>
      </w:r>
    </w:p>
    <w:p w:rsidR="007A111E" w:rsidRPr="004537A1" w:rsidRDefault="007A111E" w:rsidP="00AE7F80">
      <w:pPr>
        <w:numPr>
          <w:ilvl w:val="0"/>
          <w:numId w:val="43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3D5BD3">
        <w:rPr>
          <w:rFonts w:ascii="Arial" w:hAnsi="Arial" w:cs="Arial"/>
          <w:iCs/>
        </w:rPr>
        <w:t>zostaną w trakcie realizacji odkryte elementy konstrukcyjne, pomieszczenia lub instalacje, które nie zostały zinwentaryzowane na etapie opracowania dokumentacji lub przyjęto w stosunku do nich w dokumentacji odmienne założenia niż okazało się w rzeczywistości a mają one bezpośredni wpływ na realizację zadania z uwagi na konieczność ich przebudowy, likwidacji lub zabezpieczenia</w:t>
      </w:r>
      <w:r w:rsidR="003B5AC7" w:rsidRPr="003D5BD3">
        <w:rPr>
          <w:rFonts w:ascii="Arial" w:hAnsi="Arial" w:cs="Arial"/>
          <w:iCs/>
        </w:rPr>
        <w:t>,</w:t>
      </w:r>
    </w:p>
    <w:p w:rsidR="006916D0" w:rsidRPr="004537A1" w:rsidRDefault="006916D0" w:rsidP="004537A1">
      <w:pPr>
        <w:numPr>
          <w:ilvl w:val="0"/>
          <w:numId w:val="43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4537A1">
        <w:rPr>
          <w:rFonts w:ascii="Arial" w:hAnsi="Arial" w:cs="Arial"/>
        </w:rPr>
        <w:t xml:space="preserve">wystąpią warunki atmosferyczne uniemożliwiające realizację zadania </w:t>
      </w:r>
      <w:r w:rsidR="001B1411" w:rsidRPr="004537A1">
        <w:rPr>
          <w:rFonts w:ascii="Arial" w:hAnsi="Arial" w:cs="Arial"/>
        </w:rPr>
        <w:t xml:space="preserve">(w tym anomalia klimatyczne lub warunki uniemożliwiające prowadzenie robót) </w:t>
      </w:r>
      <w:r w:rsidRPr="004537A1">
        <w:rPr>
          <w:rFonts w:ascii="Arial" w:hAnsi="Arial" w:cs="Arial"/>
          <w:iCs/>
        </w:rPr>
        <w:t xml:space="preserve">i sytuacja taka trwa powyżej </w:t>
      </w:r>
      <w:r w:rsidR="00F3138B" w:rsidRPr="004537A1">
        <w:rPr>
          <w:rFonts w:ascii="Arial" w:hAnsi="Arial" w:cs="Arial"/>
          <w:iCs/>
        </w:rPr>
        <w:t xml:space="preserve">            </w:t>
      </w:r>
      <w:r w:rsidR="00F3138B" w:rsidRPr="004537A1">
        <w:rPr>
          <w:rFonts w:ascii="Arial" w:hAnsi="Arial" w:cs="Arial"/>
          <w:b/>
          <w:bCs/>
          <w:iCs/>
        </w:rPr>
        <w:t>21 dni,</w:t>
      </w:r>
    </w:p>
    <w:p w:rsidR="007A111E" w:rsidRPr="003D5BD3" w:rsidRDefault="007A111E" w:rsidP="00AE7F80">
      <w:pPr>
        <w:numPr>
          <w:ilvl w:val="0"/>
          <w:numId w:val="43"/>
        </w:numPr>
        <w:spacing w:line="276" w:lineRule="auto"/>
        <w:ind w:left="993" w:hanging="284"/>
        <w:jc w:val="both"/>
        <w:rPr>
          <w:rFonts w:ascii="Arial" w:hAnsi="Arial" w:cs="Arial"/>
        </w:rPr>
      </w:pPr>
      <w:bookmarkStart w:id="2" w:name="_Hlk63073259"/>
      <w:r w:rsidRPr="003D5BD3">
        <w:rPr>
          <w:rFonts w:ascii="Arial" w:hAnsi="Arial" w:cs="Arial"/>
        </w:rPr>
        <w:t>wystąpi konieczność podjęcia dodatkowych działań przez organy administracji lub wystąpi konieczność uzyskania nowych uzgodnień ewentualnie aktualizacja uzgodnień poczynionych wcześniej przez projektanta</w:t>
      </w:r>
      <w:r w:rsidR="003B5AC7" w:rsidRPr="003D5BD3">
        <w:rPr>
          <w:rFonts w:ascii="Arial" w:hAnsi="Arial" w:cs="Arial"/>
        </w:rPr>
        <w:t>,</w:t>
      </w:r>
      <w:r w:rsidRPr="003D5BD3">
        <w:rPr>
          <w:rFonts w:ascii="Arial" w:hAnsi="Arial" w:cs="Arial"/>
        </w:rPr>
        <w:t xml:space="preserve"> </w:t>
      </w:r>
    </w:p>
    <w:bookmarkEnd w:id="2"/>
    <w:p w:rsidR="003F43B0" w:rsidRPr="00590158" w:rsidRDefault="003F43B0" w:rsidP="00AE7F80">
      <w:pPr>
        <w:numPr>
          <w:ilvl w:val="0"/>
          <w:numId w:val="43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wystąpi konieczność wykonania robót do</w:t>
      </w:r>
      <w:r w:rsidR="00126F15" w:rsidRPr="00590158">
        <w:rPr>
          <w:rFonts w:ascii="Arial" w:hAnsi="Arial" w:cs="Arial"/>
        </w:rPr>
        <w:t>datkowych</w:t>
      </w:r>
      <w:r w:rsidRPr="00590158">
        <w:rPr>
          <w:rFonts w:ascii="Arial" w:hAnsi="Arial" w:cs="Arial"/>
        </w:rPr>
        <w:t xml:space="preserve"> </w:t>
      </w:r>
      <w:r w:rsidR="006D6231" w:rsidRPr="00590158">
        <w:rPr>
          <w:rFonts w:ascii="Arial" w:hAnsi="Arial" w:cs="Arial"/>
        </w:rPr>
        <w:t>niezbędnych</w:t>
      </w:r>
      <w:r w:rsidRPr="00590158">
        <w:rPr>
          <w:rFonts w:ascii="Arial" w:hAnsi="Arial" w:cs="Arial"/>
        </w:rPr>
        <w:t xml:space="preserve"> do zakończenia zakresu objętego przedmiotem umowy</w:t>
      </w:r>
      <w:r w:rsidR="003B5AC7">
        <w:rPr>
          <w:rFonts w:ascii="Arial" w:hAnsi="Arial" w:cs="Arial"/>
        </w:rPr>
        <w:t>,</w:t>
      </w:r>
      <w:r w:rsidRPr="00590158">
        <w:rPr>
          <w:rFonts w:ascii="Arial" w:hAnsi="Arial" w:cs="Arial"/>
        </w:rPr>
        <w:t xml:space="preserve"> </w:t>
      </w:r>
    </w:p>
    <w:p w:rsidR="001B1411" w:rsidRPr="00590158" w:rsidRDefault="001B1411" w:rsidP="00AE7F80">
      <w:pPr>
        <w:numPr>
          <w:ilvl w:val="0"/>
          <w:numId w:val="43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lastRenderedPageBreak/>
        <w:t xml:space="preserve">wystąpi brak </w:t>
      </w:r>
      <w:r w:rsidR="00EC48AF" w:rsidRPr="00590158">
        <w:rPr>
          <w:rFonts w:ascii="Arial" w:hAnsi="Arial" w:cs="Arial"/>
        </w:rPr>
        <w:t xml:space="preserve">frontu </w:t>
      </w:r>
      <w:r w:rsidRPr="00590158">
        <w:rPr>
          <w:rFonts w:ascii="Arial" w:hAnsi="Arial" w:cs="Arial"/>
        </w:rPr>
        <w:t>robót</w:t>
      </w:r>
      <w:r w:rsidR="00EC48AF" w:rsidRPr="00590158">
        <w:rPr>
          <w:rFonts w:ascii="Arial" w:hAnsi="Arial" w:cs="Arial"/>
        </w:rPr>
        <w:t xml:space="preserve"> z przyczyn niezależnych od Wykonawcy przez okres dłuższy </w:t>
      </w:r>
      <w:r w:rsidR="00F3138B">
        <w:rPr>
          <w:rFonts w:ascii="Arial" w:hAnsi="Arial" w:cs="Arial"/>
        </w:rPr>
        <w:t xml:space="preserve">niż             </w:t>
      </w:r>
      <w:r w:rsidR="00F3138B" w:rsidRPr="00F3138B">
        <w:rPr>
          <w:rFonts w:ascii="Arial" w:hAnsi="Arial" w:cs="Arial"/>
          <w:b/>
          <w:bCs/>
        </w:rPr>
        <w:t>21 dni</w:t>
      </w:r>
      <w:r w:rsidR="00F3138B">
        <w:rPr>
          <w:rFonts w:ascii="Arial" w:hAnsi="Arial" w:cs="Arial"/>
        </w:rPr>
        <w:t>,</w:t>
      </w:r>
    </w:p>
    <w:p w:rsidR="00E76C2E" w:rsidRPr="00590158" w:rsidRDefault="00E76C2E" w:rsidP="00AE7F80">
      <w:pPr>
        <w:numPr>
          <w:ilvl w:val="0"/>
          <w:numId w:val="43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590158">
        <w:rPr>
          <w:rFonts w:ascii="Arial" w:hAnsi="Arial" w:cs="Arial"/>
          <w:iCs/>
        </w:rPr>
        <w:t>wystąpią opóźnienia w rozpoczęciu czynności odbiorowych oraz prób końcowych z powodów ni</w:t>
      </w:r>
      <w:r w:rsidR="003B5AC7">
        <w:rPr>
          <w:rFonts w:ascii="Arial" w:hAnsi="Arial" w:cs="Arial"/>
          <w:iCs/>
        </w:rPr>
        <w:t>e leżących po stronie Wykonawcy,</w:t>
      </w:r>
    </w:p>
    <w:p w:rsidR="00E76C2E" w:rsidRPr="00590158" w:rsidRDefault="00E76C2E" w:rsidP="00AE7F80">
      <w:pPr>
        <w:numPr>
          <w:ilvl w:val="0"/>
          <w:numId w:val="43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590158">
        <w:rPr>
          <w:rFonts w:ascii="Arial" w:hAnsi="Arial" w:cs="Arial"/>
          <w:iCs/>
        </w:rPr>
        <w:t>wys</w:t>
      </w:r>
      <w:r w:rsidR="00B51F95" w:rsidRPr="00590158">
        <w:rPr>
          <w:rFonts w:ascii="Arial" w:hAnsi="Arial" w:cs="Arial"/>
          <w:iCs/>
        </w:rPr>
        <w:t>tąpią sytuacje nieprzewidziane – wystąpienie siły wyższej, zamieszki lub strajki, wykopanie niewybuchów, odkrycie uzbrojenia terenu niezinwentaryzowanego na mapach</w:t>
      </w:r>
      <w:r w:rsidR="001B1411" w:rsidRPr="00590158">
        <w:rPr>
          <w:rFonts w:ascii="Arial" w:hAnsi="Arial" w:cs="Arial"/>
          <w:iCs/>
        </w:rPr>
        <w:t>,</w:t>
      </w:r>
    </w:p>
    <w:p w:rsidR="00EA182E" w:rsidRPr="00590158" w:rsidRDefault="00A60BD9" w:rsidP="00AE7F80">
      <w:pPr>
        <w:numPr>
          <w:ilvl w:val="0"/>
          <w:numId w:val="43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590158">
        <w:rPr>
          <w:rFonts w:ascii="Arial" w:hAnsi="Arial" w:cs="Arial"/>
          <w:iCs/>
        </w:rPr>
        <w:t>gdy Wykonawcę, któremu Zamawiający udzielił zamówienia, ma zastąpić nowy wykonawca</w:t>
      </w:r>
      <w:r w:rsidR="003B5AC7">
        <w:rPr>
          <w:rFonts w:ascii="Arial" w:hAnsi="Arial" w:cs="Arial"/>
          <w:iCs/>
        </w:rPr>
        <w:t>.</w:t>
      </w:r>
    </w:p>
    <w:p w:rsidR="003F43B0" w:rsidRDefault="003F43B0" w:rsidP="00946018">
      <w:pPr>
        <w:spacing w:before="120" w:line="276" w:lineRule="auto"/>
        <w:ind w:left="567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W przypadku wystąpienia którejkolwiek z okoliczności wymienionych w niniejszym ustępie terminy wykonania zastrzeżone w umowie mogą ulec odpowiedniemu przedłużeniu o czas niezbędny do prawidłowego ukończenia robót.</w:t>
      </w:r>
    </w:p>
    <w:p w:rsidR="0077255C" w:rsidRPr="00FB3DA3" w:rsidRDefault="008A4456" w:rsidP="00826BD3">
      <w:pPr>
        <w:spacing w:line="276" w:lineRule="auto"/>
        <w:ind w:left="567"/>
        <w:jc w:val="both"/>
        <w:rPr>
          <w:rFonts w:ascii="Arial" w:hAnsi="Arial" w:cs="Arial"/>
        </w:rPr>
      </w:pPr>
      <w:r w:rsidRPr="003D5BD3">
        <w:rPr>
          <w:rFonts w:ascii="Arial" w:hAnsi="Arial" w:cs="Arial"/>
        </w:rPr>
        <w:t>Sprawa każdorazowo będzie analizowana przez Zamawiającego i Nadzór Inwestorski</w:t>
      </w:r>
      <w:r w:rsidR="0077255C">
        <w:rPr>
          <w:rFonts w:ascii="Arial" w:hAnsi="Arial" w:cs="Arial"/>
        </w:rPr>
        <w:t>.</w:t>
      </w:r>
    </w:p>
    <w:p w:rsidR="001C7560" w:rsidRPr="00730D48" w:rsidRDefault="00C504E1" w:rsidP="00D222D1">
      <w:pPr>
        <w:numPr>
          <w:ilvl w:val="1"/>
          <w:numId w:val="32"/>
        </w:numPr>
        <w:spacing w:before="120" w:line="276" w:lineRule="auto"/>
        <w:jc w:val="both"/>
        <w:rPr>
          <w:rFonts w:ascii="Arial" w:hAnsi="Arial" w:cs="Arial"/>
          <w:b/>
        </w:rPr>
      </w:pPr>
      <w:bookmarkStart w:id="3" w:name="_Hlk63073557"/>
      <w:r w:rsidRPr="00730D48">
        <w:rPr>
          <w:rFonts w:ascii="Arial" w:hAnsi="Arial" w:cs="Arial"/>
          <w:b/>
        </w:rPr>
        <w:t>wynagrodzenie</w:t>
      </w:r>
      <w:r w:rsidR="001C7560" w:rsidRPr="00730D48">
        <w:rPr>
          <w:rFonts w:ascii="Arial" w:hAnsi="Arial" w:cs="Arial"/>
          <w:b/>
        </w:rPr>
        <w:t xml:space="preserve"> Wykonawcy</w:t>
      </w:r>
    </w:p>
    <w:p w:rsidR="001C7560" w:rsidRPr="00730D48" w:rsidRDefault="001C7560" w:rsidP="00AE7F80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>obniżenie wartości umowy w przypadku, gdy zakres prac opisany w S</w:t>
      </w:r>
      <w:r w:rsidR="00F3138B">
        <w:rPr>
          <w:rFonts w:ascii="Arial" w:hAnsi="Arial" w:cs="Arial"/>
        </w:rPr>
        <w:t xml:space="preserve">WZ </w:t>
      </w:r>
      <w:r w:rsidRPr="00FB3DA3">
        <w:rPr>
          <w:rFonts w:ascii="Arial" w:hAnsi="Arial" w:cs="Arial"/>
        </w:rPr>
        <w:t xml:space="preserve">ze względów technicznych, ekonomicznych lub </w:t>
      </w:r>
      <w:proofErr w:type="spellStart"/>
      <w:r w:rsidRPr="00FB3DA3">
        <w:rPr>
          <w:rFonts w:ascii="Arial" w:hAnsi="Arial" w:cs="Arial"/>
        </w:rPr>
        <w:t>formalno</w:t>
      </w:r>
      <w:proofErr w:type="spellEnd"/>
      <w:r w:rsidRPr="00FB3DA3">
        <w:rPr>
          <w:rFonts w:ascii="Arial" w:hAnsi="Arial" w:cs="Arial"/>
        </w:rPr>
        <w:t xml:space="preserve"> – prawnych nie będzie konieczny do wykonania lub nie leży w interesie Zamawiającego</w:t>
      </w:r>
      <w:r w:rsidR="001D0D72">
        <w:rPr>
          <w:rFonts w:ascii="Arial" w:hAnsi="Arial" w:cs="Arial"/>
        </w:rPr>
        <w:t xml:space="preserve"> </w:t>
      </w:r>
      <w:r w:rsidR="001D0D72" w:rsidRPr="00730D48">
        <w:rPr>
          <w:rFonts w:ascii="Arial" w:hAnsi="Arial" w:cs="Arial"/>
        </w:rPr>
        <w:t xml:space="preserve">lub obniżenie </w:t>
      </w:r>
      <w:r w:rsidR="00843D10" w:rsidRPr="00730D48">
        <w:rPr>
          <w:rFonts w:ascii="Arial" w:hAnsi="Arial" w:cs="Arial"/>
        </w:rPr>
        <w:t xml:space="preserve">wynagrodzenia </w:t>
      </w:r>
      <w:r w:rsidR="001D0D72" w:rsidRPr="00730D48">
        <w:rPr>
          <w:rFonts w:ascii="Arial" w:hAnsi="Arial" w:cs="Arial"/>
        </w:rPr>
        <w:t>Wykonawcy wynika z różnic obmiarowych</w:t>
      </w:r>
      <w:r w:rsidR="00273BB3" w:rsidRPr="00730D48">
        <w:rPr>
          <w:rFonts w:ascii="Arial" w:hAnsi="Arial" w:cs="Arial"/>
        </w:rPr>
        <w:t xml:space="preserve"> zmiana nie wymaga spisania aneksu</w:t>
      </w:r>
      <w:r w:rsidR="003B5AC7" w:rsidRPr="00730D48">
        <w:rPr>
          <w:rFonts w:ascii="Arial" w:hAnsi="Arial" w:cs="Arial"/>
        </w:rPr>
        <w:t>,</w:t>
      </w:r>
    </w:p>
    <w:p w:rsidR="001C7560" w:rsidRPr="00FB3DA3" w:rsidRDefault="001C7560" w:rsidP="00AE7F80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>podwyższenie wynagrodzenia w przypadku:</w:t>
      </w:r>
    </w:p>
    <w:p w:rsidR="001C7560" w:rsidRPr="00116D70" w:rsidRDefault="001C7560" w:rsidP="00AE7F80">
      <w:pPr>
        <w:numPr>
          <w:ilvl w:val="0"/>
          <w:numId w:val="45"/>
        </w:numPr>
        <w:spacing w:line="276" w:lineRule="auto"/>
        <w:ind w:left="1418" w:hanging="284"/>
        <w:jc w:val="both"/>
        <w:rPr>
          <w:rFonts w:ascii="Arial" w:hAnsi="Arial" w:cs="Arial"/>
          <w:b/>
        </w:rPr>
      </w:pPr>
      <w:r w:rsidRPr="00116D70">
        <w:rPr>
          <w:rFonts w:ascii="Arial" w:hAnsi="Arial" w:cs="Arial"/>
        </w:rPr>
        <w:t>zwiększenia zakresu ilościowego wynikającego z różnicy pomiędzy ilością robót określoną przedmiarem robót planowanych do wykonania, a rzeczyw</w:t>
      </w:r>
      <w:r w:rsidR="006D7418" w:rsidRPr="00116D70">
        <w:rPr>
          <w:rFonts w:ascii="Arial" w:hAnsi="Arial" w:cs="Arial"/>
        </w:rPr>
        <w:t>istymi ilościami wynikającymi z </w:t>
      </w:r>
      <w:r w:rsidRPr="00116D70">
        <w:rPr>
          <w:rFonts w:ascii="Arial" w:hAnsi="Arial" w:cs="Arial"/>
        </w:rPr>
        <w:t>obmiaru robót wykonanych</w:t>
      </w:r>
      <w:r w:rsidR="00F3138B">
        <w:rPr>
          <w:rFonts w:ascii="Arial" w:hAnsi="Arial" w:cs="Arial"/>
        </w:rPr>
        <w:t>,</w:t>
      </w:r>
      <w:r w:rsidR="001D0D72" w:rsidRPr="00116D70">
        <w:rPr>
          <w:rFonts w:ascii="Arial" w:hAnsi="Arial" w:cs="Arial"/>
        </w:rPr>
        <w:t xml:space="preserve"> </w:t>
      </w:r>
    </w:p>
    <w:p w:rsidR="001C7560" w:rsidRPr="003D5BD3" w:rsidRDefault="001C7560" w:rsidP="00AE7F80">
      <w:pPr>
        <w:numPr>
          <w:ilvl w:val="0"/>
          <w:numId w:val="45"/>
        </w:numPr>
        <w:spacing w:line="276" w:lineRule="auto"/>
        <w:ind w:left="1418" w:hanging="284"/>
        <w:jc w:val="both"/>
        <w:rPr>
          <w:rFonts w:ascii="Arial" w:hAnsi="Arial" w:cs="Arial"/>
        </w:rPr>
      </w:pPr>
      <w:r w:rsidRPr="003D5BD3">
        <w:rPr>
          <w:rFonts w:ascii="Arial" w:hAnsi="Arial" w:cs="Arial"/>
        </w:rPr>
        <w:t>zwiększenia zakresu w wyniku konieczności wykona</w:t>
      </w:r>
      <w:r w:rsidR="00AC1B74" w:rsidRPr="003D5BD3">
        <w:rPr>
          <w:rFonts w:ascii="Arial" w:hAnsi="Arial" w:cs="Arial"/>
        </w:rPr>
        <w:t xml:space="preserve">nia robót </w:t>
      </w:r>
      <w:r w:rsidR="00843D10" w:rsidRPr="003D5BD3">
        <w:rPr>
          <w:rFonts w:ascii="Arial" w:hAnsi="Arial" w:cs="Arial"/>
        </w:rPr>
        <w:t xml:space="preserve">nie </w:t>
      </w:r>
      <w:r w:rsidR="00AC1B74" w:rsidRPr="003D5BD3">
        <w:rPr>
          <w:rFonts w:ascii="Arial" w:hAnsi="Arial" w:cs="Arial"/>
        </w:rPr>
        <w:t xml:space="preserve">objętych </w:t>
      </w:r>
      <w:r w:rsidR="00843D10" w:rsidRPr="003D5BD3">
        <w:rPr>
          <w:rFonts w:ascii="Arial" w:hAnsi="Arial" w:cs="Arial"/>
        </w:rPr>
        <w:t>dokumentacją</w:t>
      </w:r>
      <w:r w:rsidR="00AC1B74" w:rsidRPr="003D5BD3">
        <w:rPr>
          <w:rFonts w:ascii="Arial" w:hAnsi="Arial" w:cs="Arial"/>
        </w:rPr>
        <w:t xml:space="preserve"> </w:t>
      </w:r>
      <w:r w:rsidRPr="003D5BD3">
        <w:rPr>
          <w:rFonts w:ascii="Arial" w:hAnsi="Arial" w:cs="Arial"/>
        </w:rPr>
        <w:t>projektową</w:t>
      </w:r>
      <w:r w:rsidR="00C635B3">
        <w:rPr>
          <w:rFonts w:ascii="Arial" w:hAnsi="Arial" w:cs="Arial"/>
        </w:rPr>
        <w:t xml:space="preserve"> </w:t>
      </w:r>
      <w:r w:rsidR="00843D10" w:rsidRPr="00C635B3">
        <w:rPr>
          <w:rFonts w:ascii="Arial" w:hAnsi="Arial" w:cs="Arial"/>
          <w:bCs/>
        </w:rPr>
        <w:t xml:space="preserve">i </w:t>
      </w:r>
      <w:r w:rsidRPr="003D5BD3">
        <w:rPr>
          <w:rFonts w:ascii="Arial" w:hAnsi="Arial" w:cs="Arial"/>
        </w:rPr>
        <w:t xml:space="preserve"> nie ujętych w przedmiarze robót – błędy projektowe</w:t>
      </w:r>
      <w:r w:rsidR="00F3138B">
        <w:rPr>
          <w:rFonts w:ascii="Arial" w:hAnsi="Arial" w:cs="Arial"/>
        </w:rPr>
        <w:t>.</w:t>
      </w:r>
      <w:r w:rsidRPr="003D5BD3">
        <w:rPr>
          <w:rFonts w:ascii="Arial" w:hAnsi="Arial" w:cs="Arial"/>
          <w:strike/>
        </w:rPr>
        <w:t xml:space="preserve"> </w:t>
      </w:r>
    </w:p>
    <w:p w:rsidR="00F3138B" w:rsidRPr="00DB62CC" w:rsidRDefault="007D6F81" w:rsidP="00DB62CC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 xml:space="preserve">w związku ze zmianą </w:t>
      </w:r>
      <w:r w:rsidR="00AC1B74">
        <w:rPr>
          <w:rFonts w:ascii="Arial" w:hAnsi="Arial" w:cs="Arial"/>
        </w:rPr>
        <w:t>sposobu spełnienia świadczenia -</w:t>
      </w:r>
      <w:r w:rsidRPr="00FB3DA3">
        <w:rPr>
          <w:rFonts w:ascii="Arial" w:hAnsi="Arial" w:cs="Arial"/>
        </w:rPr>
        <w:t xml:space="preserve"> niedostępność na rynku materiałów lub urząd</w:t>
      </w:r>
      <w:r w:rsidR="00AC1B74">
        <w:rPr>
          <w:rFonts w:ascii="Arial" w:hAnsi="Arial" w:cs="Arial"/>
        </w:rPr>
        <w:t>zeń wskazanych w dokumentacji (</w:t>
      </w:r>
      <w:r w:rsidRPr="00FB3DA3">
        <w:rPr>
          <w:rFonts w:ascii="Arial" w:hAnsi="Arial" w:cs="Arial"/>
        </w:rPr>
        <w:t xml:space="preserve">zaprzestanie produkcji, przejściowy brak na rynku itp.), </w:t>
      </w:r>
    </w:p>
    <w:p w:rsidR="00EC48AF" w:rsidRPr="00590158" w:rsidRDefault="00EC48AF" w:rsidP="00AE7F80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w związku z  inną technologii wykonania zaprojektowanych robót</w:t>
      </w:r>
      <w:r w:rsidR="00F3138B">
        <w:rPr>
          <w:rFonts w:ascii="Arial" w:hAnsi="Arial" w:cs="Arial"/>
        </w:rPr>
        <w:t>,</w:t>
      </w:r>
    </w:p>
    <w:p w:rsidR="00EC48AF" w:rsidRPr="00590158" w:rsidRDefault="00EC48AF" w:rsidP="00AE7F80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w przypadku konieczności zrealizowania projektu przy zastosowaniu innych rozwiązań technicznych lub technologicznych lub materiałowych niż wskazane w dokumentacji projektowej, w sytuacji gdyby zastosowanie przewidzianych rozwiązań groziło niewykonaniem lub wadliwym</w:t>
      </w:r>
      <w:r w:rsidR="00273BB3">
        <w:rPr>
          <w:rFonts w:ascii="Arial" w:hAnsi="Arial" w:cs="Arial"/>
        </w:rPr>
        <w:t xml:space="preserve"> wykonaniem przedmiotu umowy lu</w:t>
      </w:r>
      <w:r w:rsidRPr="00590158">
        <w:rPr>
          <w:rFonts w:ascii="Arial" w:hAnsi="Arial" w:cs="Arial"/>
        </w:rPr>
        <w:t>b jego części</w:t>
      </w:r>
      <w:r w:rsidR="00F3138B">
        <w:rPr>
          <w:rFonts w:ascii="Arial" w:hAnsi="Arial" w:cs="Arial"/>
        </w:rPr>
        <w:t>,</w:t>
      </w:r>
    </w:p>
    <w:p w:rsidR="00EC48AF" w:rsidRDefault="00EC48AF" w:rsidP="00AE7F80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 xml:space="preserve">w przypadku konieczności zrealizowania robót wg dokumentacji zamiennej zatwierdzonej przez </w:t>
      </w:r>
      <w:r w:rsidR="00590158" w:rsidRPr="00590158">
        <w:rPr>
          <w:rFonts w:ascii="Arial" w:hAnsi="Arial" w:cs="Arial"/>
        </w:rPr>
        <w:t>Zamawiaj</w:t>
      </w:r>
      <w:r w:rsidR="00590158">
        <w:rPr>
          <w:rFonts w:ascii="Arial" w:hAnsi="Arial" w:cs="Arial"/>
        </w:rPr>
        <w:t>ą</w:t>
      </w:r>
      <w:r w:rsidR="00590158" w:rsidRPr="00590158">
        <w:rPr>
          <w:rFonts w:ascii="Arial" w:hAnsi="Arial" w:cs="Arial"/>
        </w:rPr>
        <w:t>cego</w:t>
      </w:r>
      <w:r w:rsidR="00F3138B">
        <w:rPr>
          <w:rFonts w:ascii="Arial" w:hAnsi="Arial" w:cs="Arial"/>
        </w:rPr>
        <w:t>,</w:t>
      </w:r>
    </w:p>
    <w:p w:rsidR="00AF3E33" w:rsidRPr="004537A1" w:rsidRDefault="00AF3E33" w:rsidP="004537A1">
      <w:pPr>
        <w:spacing w:before="120" w:line="276" w:lineRule="auto"/>
        <w:ind w:left="709"/>
        <w:jc w:val="both"/>
        <w:rPr>
          <w:rFonts w:ascii="Arial" w:hAnsi="Arial" w:cs="Arial"/>
        </w:rPr>
      </w:pPr>
      <w:r w:rsidRPr="004537A1">
        <w:rPr>
          <w:rFonts w:ascii="Arial" w:hAnsi="Arial" w:cs="Arial"/>
        </w:rPr>
        <w:t>Przez zmianę wynagrodzenia rozumie się zarówno wzrost jak i obniżenie wynagrodzenia  w stosunku do wynagrodzenia Wykonawcy określonego w ofercie.</w:t>
      </w:r>
    </w:p>
    <w:p w:rsidR="00AF3E33" w:rsidRPr="00AD323A" w:rsidRDefault="00AF3E33" w:rsidP="00AF3E33">
      <w:pPr>
        <w:spacing w:line="276" w:lineRule="auto"/>
        <w:ind w:left="709"/>
        <w:jc w:val="both"/>
        <w:rPr>
          <w:rFonts w:ascii="Arial" w:hAnsi="Arial" w:cs="Arial"/>
        </w:rPr>
      </w:pPr>
      <w:r w:rsidRPr="004537A1">
        <w:rPr>
          <w:rFonts w:ascii="Arial" w:hAnsi="Arial" w:cs="Arial"/>
        </w:rPr>
        <w:t>Wyliczona wartość wyjściowa do negocjacji jest wartością graniczną zmiany wynagro</w:t>
      </w:r>
      <w:r w:rsidR="00D222D1" w:rsidRPr="004537A1">
        <w:rPr>
          <w:rFonts w:ascii="Arial" w:hAnsi="Arial" w:cs="Arial"/>
        </w:rPr>
        <w:t>dzenia Wykonawcy w danym zakresie</w:t>
      </w:r>
      <w:r w:rsidRPr="004537A1">
        <w:rPr>
          <w:rFonts w:ascii="Arial" w:hAnsi="Arial" w:cs="Arial"/>
        </w:rPr>
        <w:t>.</w:t>
      </w:r>
    </w:p>
    <w:p w:rsidR="008A58D5" w:rsidRDefault="008A58D5" w:rsidP="00AD323A">
      <w:pPr>
        <w:spacing w:before="120" w:line="276" w:lineRule="auto"/>
        <w:ind w:left="709"/>
        <w:jc w:val="both"/>
        <w:rPr>
          <w:rFonts w:ascii="Arial" w:hAnsi="Arial" w:cs="Arial"/>
        </w:rPr>
      </w:pPr>
      <w:r w:rsidRPr="00AD323A">
        <w:rPr>
          <w:rFonts w:ascii="Arial" w:hAnsi="Arial" w:cs="Arial"/>
        </w:rPr>
        <w:t>W każdym w/w przypadku, gdy wynagrodzenie Wykonawcy ulega obniżeniu – nie jest wymagane spisanie aneksu a jedynie udokumentowanie tego faktu w protokole lub kosztorysach.</w:t>
      </w:r>
      <w:r w:rsidRPr="00844F06">
        <w:rPr>
          <w:rFonts w:ascii="Arial" w:hAnsi="Arial" w:cs="Arial"/>
        </w:rPr>
        <w:t xml:space="preserve"> </w:t>
      </w:r>
    </w:p>
    <w:p w:rsidR="0030273C" w:rsidRPr="003D5BD3" w:rsidRDefault="00C504E1" w:rsidP="00D222D1">
      <w:pPr>
        <w:numPr>
          <w:ilvl w:val="1"/>
          <w:numId w:val="32"/>
        </w:numPr>
        <w:spacing w:before="120" w:line="276" w:lineRule="auto"/>
        <w:jc w:val="both"/>
        <w:rPr>
          <w:rFonts w:ascii="Arial" w:hAnsi="Arial" w:cs="Arial"/>
        </w:rPr>
      </w:pPr>
      <w:r w:rsidRPr="00A74E3A">
        <w:rPr>
          <w:rFonts w:ascii="Arial" w:hAnsi="Arial" w:cs="Arial"/>
          <w:b/>
        </w:rPr>
        <w:t>zapłata wynagrodzenia –</w:t>
      </w:r>
      <w:r w:rsidRPr="00FB3DA3">
        <w:rPr>
          <w:rFonts w:ascii="Arial" w:hAnsi="Arial" w:cs="Arial"/>
        </w:rPr>
        <w:t xml:space="preserve"> w uzasadnionych przypadkach za zgodą Zamawiającego i Wykonawcy możliwa jest zmiana warunków zapłaty wynagrodzenia, </w:t>
      </w:r>
      <w:r w:rsidRPr="00A74E3A">
        <w:rPr>
          <w:rFonts w:ascii="Arial" w:hAnsi="Arial" w:cs="Arial"/>
        </w:rPr>
        <w:t xml:space="preserve">a w tym między innymi: sposobu i formy płatności, </w:t>
      </w:r>
    </w:p>
    <w:p w:rsidR="00215F25" w:rsidRDefault="00E76C2E" w:rsidP="00215F25">
      <w:pPr>
        <w:numPr>
          <w:ilvl w:val="1"/>
          <w:numId w:val="32"/>
        </w:numPr>
        <w:spacing w:before="120" w:line="276" w:lineRule="auto"/>
        <w:jc w:val="both"/>
        <w:rPr>
          <w:rFonts w:ascii="Arial" w:hAnsi="Arial" w:cs="Arial"/>
        </w:rPr>
      </w:pPr>
      <w:r w:rsidRPr="00D222D1">
        <w:rPr>
          <w:rFonts w:ascii="Arial" w:hAnsi="Arial" w:cs="Arial"/>
          <w:b/>
        </w:rPr>
        <w:t>nadzór nad wykonawstwem</w:t>
      </w:r>
      <w:r w:rsidRPr="00FB3DA3">
        <w:rPr>
          <w:rFonts w:ascii="Arial" w:hAnsi="Arial" w:cs="Arial"/>
        </w:rPr>
        <w:t xml:space="preserve"> – </w:t>
      </w:r>
      <w:r w:rsidR="00215F25" w:rsidRPr="00215F25">
        <w:rPr>
          <w:rFonts w:ascii="Arial" w:hAnsi="Arial" w:cs="Arial"/>
        </w:rPr>
        <w:t xml:space="preserve">zmiany osób pełniących samodzielne funkcje techniczne w budownictwie lub innych osób wyznaczonych do opracowania dokumentacji lub pełnienia nadzoru autorskiego ze strony Wykonawcy są dopuszczalne pod warunkiem posiadania przez te osoby wymaganych kwalifikacji i spełniających wymagania i kryteria określone w SWZ. Nie jest wymagana zmiana aneksem, jedynie pisemna zgoda Zamawiającego. Możliwa jest też zmiana osób </w:t>
      </w:r>
      <w:r w:rsidR="00215F25" w:rsidRPr="00215F25">
        <w:rPr>
          <w:rFonts w:ascii="Arial" w:hAnsi="Arial" w:cs="Arial"/>
        </w:rPr>
        <w:lastRenderedPageBreak/>
        <w:t xml:space="preserve">odpowiedzialnych za wykonanie umowy ze strony Zamawiającego nie jest wymagane spisanie aneksu. O zmianie Wykonawca zostanie powiadomiony pisemnie przez Zamawiającego. </w:t>
      </w:r>
    </w:p>
    <w:p w:rsidR="00E76C2E" w:rsidRPr="00D222D1" w:rsidRDefault="00E76C2E" w:rsidP="00215F25">
      <w:pPr>
        <w:numPr>
          <w:ilvl w:val="1"/>
          <w:numId w:val="32"/>
        </w:numPr>
        <w:spacing w:before="120" w:line="276" w:lineRule="auto"/>
        <w:jc w:val="both"/>
        <w:rPr>
          <w:rFonts w:ascii="Arial" w:hAnsi="Arial" w:cs="Arial"/>
        </w:rPr>
      </w:pPr>
      <w:r w:rsidRPr="00D222D1">
        <w:rPr>
          <w:rFonts w:ascii="Arial" w:hAnsi="Arial" w:cs="Arial"/>
          <w:b/>
        </w:rPr>
        <w:t>wprowadzenie zmiany w danych</w:t>
      </w:r>
      <w:r w:rsidRPr="00D222D1">
        <w:rPr>
          <w:rFonts w:ascii="Arial" w:hAnsi="Arial" w:cs="Arial"/>
        </w:rPr>
        <w:t xml:space="preserve"> Wykonawcy lub Zamawiającego wynikających z dokumentów  rejestrowych</w:t>
      </w:r>
    </w:p>
    <w:p w:rsidR="00DB62CC" w:rsidRPr="00DB62CC" w:rsidRDefault="00E76C2E" w:rsidP="00DB62CC">
      <w:pPr>
        <w:numPr>
          <w:ilvl w:val="1"/>
          <w:numId w:val="32"/>
        </w:numPr>
        <w:spacing w:before="120" w:line="276" w:lineRule="auto"/>
        <w:jc w:val="both"/>
        <w:rPr>
          <w:rFonts w:ascii="Arial" w:hAnsi="Arial" w:cs="Arial"/>
        </w:rPr>
      </w:pPr>
      <w:r w:rsidRPr="00FB3DA3">
        <w:rPr>
          <w:rFonts w:ascii="Arial" w:hAnsi="Arial"/>
        </w:rPr>
        <w:t>zmiana, wprowadzenie lub rezygnacja podwykonawcy – w przypadkach uzasadnionych, za pisemną zgodą Zamawiającego, pod warunkiem spełnienia wymagań określonych w SWZ</w:t>
      </w:r>
      <w:r w:rsidR="00DB62CC">
        <w:rPr>
          <w:rFonts w:ascii="Arial" w:hAnsi="Arial"/>
        </w:rPr>
        <w:t>.</w:t>
      </w:r>
    </w:p>
    <w:p w:rsidR="006E5044" w:rsidRPr="00590158" w:rsidRDefault="00D222D1" w:rsidP="00D222D1">
      <w:pPr>
        <w:numPr>
          <w:ilvl w:val="1"/>
          <w:numId w:val="32"/>
        </w:numPr>
        <w:spacing w:before="120" w:line="276" w:lineRule="auto"/>
        <w:jc w:val="both"/>
        <w:rPr>
          <w:rFonts w:ascii="Arial" w:hAnsi="Arial" w:cs="Arial"/>
        </w:rPr>
      </w:pPr>
      <w:r>
        <w:rPr>
          <w:rFonts w:ascii="Arial" w:hAnsi="Arial"/>
          <w:b/>
        </w:rPr>
        <w:t>z</w:t>
      </w:r>
      <w:r w:rsidR="006E5044" w:rsidRPr="00D222D1">
        <w:rPr>
          <w:rFonts w:ascii="Arial" w:hAnsi="Arial"/>
          <w:b/>
        </w:rPr>
        <w:t>miana Wykonawcy</w:t>
      </w:r>
      <w:r w:rsidR="006E5044" w:rsidRPr="00590158">
        <w:rPr>
          <w:rFonts w:ascii="Arial" w:hAnsi="Arial"/>
        </w:rPr>
        <w:t xml:space="preserve">, któremu </w:t>
      </w:r>
      <w:r w:rsidR="00EB7B3F" w:rsidRPr="00590158">
        <w:rPr>
          <w:rFonts w:ascii="Arial" w:hAnsi="Arial"/>
        </w:rPr>
        <w:t>Zamawiający</w:t>
      </w:r>
      <w:r w:rsidR="006E5044" w:rsidRPr="00590158">
        <w:rPr>
          <w:rFonts w:ascii="Arial" w:hAnsi="Arial"/>
        </w:rPr>
        <w:t xml:space="preserve"> udzielił zamówienia w przypadk</w:t>
      </w:r>
      <w:r w:rsidR="006C4D1E" w:rsidRPr="00590158">
        <w:rPr>
          <w:rFonts w:ascii="Arial" w:hAnsi="Arial"/>
        </w:rPr>
        <w:t xml:space="preserve">u, gdy obecny Wykonawca nie realizuje zadania zgodnie z zapisami umowy lub jego sytuacja prawna lub finansowa lub </w:t>
      </w:r>
      <w:r w:rsidR="00EB7B3F" w:rsidRPr="00590158">
        <w:rPr>
          <w:rFonts w:ascii="Arial" w:hAnsi="Arial"/>
        </w:rPr>
        <w:t>którego zasoby osobowe lub techniczne nie gwarantują terminowej lub prawidłowej r</w:t>
      </w:r>
      <w:r w:rsidR="00652292" w:rsidRPr="00590158">
        <w:rPr>
          <w:rFonts w:ascii="Arial" w:hAnsi="Arial"/>
        </w:rPr>
        <w:t>ealizacji przedmiotu zamówienia po wyczerpaniu środk</w:t>
      </w:r>
      <w:r w:rsidR="00337B91" w:rsidRPr="00590158">
        <w:rPr>
          <w:rFonts w:ascii="Arial" w:hAnsi="Arial"/>
        </w:rPr>
        <w:t>ów przewidzianych w umowie, w przypadku widocznego braku poprawy sytuacji. Zmiana nastąpi na podstawie oświadczenia przesłanego Wykonawcy.</w:t>
      </w:r>
    </w:p>
    <w:p w:rsidR="00EB7B3F" w:rsidRPr="00590158" w:rsidRDefault="00EB7B3F" w:rsidP="00D222D1">
      <w:pPr>
        <w:spacing w:line="276" w:lineRule="auto"/>
        <w:ind w:left="709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W takim przypadku Zamawiający może powierzyć dalsze wykonanie przedmiotu zamówienia:</w:t>
      </w:r>
    </w:p>
    <w:p w:rsidR="00A57018" w:rsidRPr="003D5BD3" w:rsidRDefault="00A57018" w:rsidP="00AE7F80">
      <w:pPr>
        <w:numPr>
          <w:ilvl w:val="0"/>
          <w:numId w:val="34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3D5BD3">
        <w:rPr>
          <w:rFonts w:ascii="Arial" w:hAnsi="Arial" w:cs="Arial"/>
        </w:rPr>
        <w:t>partnerowi Konsorcjum,</w:t>
      </w:r>
    </w:p>
    <w:p w:rsidR="00EB7B3F" w:rsidRPr="003D5BD3" w:rsidRDefault="00607484" w:rsidP="00AE7F80">
      <w:pPr>
        <w:numPr>
          <w:ilvl w:val="0"/>
          <w:numId w:val="34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3D5BD3">
        <w:rPr>
          <w:rFonts w:ascii="Arial" w:hAnsi="Arial" w:cs="Arial"/>
        </w:rPr>
        <w:t>jednemu</w:t>
      </w:r>
      <w:r w:rsidR="00EB7B3F" w:rsidRPr="003D5BD3">
        <w:rPr>
          <w:rFonts w:ascii="Arial" w:hAnsi="Arial" w:cs="Arial"/>
        </w:rPr>
        <w:t xml:space="preserve"> z Podwykonawców</w:t>
      </w:r>
      <w:r w:rsidRPr="003D5BD3">
        <w:rPr>
          <w:rFonts w:ascii="Arial" w:hAnsi="Arial" w:cs="Arial"/>
        </w:rPr>
        <w:t xml:space="preserve"> </w:t>
      </w:r>
      <w:r w:rsidR="00180B2E" w:rsidRPr="003D5BD3">
        <w:rPr>
          <w:rFonts w:ascii="Arial" w:hAnsi="Arial" w:cs="Arial"/>
        </w:rPr>
        <w:t>lub kilku Podwykonawcom na podstawie odrębnych umów</w:t>
      </w:r>
      <w:r w:rsidR="00CA5A38" w:rsidRPr="003D5BD3">
        <w:rPr>
          <w:rFonts w:ascii="Arial" w:hAnsi="Arial" w:cs="Arial"/>
        </w:rPr>
        <w:t xml:space="preserve">  za ich</w:t>
      </w:r>
      <w:r w:rsidRPr="003D5BD3">
        <w:rPr>
          <w:rFonts w:ascii="Arial" w:hAnsi="Arial" w:cs="Arial"/>
        </w:rPr>
        <w:t xml:space="preserve"> zgodą, za kwotę wyna</w:t>
      </w:r>
      <w:r w:rsidR="00F54E1C" w:rsidRPr="003D5BD3">
        <w:rPr>
          <w:rFonts w:ascii="Arial" w:hAnsi="Arial" w:cs="Arial"/>
        </w:rPr>
        <w:t>grodzenia zgodnego z kwotą umowną</w:t>
      </w:r>
      <w:r w:rsidR="00180B2E" w:rsidRPr="003D5BD3">
        <w:rPr>
          <w:rFonts w:ascii="Arial" w:hAnsi="Arial" w:cs="Arial"/>
        </w:rPr>
        <w:t xml:space="preserve">  Wykonawcy</w:t>
      </w:r>
      <w:r w:rsidRPr="003D5BD3">
        <w:rPr>
          <w:rFonts w:ascii="Arial" w:hAnsi="Arial" w:cs="Arial"/>
        </w:rPr>
        <w:t xml:space="preserve"> </w:t>
      </w:r>
      <w:r w:rsidR="00CA5A38" w:rsidRPr="003D5BD3">
        <w:rPr>
          <w:rFonts w:ascii="Arial" w:hAnsi="Arial" w:cs="Arial"/>
        </w:rPr>
        <w:t xml:space="preserve">za dany </w:t>
      </w:r>
      <w:r w:rsidR="00F54E1C" w:rsidRPr="003D5BD3">
        <w:rPr>
          <w:rFonts w:ascii="Arial" w:hAnsi="Arial" w:cs="Arial"/>
        </w:rPr>
        <w:t>wykonywany zakres, na podstawie kosztorysu ofertowego Wykonawcy,</w:t>
      </w:r>
      <w:r w:rsidR="00EB7B3F" w:rsidRPr="003D5BD3">
        <w:rPr>
          <w:rFonts w:ascii="Arial" w:hAnsi="Arial" w:cs="Arial"/>
        </w:rPr>
        <w:t xml:space="preserve"> </w:t>
      </w:r>
      <w:r w:rsidRPr="003D5BD3">
        <w:rPr>
          <w:rFonts w:ascii="Arial" w:hAnsi="Arial" w:cs="Arial"/>
        </w:rPr>
        <w:t>pomniejszoną o koszt</w:t>
      </w:r>
      <w:r w:rsidR="00EB7B3F" w:rsidRPr="003D5BD3">
        <w:rPr>
          <w:rFonts w:ascii="Arial" w:hAnsi="Arial" w:cs="Arial"/>
        </w:rPr>
        <w:t xml:space="preserve"> robót już wykonanych</w:t>
      </w:r>
      <w:r w:rsidRPr="003D5BD3">
        <w:rPr>
          <w:rFonts w:ascii="Arial" w:hAnsi="Arial" w:cs="Arial"/>
        </w:rPr>
        <w:t xml:space="preserve">. </w:t>
      </w:r>
      <w:r w:rsidR="00F54E1C" w:rsidRPr="003D5BD3">
        <w:rPr>
          <w:rFonts w:ascii="Arial" w:hAnsi="Arial" w:cs="Arial"/>
        </w:rPr>
        <w:t>Zmiana Wykonawcy na Podwykonawcę/Podwykonawców możliwa będzie, gdy koszt robót już wykonanych zgodnie z kosztorysem ofertowym Wyk</w:t>
      </w:r>
      <w:r w:rsidR="00180B2E" w:rsidRPr="003D5BD3">
        <w:rPr>
          <w:rFonts w:ascii="Arial" w:hAnsi="Arial" w:cs="Arial"/>
        </w:rPr>
        <w:t>onawcy nie będzie mniejszy</w:t>
      </w:r>
      <w:r w:rsidR="009166E0" w:rsidRPr="003D5BD3">
        <w:rPr>
          <w:rFonts w:ascii="Arial" w:hAnsi="Arial" w:cs="Arial"/>
        </w:rPr>
        <w:t xml:space="preserve"> niż 5</w:t>
      </w:r>
      <w:r w:rsidR="00F54E1C" w:rsidRPr="003D5BD3">
        <w:rPr>
          <w:rFonts w:ascii="Arial" w:hAnsi="Arial" w:cs="Arial"/>
        </w:rPr>
        <w:t xml:space="preserve">0% wartości umowy z Wykonawcą. </w:t>
      </w:r>
      <w:r w:rsidR="00774A0E" w:rsidRPr="003D5BD3">
        <w:rPr>
          <w:rFonts w:ascii="Arial" w:hAnsi="Arial" w:cs="Arial"/>
        </w:rPr>
        <w:t xml:space="preserve">Warunkiem powierzenia </w:t>
      </w:r>
      <w:r w:rsidR="009166E0" w:rsidRPr="003D5BD3">
        <w:rPr>
          <w:rFonts w:ascii="Arial" w:hAnsi="Arial" w:cs="Arial"/>
        </w:rPr>
        <w:t>dalszego wykonania przedmiotu zamówienia Podwykonawcy/Podwykonawcom jest wykazanie przez nich braku podstaw do wykluczenia.</w:t>
      </w:r>
    </w:p>
    <w:p w:rsidR="00EB7B3F" w:rsidRPr="00116D70" w:rsidRDefault="00EB7B3F" w:rsidP="00AE7F80">
      <w:pPr>
        <w:numPr>
          <w:ilvl w:val="0"/>
          <w:numId w:val="34"/>
        </w:numPr>
        <w:spacing w:line="276" w:lineRule="auto"/>
        <w:ind w:left="992" w:hanging="284"/>
        <w:jc w:val="both"/>
        <w:rPr>
          <w:rFonts w:ascii="Arial" w:hAnsi="Arial" w:cs="Arial"/>
        </w:rPr>
      </w:pPr>
      <w:r w:rsidRPr="00116D70">
        <w:rPr>
          <w:rFonts w:ascii="Arial" w:hAnsi="Arial" w:cs="Arial"/>
        </w:rPr>
        <w:t xml:space="preserve">Wykonawcy, którego oferta zajęła drugie </w:t>
      </w:r>
      <w:r w:rsidR="007341DC" w:rsidRPr="00116D70">
        <w:rPr>
          <w:rFonts w:ascii="Arial" w:hAnsi="Arial" w:cs="Arial"/>
        </w:rPr>
        <w:t>lub</w:t>
      </w:r>
      <w:r w:rsidR="003D5BD3" w:rsidRPr="00116D70">
        <w:rPr>
          <w:rFonts w:ascii="Arial" w:hAnsi="Arial" w:cs="Arial"/>
        </w:rPr>
        <w:t xml:space="preserve"> </w:t>
      </w:r>
      <w:r w:rsidR="007E4B30" w:rsidRPr="00116D70">
        <w:rPr>
          <w:rFonts w:ascii="Arial" w:hAnsi="Arial" w:cs="Arial"/>
        </w:rPr>
        <w:t>trzecie</w:t>
      </w:r>
      <w:r w:rsidR="007341DC" w:rsidRPr="00116D70">
        <w:rPr>
          <w:rFonts w:ascii="Arial" w:hAnsi="Arial" w:cs="Arial"/>
        </w:rPr>
        <w:t xml:space="preserve"> </w:t>
      </w:r>
      <w:r w:rsidRPr="00116D70">
        <w:rPr>
          <w:rFonts w:ascii="Arial" w:hAnsi="Arial" w:cs="Arial"/>
        </w:rPr>
        <w:t>miejsce w o</w:t>
      </w:r>
      <w:r w:rsidR="00CF646B" w:rsidRPr="00116D70">
        <w:rPr>
          <w:rFonts w:ascii="Arial" w:hAnsi="Arial" w:cs="Arial"/>
        </w:rPr>
        <w:t>cenie ofert na etapie przetargu</w:t>
      </w:r>
      <w:r w:rsidR="00652292" w:rsidRPr="00116D70">
        <w:rPr>
          <w:rFonts w:ascii="Arial" w:hAnsi="Arial" w:cs="Arial"/>
        </w:rPr>
        <w:t xml:space="preserve"> za jego zgodą.</w:t>
      </w:r>
      <w:r w:rsidR="00607484" w:rsidRPr="00116D70">
        <w:rPr>
          <w:rFonts w:ascii="Arial" w:hAnsi="Arial" w:cs="Arial"/>
        </w:rPr>
        <w:t xml:space="preserve"> </w:t>
      </w:r>
      <w:r w:rsidR="00C66AA1" w:rsidRPr="00116D70">
        <w:rPr>
          <w:rFonts w:ascii="Arial" w:hAnsi="Arial" w:cs="Arial"/>
        </w:rPr>
        <w:t xml:space="preserve">Wykonawca, którego oferta zajęła 3 miejsce może zostać wybrany w przypadku gdy poprzednik nie wyraził zgody. </w:t>
      </w:r>
      <w:r w:rsidR="00607484" w:rsidRPr="00116D70">
        <w:rPr>
          <w:rFonts w:ascii="Arial" w:hAnsi="Arial" w:cs="Arial"/>
        </w:rPr>
        <w:t xml:space="preserve">Wartość umowy </w:t>
      </w:r>
      <w:r w:rsidRPr="00116D70">
        <w:rPr>
          <w:rFonts w:ascii="Arial" w:hAnsi="Arial" w:cs="Arial"/>
        </w:rPr>
        <w:t xml:space="preserve">zostałaby ustalona jako różnica ceny ofertowej pomniejszona o </w:t>
      </w:r>
      <w:r w:rsidR="00CF01B0" w:rsidRPr="00116D70">
        <w:rPr>
          <w:rFonts w:ascii="Arial" w:hAnsi="Arial" w:cs="Arial"/>
        </w:rPr>
        <w:t xml:space="preserve">wartości brutto </w:t>
      </w:r>
      <w:r w:rsidR="00607484" w:rsidRPr="00116D70">
        <w:rPr>
          <w:rFonts w:ascii="Arial" w:hAnsi="Arial" w:cs="Arial"/>
        </w:rPr>
        <w:t xml:space="preserve">za pozycje już </w:t>
      </w:r>
      <w:r w:rsidR="00CF01B0" w:rsidRPr="00116D70">
        <w:rPr>
          <w:rFonts w:ascii="Arial" w:hAnsi="Arial" w:cs="Arial"/>
        </w:rPr>
        <w:t>wykonane i powiększona o dodatek, za przejęcie budowy po poprzednim Wykonawcy i udzielenie gwarancji i ręk</w:t>
      </w:r>
      <w:r w:rsidR="007E4B30" w:rsidRPr="00116D70">
        <w:rPr>
          <w:rFonts w:ascii="Arial" w:hAnsi="Arial" w:cs="Arial"/>
        </w:rPr>
        <w:t>ojmi na cały przedmiot umowy, w </w:t>
      </w:r>
      <w:r w:rsidR="00CF01B0" w:rsidRPr="00116D70">
        <w:rPr>
          <w:rFonts w:ascii="Arial" w:hAnsi="Arial" w:cs="Arial"/>
        </w:rPr>
        <w:t>tym na roboty, materiały i urządzenia wykonane i dostarczone przez pierwotnego Wykonawc</w:t>
      </w:r>
      <w:r w:rsidR="00652292" w:rsidRPr="00116D70">
        <w:rPr>
          <w:rFonts w:ascii="Arial" w:hAnsi="Arial" w:cs="Arial"/>
        </w:rPr>
        <w:t>ę</w:t>
      </w:r>
      <w:r w:rsidR="00CF01B0" w:rsidRPr="00116D70">
        <w:rPr>
          <w:rFonts w:ascii="Arial" w:hAnsi="Arial" w:cs="Arial"/>
        </w:rPr>
        <w:t>. Kwota brutto dodatku zostałaby ustalona w drodze negocjacji i nie mogłaby przekraczać 50% różnicy ceny podaną w ofercie Wykonawcy, z którym Zamawiający chce zawrzeć umowę a ce</w:t>
      </w:r>
      <w:r w:rsidR="00A57018" w:rsidRPr="00116D70">
        <w:rPr>
          <w:rFonts w:ascii="Arial" w:hAnsi="Arial" w:cs="Arial"/>
        </w:rPr>
        <w:t>ną podaną w kolejnej ofercie</w:t>
      </w:r>
      <w:r w:rsidR="007E4B30" w:rsidRPr="00116D70">
        <w:rPr>
          <w:rFonts w:ascii="Arial" w:hAnsi="Arial" w:cs="Arial"/>
        </w:rPr>
        <w:t xml:space="preserve">. </w:t>
      </w:r>
      <w:r w:rsidR="00D91695" w:rsidRPr="00116D70">
        <w:rPr>
          <w:rFonts w:ascii="Arial" w:hAnsi="Arial" w:cs="Arial"/>
        </w:rPr>
        <w:t xml:space="preserve">Wykonawca z którym miałaby być podpisana umowa </w:t>
      </w:r>
      <w:r w:rsidR="007E4B30" w:rsidRPr="00116D70">
        <w:rPr>
          <w:rFonts w:ascii="Arial" w:hAnsi="Arial" w:cs="Arial"/>
        </w:rPr>
        <w:t xml:space="preserve">musi wykazać, że </w:t>
      </w:r>
      <w:r w:rsidR="007E4B30" w:rsidRPr="00116D70">
        <w:rPr>
          <w:rFonts w:ascii="Arial" w:hAnsi="Arial" w:cs="Arial"/>
          <w:bCs/>
        </w:rPr>
        <w:t>spełnia warunki udziału w postępowaniu i nie podlega wykluczeniu</w:t>
      </w:r>
      <w:r w:rsidR="007E4B30" w:rsidRPr="00116D70">
        <w:rPr>
          <w:rFonts w:ascii="Arial" w:hAnsi="Arial" w:cs="Arial"/>
        </w:rPr>
        <w:t>.</w:t>
      </w:r>
    </w:p>
    <w:p w:rsidR="00DA3C7A" w:rsidRDefault="00DA3C7A" w:rsidP="00DA3C7A">
      <w:pPr>
        <w:numPr>
          <w:ilvl w:val="1"/>
          <w:numId w:val="32"/>
        </w:numPr>
        <w:spacing w:before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="00A57018" w:rsidRPr="00CB0170">
        <w:rPr>
          <w:rFonts w:ascii="Arial" w:hAnsi="Arial" w:cs="Arial"/>
          <w:b/>
        </w:rPr>
        <w:t>zmiana w obowiązujących przepisach</w:t>
      </w:r>
      <w:r w:rsidR="00A57018" w:rsidRPr="003D5BD3">
        <w:rPr>
          <w:rFonts w:ascii="Arial" w:hAnsi="Arial" w:cs="Arial"/>
        </w:rPr>
        <w:t xml:space="preserve"> - zmiana stanu prawnego, który będzie wnosił nowe wymagania, co do sposobu realizacji jakiegokolwiek tematu ujętego przedmiotem zamówienia.</w:t>
      </w:r>
    </w:p>
    <w:p w:rsidR="0077255C" w:rsidRPr="0037202F" w:rsidRDefault="00DA3C7A" w:rsidP="0037202F">
      <w:pPr>
        <w:pStyle w:val="Akapitzlist"/>
        <w:numPr>
          <w:ilvl w:val="1"/>
          <w:numId w:val="32"/>
        </w:numPr>
        <w:spacing w:before="120" w:line="276" w:lineRule="auto"/>
        <w:jc w:val="both"/>
        <w:rPr>
          <w:rFonts w:ascii="Arial" w:hAnsi="Arial" w:cs="Arial"/>
        </w:rPr>
      </w:pPr>
      <w:r w:rsidRPr="0037202F">
        <w:rPr>
          <w:rFonts w:ascii="Arial" w:hAnsi="Arial" w:cs="Arial"/>
          <w:b/>
        </w:rPr>
        <w:t xml:space="preserve"> </w:t>
      </w:r>
      <w:r w:rsidR="008A4A67" w:rsidRPr="0037202F">
        <w:rPr>
          <w:rFonts w:ascii="Arial" w:hAnsi="Arial" w:cs="Arial"/>
          <w:b/>
        </w:rPr>
        <w:t>w razie wystąpienia nowych wymogów stawianych przez Europejski Bank Inwestycyjny</w:t>
      </w:r>
      <w:r w:rsidR="00CB0170" w:rsidRPr="0037202F">
        <w:rPr>
          <w:rFonts w:ascii="Arial" w:hAnsi="Arial" w:cs="Arial"/>
        </w:rPr>
        <w:t>, w </w:t>
      </w:r>
      <w:r w:rsidR="008A4A67" w:rsidRPr="0037202F">
        <w:rPr>
          <w:rFonts w:ascii="Arial" w:hAnsi="Arial" w:cs="Arial"/>
        </w:rPr>
        <w:t>związku z </w:t>
      </w:r>
      <w:r w:rsidR="00CB0170" w:rsidRPr="0037202F">
        <w:rPr>
          <w:rFonts w:ascii="Arial" w:hAnsi="Arial" w:cs="Arial"/>
        </w:rPr>
        <w:t>możliwością finansowania</w:t>
      </w:r>
      <w:r w:rsidR="008A4A67" w:rsidRPr="0037202F">
        <w:rPr>
          <w:rFonts w:ascii="Arial" w:hAnsi="Arial" w:cs="Arial"/>
        </w:rPr>
        <w:t xml:space="preserve"> zadania z jego środkó</w:t>
      </w:r>
      <w:r w:rsidR="00CB0170" w:rsidRPr="0037202F">
        <w:rPr>
          <w:rFonts w:ascii="Arial" w:hAnsi="Arial" w:cs="Arial"/>
        </w:rPr>
        <w:t>w. Żądanie wprowadzenia zmian w </w:t>
      </w:r>
      <w:r w:rsidR="008A4A67" w:rsidRPr="0037202F">
        <w:rPr>
          <w:rFonts w:ascii="Arial" w:hAnsi="Arial" w:cs="Arial"/>
        </w:rPr>
        <w:t xml:space="preserve">umowie zostanie sporządzone przez Zamawiającego w formie </w:t>
      </w:r>
      <w:r w:rsidR="00CB0170" w:rsidRPr="0037202F">
        <w:rPr>
          <w:rFonts w:ascii="Arial" w:hAnsi="Arial" w:cs="Arial"/>
        </w:rPr>
        <w:t>pisemnej wraz z uzasadnieniem i </w:t>
      </w:r>
      <w:r w:rsidR="008A4A67" w:rsidRPr="0037202F">
        <w:rPr>
          <w:rFonts w:ascii="Arial" w:hAnsi="Arial" w:cs="Arial"/>
        </w:rPr>
        <w:t>przesłane do Wykonawcy</w:t>
      </w:r>
      <w:r w:rsidR="00AD323A" w:rsidRPr="0037202F">
        <w:rPr>
          <w:rFonts w:ascii="Arial" w:hAnsi="Arial" w:cs="Arial"/>
        </w:rPr>
        <w:t>.</w:t>
      </w:r>
      <w:bookmarkEnd w:id="3"/>
    </w:p>
    <w:p w:rsidR="00E76C2E" w:rsidRPr="008328BE" w:rsidRDefault="00AC1B74" w:rsidP="00CB0170">
      <w:pPr>
        <w:pStyle w:val="Tekstpodstawowywcity"/>
        <w:spacing w:before="240" w:after="120" w:line="276" w:lineRule="auto"/>
        <w:ind w:left="0" w:right="23"/>
        <w:jc w:val="center"/>
        <w:rPr>
          <w:rFonts w:ascii="Arial" w:hAnsi="Arial" w:cs="Arial"/>
          <w:b/>
          <w:bCs/>
          <w:color w:val="000000"/>
          <w:sz w:val="20"/>
          <w:szCs w:val="22"/>
          <w:lang w:val="pl-PL"/>
        </w:rPr>
      </w:pPr>
      <w:r w:rsidRPr="000A2347">
        <w:rPr>
          <w:rFonts w:ascii="Arial" w:hAnsi="Arial" w:cs="Arial"/>
          <w:b/>
          <w:bCs/>
          <w:sz w:val="20"/>
          <w:szCs w:val="22"/>
        </w:rPr>
        <w:t>§ 1</w:t>
      </w:r>
      <w:r w:rsidR="00A00892">
        <w:rPr>
          <w:rFonts w:ascii="Arial" w:hAnsi="Arial" w:cs="Arial"/>
          <w:b/>
          <w:bCs/>
          <w:sz w:val="20"/>
          <w:szCs w:val="22"/>
          <w:lang w:val="pl-PL"/>
        </w:rPr>
        <w:t>6</w:t>
      </w:r>
    </w:p>
    <w:p w:rsidR="0061348A" w:rsidRDefault="00D52BCF" w:rsidP="00CB0170">
      <w:pPr>
        <w:pStyle w:val="Tekstpodstawowywcity"/>
        <w:spacing w:before="120" w:line="276" w:lineRule="auto"/>
        <w:ind w:left="0" w:right="23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Inne postanowienia umowy:</w:t>
      </w:r>
    </w:p>
    <w:p w:rsidR="00D52BCF" w:rsidRDefault="00D52BCF" w:rsidP="00CB0170">
      <w:pPr>
        <w:pStyle w:val="Tekstpodstawowywcity"/>
        <w:numPr>
          <w:ilvl w:val="1"/>
          <w:numId w:val="17"/>
        </w:numPr>
        <w:tabs>
          <w:tab w:val="clear" w:pos="2520"/>
        </w:tabs>
        <w:spacing w:before="120"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sprawach nieuregulowanych niniejszą umową stosuje się przepisy ustaw</w:t>
      </w:r>
      <w:r w:rsidR="00A02D64">
        <w:rPr>
          <w:rFonts w:ascii="Arial" w:hAnsi="Arial" w:cs="Arial"/>
          <w:sz w:val="20"/>
          <w:szCs w:val="22"/>
        </w:rPr>
        <w:t>y Prawo zamówień publicznych,</w:t>
      </w:r>
      <w:r w:rsidR="00195635">
        <w:rPr>
          <w:rFonts w:ascii="Arial" w:hAnsi="Arial" w:cs="Arial"/>
          <w:sz w:val="20"/>
          <w:szCs w:val="22"/>
        </w:rPr>
        <w:t xml:space="preserve"> K</w:t>
      </w:r>
      <w:r>
        <w:rPr>
          <w:rFonts w:ascii="Arial" w:hAnsi="Arial" w:cs="Arial"/>
          <w:sz w:val="20"/>
          <w:szCs w:val="22"/>
        </w:rPr>
        <w:t>odeks</w:t>
      </w:r>
      <w:r w:rsidR="00195635">
        <w:rPr>
          <w:rFonts w:ascii="Arial" w:hAnsi="Arial" w:cs="Arial"/>
          <w:sz w:val="20"/>
          <w:szCs w:val="22"/>
        </w:rPr>
        <w:t>u cywilnego, Prawo bud</w:t>
      </w:r>
      <w:r w:rsidR="008B53D5">
        <w:rPr>
          <w:rFonts w:ascii="Arial" w:hAnsi="Arial" w:cs="Arial"/>
          <w:sz w:val="20"/>
          <w:szCs w:val="22"/>
        </w:rPr>
        <w:t xml:space="preserve">owlane i Prawo ochrony środowiska </w:t>
      </w:r>
      <w:r w:rsidR="00195635">
        <w:rPr>
          <w:rFonts w:ascii="Arial" w:hAnsi="Arial" w:cs="Arial"/>
          <w:sz w:val="20"/>
          <w:szCs w:val="22"/>
        </w:rPr>
        <w:t xml:space="preserve">oraz Ustawy </w:t>
      </w:r>
      <w:r w:rsidR="008B53D5">
        <w:rPr>
          <w:rFonts w:ascii="Arial" w:hAnsi="Arial" w:cs="Arial"/>
          <w:sz w:val="20"/>
          <w:szCs w:val="22"/>
        </w:rPr>
        <w:t xml:space="preserve"> </w:t>
      </w:r>
      <w:r w:rsidR="00300E4A">
        <w:rPr>
          <w:rFonts w:ascii="Arial" w:hAnsi="Arial" w:cs="Arial"/>
          <w:sz w:val="20"/>
          <w:szCs w:val="22"/>
        </w:rPr>
        <w:t>o </w:t>
      </w:r>
      <w:r w:rsidR="00195635">
        <w:rPr>
          <w:rFonts w:ascii="Arial" w:hAnsi="Arial" w:cs="Arial"/>
          <w:sz w:val="20"/>
          <w:szCs w:val="22"/>
        </w:rPr>
        <w:t>odpadach.</w:t>
      </w:r>
    </w:p>
    <w:p w:rsidR="00BC7749" w:rsidRPr="00592B64" w:rsidRDefault="000C43CD" w:rsidP="00CB0170">
      <w:pPr>
        <w:pStyle w:val="Tekstpodstawowywcity"/>
        <w:numPr>
          <w:ilvl w:val="1"/>
          <w:numId w:val="17"/>
        </w:numPr>
        <w:tabs>
          <w:tab w:val="clear" w:pos="2520"/>
        </w:tabs>
        <w:spacing w:before="120" w:line="276" w:lineRule="auto"/>
        <w:ind w:left="284" w:right="22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C43CD">
        <w:rPr>
          <w:rFonts w:ascii="Arial" w:hAnsi="Arial" w:cs="Arial"/>
          <w:sz w:val="20"/>
          <w:szCs w:val="20"/>
        </w:rPr>
        <w:lastRenderedPageBreak/>
        <w:t>Wykonawca zobowiązuje się do przestrzegania zakazu cesji tj. zakazu przenoszenia przez Wykonawcę jakichkolwiek praw lub obowiązków wynikających z tej umowy na osoby trzecie</w:t>
      </w:r>
      <w:r w:rsidR="00A65C0B">
        <w:rPr>
          <w:rFonts w:ascii="Arial" w:hAnsi="Arial" w:cs="Arial"/>
          <w:sz w:val="20"/>
          <w:szCs w:val="20"/>
        </w:rPr>
        <w:t xml:space="preserve"> za </w:t>
      </w:r>
      <w:r w:rsidR="00A65C0B" w:rsidRPr="00592B64">
        <w:rPr>
          <w:rFonts w:ascii="Arial" w:hAnsi="Arial" w:cs="Arial"/>
          <w:color w:val="000000"/>
          <w:sz w:val="20"/>
          <w:szCs w:val="20"/>
        </w:rPr>
        <w:t>wyjątkiem sytuacji opisanej w par. 4.</w:t>
      </w:r>
    </w:p>
    <w:p w:rsidR="00D52BCF" w:rsidRDefault="00D52BCF" w:rsidP="00CB0170">
      <w:pPr>
        <w:pStyle w:val="Tekstpodstawowywcity"/>
        <w:numPr>
          <w:ilvl w:val="1"/>
          <w:numId w:val="17"/>
        </w:numPr>
        <w:tabs>
          <w:tab w:val="clear" w:pos="2520"/>
        </w:tabs>
        <w:spacing w:before="120"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Wszelkie zmiany i uzupełnienia niniejszej umowy wymagają formy p</w:t>
      </w:r>
      <w:r w:rsidR="00F86BEF">
        <w:rPr>
          <w:rFonts w:ascii="Arial" w:hAnsi="Arial" w:cs="Arial"/>
          <w:sz w:val="20"/>
          <w:szCs w:val="22"/>
        </w:rPr>
        <w:t>isemnej pod rygorem nieważności</w:t>
      </w:r>
      <w:r w:rsidR="00826BD3">
        <w:rPr>
          <w:rFonts w:ascii="Arial" w:hAnsi="Arial" w:cs="Arial"/>
          <w:sz w:val="20"/>
          <w:szCs w:val="22"/>
          <w:lang w:val="pl-PL"/>
        </w:rPr>
        <w:t xml:space="preserve"> </w:t>
      </w:r>
      <w:r w:rsidR="00826BD3" w:rsidRPr="00826BD3">
        <w:rPr>
          <w:rFonts w:ascii="Arial" w:hAnsi="Arial" w:cs="Arial"/>
          <w:sz w:val="20"/>
          <w:szCs w:val="22"/>
          <w:lang w:val="pl-PL"/>
        </w:rPr>
        <w:t>z wyjątkiem sytuacji dla których umowa przewiduje inny sposób legalizacji.</w:t>
      </w:r>
    </w:p>
    <w:p w:rsidR="00197B46" w:rsidRDefault="00CB0170" w:rsidP="008D1F34">
      <w:pPr>
        <w:pStyle w:val="Tekstpodstawowywcity"/>
        <w:numPr>
          <w:ilvl w:val="1"/>
          <w:numId w:val="17"/>
        </w:numPr>
        <w:tabs>
          <w:tab w:val="clear" w:pos="2520"/>
        </w:tabs>
        <w:spacing w:before="120" w:line="276" w:lineRule="auto"/>
        <w:ind w:left="284" w:right="67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Umowę sporządzono w </w:t>
      </w:r>
      <w:r>
        <w:rPr>
          <w:rFonts w:ascii="Arial" w:hAnsi="Arial" w:cs="Arial"/>
          <w:sz w:val="20"/>
          <w:szCs w:val="22"/>
          <w:lang w:val="pl-PL"/>
        </w:rPr>
        <w:t>3</w:t>
      </w:r>
      <w:r w:rsidR="00D52BCF">
        <w:rPr>
          <w:rFonts w:ascii="Arial" w:hAnsi="Arial" w:cs="Arial"/>
          <w:sz w:val="20"/>
          <w:szCs w:val="22"/>
        </w:rPr>
        <w:t xml:space="preserve"> jednobrzmiących egzempla</w:t>
      </w:r>
      <w:r>
        <w:rPr>
          <w:rFonts w:ascii="Arial" w:hAnsi="Arial" w:cs="Arial"/>
          <w:sz w:val="20"/>
          <w:szCs w:val="22"/>
        </w:rPr>
        <w:t>rzach, 2 egz.</w:t>
      </w:r>
      <w:r w:rsidR="000263A8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  <w:lang w:val="pl-PL"/>
        </w:rPr>
        <w:t>Zamawiającego i 1 egz. dla</w:t>
      </w:r>
      <w:r w:rsidR="008D1F34">
        <w:rPr>
          <w:rFonts w:ascii="Arial" w:hAnsi="Arial" w:cs="Arial"/>
          <w:sz w:val="20"/>
          <w:szCs w:val="22"/>
          <w:lang w:val="pl-PL"/>
        </w:rPr>
        <w:t xml:space="preserve"> </w:t>
      </w:r>
      <w:r>
        <w:rPr>
          <w:rFonts w:ascii="Arial" w:hAnsi="Arial" w:cs="Arial"/>
          <w:sz w:val="20"/>
          <w:szCs w:val="22"/>
          <w:lang w:val="pl-PL"/>
        </w:rPr>
        <w:t>Wykonawcy.</w:t>
      </w:r>
    </w:p>
    <w:p w:rsidR="00DB62CC" w:rsidRPr="00DB62CC" w:rsidRDefault="00DB62CC" w:rsidP="00DB62CC">
      <w:pPr>
        <w:pStyle w:val="Tekstpodstawowywcity"/>
        <w:spacing w:before="120" w:line="276" w:lineRule="auto"/>
        <w:ind w:left="284" w:right="675"/>
        <w:jc w:val="both"/>
        <w:rPr>
          <w:rFonts w:ascii="Arial" w:hAnsi="Arial" w:cs="Arial"/>
          <w:sz w:val="20"/>
          <w:szCs w:val="22"/>
        </w:rPr>
      </w:pPr>
    </w:p>
    <w:p w:rsidR="00F56CFE" w:rsidRPr="00DB62CC" w:rsidRDefault="00197B46" w:rsidP="00DB62CC">
      <w:pPr>
        <w:pStyle w:val="Tekstpodstawowywcity"/>
        <w:spacing w:line="480" w:lineRule="auto"/>
        <w:ind w:right="675"/>
        <w:jc w:val="both"/>
        <w:rPr>
          <w:rFonts w:ascii="Arial" w:hAnsi="Arial" w:cs="Arial"/>
          <w:b/>
          <w:bCs/>
          <w:lang w:val="pl-PL"/>
        </w:rPr>
      </w:pPr>
      <w:r w:rsidRPr="00197B46">
        <w:rPr>
          <w:rFonts w:ascii="Arial" w:hAnsi="Arial" w:cs="Arial"/>
          <w:b/>
          <w:bCs/>
          <w:lang w:val="pl-PL"/>
        </w:rPr>
        <w:t xml:space="preserve">   </w:t>
      </w:r>
      <w:r w:rsidR="00D52BCF" w:rsidRPr="00197B46">
        <w:rPr>
          <w:rFonts w:ascii="Arial" w:hAnsi="Arial" w:cs="Arial"/>
          <w:b/>
          <w:bCs/>
        </w:rPr>
        <w:t>Zamawiający</w:t>
      </w:r>
      <w:r w:rsidR="00C02A1D">
        <w:rPr>
          <w:rFonts w:ascii="Arial" w:hAnsi="Arial" w:cs="Arial"/>
          <w:b/>
          <w:bCs/>
          <w:lang w:val="pl-PL"/>
        </w:rPr>
        <w:t>:</w:t>
      </w:r>
      <w:r w:rsidR="00D52BCF" w:rsidRPr="00197B46">
        <w:rPr>
          <w:rFonts w:ascii="Arial" w:hAnsi="Arial" w:cs="Arial"/>
          <w:b/>
          <w:bCs/>
        </w:rPr>
        <w:t xml:space="preserve"> </w:t>
      </w:r>
      <w:r w:rsidR="00D52BCF" w:rsidRPr="00197B46">
        <w:rPr>
          <w:rFonts w:ascii="Arial" w:hAnsi="Arial" w:cs="Arial"/>
          <w:b/>
          <w:bCs/>
        </w:rPr>
        <w:tab/>
      </w:r>
      <w:r w:rsidR="00D52BCF" w:rsidRPr="00197B46">
        <w:rPr>
          <w:rFonts w:ascii="Arial" w:hAnsi="Arial" w:cs="Arial"/>
          <w:b/>
          <w:bCs/>
        </w:rPr>
        <w:tab/>
      </w:r>
      <w:r w:rsidR="00D52BCF" w:rsidRPr="00197B46">
        <w:rPr>
          <w:rFonts w:ascii="Arial" w:hAnsi="Arial" w:cs="Arial"/>
          <w:b/>
          <w:bCs/>
        </w:rPr>
        <w:tab/>
      </w:r>
      <w:r w:rsidR="00D52BCF" w:rsidRPr="00197B46">
        <w:rPr>
          <w:rFonts w:ascii="Arial" w:hAnsi="Arial" w:cs="Arial"/>
          <w:b/>
          <w:bCs/>
        </w:rPr>
        <w:tab/>
      </w:r>
      <w:r w:rsidR="00D52BCF" w:rsidRPr="00197B46">
        <w:rPr>
          <w:rFonts w:ascii="Arial" w:hAnsi="Arial" w:cs="Arial"/>
          <w:b/>
          <w:bCs/>
        </w:rPr>
        <w:tab/>
      </w:r>
      <w:r w:rsidR="00D52BCF" w:rsidRPr="00197B46">
        <w:rPr>
          <w:rFonts w:ascii="Arial" w:hAnsi="Arial" w:cs="Arial"/>
          <w:b/>
          <w:bCs/>
        </w:rPr>
        <w:tab/>
        <w:t>Wykonawca</w:t>
      </w:r>
      <w:r w:rsidR="00C02A1D">
        <w:rPr>
          <w:rFonts w:ascii="Arial" w:hAnsi="Arial" w:cs="Arial"/>
          <w:b/>
          <w:bCs/>
          <w:lang w:val="pl-PL"/>
        </w:rPr>
        <w:t>:</w:t>
      </w:r>
    </w:p>
    <w:p w:rsidR="00E95333" w:rsidRDefault="00E95333" w:rsidP="00D52BCF">
      <w:pPr>
        <w:pStyle w:val="Tekstpodstawowywcity"/>
        <w:spacing w:line="480" w:lineRule="auto"/>
        <w:ind w:right="675"/>
        <w:jc w:val="both"/>
        <w:rPr>
          <w:rFonts w:ascii="Arial" w:hAnsi="Arial" w:cs="Arial"/>
          <w:bCs/>
          <w:sz w:val="20"/>
        </w:rPr>
      </w:pPr>
    </w:p>
    <w:p w:rsidR="00E95333" w:rsidRDefault="00E95333" w:rsidP="00AC7273">
      <w:pPr>
        <w:pStyle w:val="Tekstpodstawowywcity"/>
        <w:spacing w:line="480" w:lineRule="auto"/>
        <w:ind w:left="0" w:right="675"/>
        <w:jc w:val="both"/>
        <w:rPr>
          <w:rFonts w:ascii="Arial" w:hAnsi="Arial" w:cs="Arial"/>
          <w:bCs/>
          <w:sz w:val="20"/>
        </w:rPr>
      </w:pPr>
    </w:p>
    <w:p w:rsidR="00AC1B74" w:rsidRDefault="00AC1B74" w:rsidP="00DB62CC">
      <w:pPr>
        <w:pStyle w:val="Tekstpodstawowywcity"/>
        <w:spacing w:line="480" w:lineRule="auto"/>
        <w:ind w:left="0" w:right="675"/>
        <w:jc w:val="both"/>
        <w:rPr>
          <w:rFonts w:ascii="Arial" w:hAnsi="Arial" w:cs="Arial"/>
          <w:bCs/>
          <w:sz w:val="20"/>
        </w:rPr>
      </w:pPr>
    </w:p>
    <w:sectPr w:rsidR="00AC1B74" w:rsidSect="00EB10BE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539" w:right="924" w:bottom="284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A46" w:rsidRDefault="006F4A46">
      <w:r>
        <w:separator/>
      </w:r>
    </w:p>
  </w:endnote>
  <w:endnote w:type="continuationSeparator" w:id="0">
    <w:p w:rsidR="006F4A46" w:rsidRDefault="006F4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Optima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Sans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2D1" w:rsidRDefault="00D222D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222D1" w:rsidRDefault="00D222D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2D1" w:rsidRDefault="00D222D1">
    <w:pPr>
      <w:pStyle w:val="Stopka"/>
      <w:framePr w:wrap="around" w:vAnchor="text" w:hAnchor="margin" w:xAlign="center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007BD9">
      <w:rPr>
        <w:rStyle w:val="Numerstrony"/>
        <w:rFonts w:ascii="Arial" w:hAnsi="Arial" w:cs="Arial"/>
        <w:noProof/>
      </w:rPr>
      <w:t>4</w:t>
    </w:r>
    <w:r>
      <w:rPr>
        <w:rStyle w:val="Numerstrony"/>
        <w:rFonts w:ascii="Arial" w:hAnsi="Arial" w:cs="Arial"/>
      </w:rPr>
      <w:fldChar w:fldCharType="end"/>
    </w:r>
  </w:p>
  <w:p w:rsidR="00D222D1" w:rsidRDefault="00D222D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A46" w:rsidRDefault="006F4A46">
      <w:r>
        <w:separator/>
      </w:r>
    </w:p>
  </w:footnote>
  <w:footnote w:type="continuationSeparator" w:id="0">
    <w:p w:rsidR="006F4A46" w:rsidRDefault="006F4A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2D1" w:rsidRDefault="00D222D1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222D1" w:rsidRDefault="00D222D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2CD" w:rsidRDefault="0094750D" w:rsidP="002D52CD">
    <w:pPr>
      <w:pStyle w:val="tyt"/>
      <w:keepNext w:val="0"/>
      <w:spacing w:before="0" w:after="0" w:line="360" w:lineRule="auto"/>
      <w:rPr>
        <w:rFonts w:ascii="Arial" w:hAnsi="Arial" w:cs="Arial"/>
        <w:b w:val="0"/>
        <w:i/>
        <w:w w:val="105"/>
        <w:sz w:val="18"/>
        <w:szCs w:val="18"/>
      </w:rPr>
    </w:pPr>
    <w:bookmarkStart w:id="4" w:name="_Hlk53468330"/>
    <w:bookmarkStart w:id="5" w:name="_Hlk53468331"/>
    <w:r>
      <w:rPr>
        <w:rFonts w:ascii="Arial" w:hAnsi="Arial" w:cs="Arial"/>
        <w:b w:val="0"/>
        <w:i/>
        <w:noProof/>
        <w:w w:val="105"/>
        <w:sz w:val="18"/>
        <w:szCs w:val="18"/>
      </w:rPr>
      <w:drawing>
        <wp:inline distT="0" distB="0" distL="0" distR="0" wp14:anchorId="7A25FB42" wp14:editId="1E25137B">
          <wp:extent cx="5733415" cy="62865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D52CD" w:rsidRDefault="002D52CD" w:rsidP="002D52CD">
    <w:pPr>
      <w:pStyle w:val="tyt"/>
      <w:keepNext w:val="0"/>
      <w:spacing w:before="0" w:after="0" w:line="360" w:lineRule="auto"/>
      <w:rPr>
        <w:rFonts w:ascii="Arial" w:hAnsi="Arial" w:cs="Arial"/>
        <w:b w:val="0"/>
        <w:i/>
        <w:w w:val="105"/>
        <w:sz w:val="18"/>
        <w:szCs w:val="18"/>
      </w:rPr>
    </w:pPr>
  </w:p>
  <w:p w:rsidR="004C36E9" w:rsidRPr="004C36E9" w:rsidRDefault="004C36E9" w:rsidP="004C36E9">
    <w:pPr>
      <w:pStyle w:val="Nagwek"/>
      <w:jc w:val="center"/>
      <w:rPr>
        <w:rFonts w:ascii="Arial" w:hAnsi="Arial" w:cs="Arial"/>
        <w:i/>
        <w:w w:val="105"/>
        <w:sz w:val="16"/>
        <w:szCs w:val="16"/>
      </w:rPr>
    </w:pPr>
    <w:bookmarkStart w:id="6" w:name="_Hlk65586853"/>
    <w:bookmarkStart w:id="7" w:name="_Hlk65588160"/>
    <w:bookmarkStart w:id="8" w:name="_Hlk65588161"/>
    <w:bookmarkEnd w:id="4"/>
    <w:bookmarkEnd w:id="5"/>
    <w:r w:rsidRPr="004C36E9">
      <w:rPr>
        <w:rFonts w:ascii="Arial" w:hAnsi="Arial" w:cs="Arial"/>
        <w:i/>
        <w:w w:val="105"/>
        <w:sz w:val="16"/>
        <w:szCs w:val="16"/>
      </w:rPr>
      <w:t>Do</w:t>
    </w:r>
    <w:r w:rsidR="00E844C9">
      <w:rPr>
        <w:rFonts w:ascii="Arial" w:hAnsi="Arial" w:cs="Arial"/>
        <w:i/>
        <w:w w:val="105"/>
        <w:sz w:val="16"/>
        <w:szCs w:val="16"/>
      </w:rPr>
      <w:t>stosowanie sali lekcyjnej nr 207</w:t>
    </w:r>
    <w:r w:rsidRPr="004C36E9">
      <w:rPr>
        <w:rFonts w:ascii="Arial" w:hAnsi="Arial" w:cs="Arial"/>
        <w:i/>
        <w:w w:val="105"/>
        <w:sz w:val="16"/>
        <w:szCs w:val="16"/>
      </w:rPr>
      <w:t xml:space="preserve"> na potr</w:t>
    </w:r>
    <w:r w:rsidR="00E844C9">
      <w:rPr>
        <w:rFonts w:ascii="Arial" w:hAnsi="Arial" w:cs="Arial"/>
        <w:i/>
        <w:w w:val="105"/>
        <w:sz w:val="16"/>
        <w:szCs w:val="16"/>
      </w:rPr>
      <w:t>zeby pracowni mody i sali nr 203</w:t>
    </w:r>
    <w:r w:rsidRPr="004C36E9">
      <w:rPr>
        <w:rFonts w:ascii="Arial" w:hAnsi="Arial" w:cs="Arial"/>
        <w:i/>
        <w:w w:val="105"/>
        <w:sz w:val="16"/>
        <w:szCs w:val="16"/>
      </w:rPr>
      <w:t xml:space="preserve"> na potrzeby pracowni automatyki </w:t>
    </w:r>
    <w:r w:rsidRPr="004C36E9">
      <w:rPr>
        <w:rFonts w:ascii="Arial" w:hAnsi="Arial" w:cs="Arial"/>
        <w:i/>
        <w:w w:val="105"/>
        <w:sz w:val="16"/>
        <w:szCs w:val="16"/>
      </w:rPr>
      <w:br/>
      <w:t xml:space="preserve">w ramach zadania: „Zaprojektuj swoje życie zawodowe – remont i wyposażenie pracowni zawodowej w Zespole Szkół nr 3 </w:t>
    </w:r>
    <w:r>
      <w:rPr>
        <w:rFonts w:ascii="Arial" w:hAnsi="Arial" w:cs="Arial"/>
        <w:i/>
        <w:w w:val="105"/>
        <w:sz w:val="16"/>
        <w:szCs w:val="16"/>
      </w:rPr>
      <w:br/>
    </w:r>
    <w:r w:rsidRPr="004C36E9">
      <w:rPr>
        <w:rFonts w:ascii="Arial" w:hAnsi="Arial" w:cs="Arial"/>
        <w:i/>
        <w:w w:val="105"/>
        <w:sz w:val="16"/>
        <w:szCs w:val="16"/>
      </w:rPr>
      <w:t>w Zabrzu.”</w:t>
    </w:r>
  </w:p>
  <w:bookmarkEnd w:id="6"/>
  <w:bookmarkEnd w:id="7"/>
  <w:bookmarkEnd w:id="8"/>
  <w:p w:rsidR="00D222D1" w:rsidRPr="002D52CD" w:rsidRDefault="00D222D1" w:rsidP="002D52C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B56C844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bullet"/>
      <w:lvlText w:val="-"/>
      <w:lvlJc w:val="left"/>
      <w:pPr>
        <w:tabs>
          <w:tab w:val="num" w:pos="1021"/>
        </w:tabs>
        <w:ind w:left="0" w:firstLine="0"/>
      </w:pPr>
      <w:rPr>
        <w:rFonts w:ascii="Tahoma" w:hAnsi="Tahoma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851"/>
        </w:tabs>
        <w:ind w:left="0" w:firstLine="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3">
    <w:nsid w:val="00000015"/>
    <w:multiLevelType w:val="singleLevel"/>
    <w:tmpl w:val="00000015"/>
    <w:name w:val="WW8Num22"/>
    <w:lvl w:ilvl="0">
      <w:start w:val="6"/>
      <w:numFmt w:val="decimal"/>
      <w:lvlText w:val="%1."/>
      <w:lvlJc w:val="left"/>
      <w:pPr>
        <w:tabs>
          <w:tab w:val="num" w:pos="765"/>
        </w:tabs>
        <w:ind w:left="0" w:firstLine="0"/>
      </w:pPr>
    </w:lvl>
  </w:abstractNum>
  <w:abstractNum w:abstractNumId="4">
    <w:nsid w:val="00000016"/>
    <w:multiLevelType w:val="singleLevel"/>
    <w:tmpl w:val="00000016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5">
    <w:nsid w:val="06732814"/>
    <w:multiLevelType w:val="hybridMultilevel"/>
    <w:tmpl w:val="719CEE20"/>
    <w:lvl w:ilvl="0" w:tplc="0415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>
    <w:nsid w:val="06842D58"/>
    <w:multiLevelType w:val="hybridMultilevel"/>
    <w:tmpl w:val="5D4EF6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7B42B1F"/>
    <w:multiLevelType w:val="hybridMultilevel"/>
    <w:tmpl w:val="6BF61F1A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E6540A">
      <w:start w:val="2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strike w:val="0"/>
      </w:rPr>
    </w:lvl>
    <w:lvl w:ilvl="2" w:tplc="A982524C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86F2C52"/>
    <w:multiLevelType w:val="hybridMultilevel"/>
    <w:tmpl w:val="15607FD0"/>
    <w:lvl w:ilvl="0" w:tplc="04150019">
      <w:start w:val="1"/>
      <w:numFmt w:val="lowerLetter"/>
      <w:lvlText w:val="%1."/>
      <w:lvlJc w:val="left"/>
      <w:pPr>
        <w:tabs>
          <w:tab w:val="num" w:pos="708"/>
        </w:tabs>
        <w:ind w:left="70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08"/>
        </w:tabs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28"/>
        </w:tabs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68"/>
        </w:tabs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88"/>
        </w:tabs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08"/>
        </w:tabs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28"/>
        </w:tabs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48"/>
        </w:tabs>
        <w:ind w:left="5748" w:hanging="180"/>
      </w:pPr>
    </w:lvl>
  </w:abstractNum>
  <w:abstractNum w:abstractNumId="9">
    <w:nsid w:val="109C731A"/>
    <w:multiLevelType w:val="hybridMultilevel"/>
    <w:tmpl w:val="AF8E55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10D6625"/>
    <w:multiLevelType w:val="hybridMultilevel"/>
    <w:tmpl w:val="EC089CFA"/>
    <w:lvl w:ilvl="0" w:tplc="4C5236F8">
      <w:start w:val="3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38D3DBD"/>
    <w:multiLevelType w:val="hybridMultilevel"/>
    <w:tmpl w:val="925E9716"/>
    <w:lvl w:ilvl="0" w:tplc="BE2C489A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44452D"/>
    <w:multiLevelType w:val="multilevel"/>
    <w:tmpl w:val="308A7D54"/>
    <w:name w:val="WW8Num262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0" w:firstLine="0"/>
      </w:pPr>
    </w:lvl>
    <w:lvl w:ilvl="3">
      <w:start w:val="5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3">
    <w:nsid w:val="1AF55E38"/>
    <w:multiLevelType w:val="hybridMultilevel"/>
    <w:tmpl w:val="C7ACC152"/>
    <w:lvl w:ilvl="0" w:tplc="AFEEDF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2321EF"/>
    <w:multiLevelType w:val="hybridMultilevel"/>
    <w:tmpl w:val="C4DCCFCA"/>
    <w:lvl w:ilvl="0" w:tplc="63BCABB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ED3214D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F5B1E4A"/>
    <w:multiLevelType w:val="hybridMultilevel"/>
    <w:tmpl w:val="166CA88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E189922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3C2430"/>
    <w:multiLevelType w:val="hybridMultilevel"/>
    <w:tmpl w:val="F0DCDD20"/>
    <w:lvl w:ilvl="0" w:tplc="0415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7">
    <w:nsid w:val="24DF3F9C"/>
    <w:multiLevelType w:val="hybridMultilevel"/>
    <w:tmpl w:val="2FEE1B7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5741820"/>
    <w:multiLevelType w:val="hybridMultilevel"/>
    <w:tmpl w:val="292CD7BA"/>
    <w:lvl w:ilvl="0" w:tplc="04150019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DECE118A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>
    <w:nsid w:val="2885347B"/>
    <w:multiLevelType w:val="hybridMultilevel"/>
    <w:tmpl w:val="0964AF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3A6B4C"/>
    <w:multiLevelType w:val="hybridMultilevel"/>
    <w:tmpl w:val="E0C68802"/>
    <w:lvl w:ilvl="0" w:tplc="2A1E0FD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08C1CAD"/>
    <w:multiLevelType w:val="hybridMultilevel"/>
    <w:tmpl w:val="A8D206E4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34931FFA"/>
    <w:multiLevelType w:val="multilevel"/>
    <w:tmpl w:val="303A9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35372D13"/>
    <w:multiLevelType w:val="hybridMultilevel"/>
    <w:tmpl w:val="EED27C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8A81C1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5C9ADF94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78943FB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60C1B7A"/>
    <w:multiLevelType w:val="multilevel"/>
    <w:tmpl w:val="E3802090"/>
    <w:styleLink w:val="ListsEIB"/>
    <w:lvl w:ilvl="0">
      <w:start w:val="1"/>
      <w:numFmt w:val="lowerLetter"/>
      <w:lvlText w:val="(%1)"/>
      <w:lvlJc w:val="left"/>
      <w:pPr>
        <w:ind w:left="1423" w:hanging="567"/>
      </w:pPr>
      <w:rPr>
        <w:rFonts w:ascii="Arial" w:hAnsi="Arial" w:cs="Times New Roman" w:hint="default"/>
        <w:sz w:val="20"/>
      </w:rPr>
    </w:lvl>
    <w:lvl w:ilvl="1">
      <w:start w:val="1"/>
      <w:numFmt w:val="lowerRoman"/>
      <w:lvlText w:val="(%2)"/>
      <w:lvlJc w:val="left"/>
      <w:pPr>
        <w:ind w:left="1990" w:hanging="567"/>
      </w:pPr>
    </w:lvl>
    <w:lvl w:ilvl="2">
      <w:start w:val="1"/>
      <w:numFmt w:val="decimal"/>
      <w:lvlText w:val="(%3)"/>
      <w:lvlJc w:val="left"/>
      <w:pPr>
        <w:ind w:left="2557" w:hanging="567"/>
      </w:pPr>
    </w:lvl>
    <w:lvl w:ilvl="3">
      <w:start w:val="1"/>
      <w:numFmt w:val="none"/>
      <w:lvlText w:val=""/>
      <w:lvlJc w:val="left"/>
      <w:pPr>
        <w:ind w:left="2557" w:hanging="1477"/>
      </w:pPr>
    </w:lvl>
    <w:lvl w:ilvl="4">
      <w:start w:val="1"/>
      <w:numFmt w:val="none"/>
      <w:lvlText w:val=""/>
      <w:lvlJc w:val="left"/>
      <w:pPr>
        <w:ind w:left="2557" w:hanging="1117"/>
      </w:pPr>
    </w:lvl>
    <w:lvl w:ilvl="5">
      <w:start w:val="1"/>
      <w:numFmt w:val="none"/>
      <w:lvlText w:val=""/>
      <w:lvlJc w:val="left"/>
      <w:pPr>
        <w:ind w:left="2557" w:hanging="757"/>
      </w:pPr>
    </w:lvl>
    <w:lvl w:ilvl="6">
      <w:start w:val="1"/>
      <w:numFmt w:val="none"/>
      <w:lvlText w:val=""/>
      <w:lvlJc w:val="left"/>
      <w:pPr>
        <w:ind w:left="2557" w:hanging="397"/>
      </w:pPr>
    </w:lvl>
    <w:lvl w:ilvl="7">
      <w:start w:val="1"/>
      <w:numFmt w:val="none"/>
      <w:lvlText w:val=""/>
      <w:lvlJc w:val="left"/>
      <w:pPr>
        <w:ind w:left="2557" w:hanging="37"/>
      </w:pPr>
    </w:lvl>
    <w:lvl w:ilvl="8">
      <w:start w:val="1"/>
      <w:numFmt w:val="none"/>
      <w:lvlText w:val=""/>
      <w:lvlJc w:val="left"/>
      <w:pPr>
        <w:ind w:left="2557" w:firstLine="323"/>
      </w:pPr>
    </w:lvl>
  </w:abstractNum>
  <w:abstractNum w:abstractNumId="25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6924AAB"/>
    <w:multiLevelType w:val="hybridMultilevel"/>
    <w:tmpl w:val="A96C34B0"/>
    <w:lvl w:ilvl="0" w:tplc="0415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39FF33F6"/>
    <w:multiLevelType w:val="hybridMultilevel"/>
    <w:tmpl w:val="4FCEE972"/>
    <w:lvl w:ilvl="0" w:tplc="22EC35D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A18583B"/>
    <w:multiLevelType w:val="hybridMultilevel"/>
    <w:tmpl w:val="4484EF64"/>
    <w:lvl w:ilvl="0" w:tplc="0415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3D0B0114"/>
    <w:multiLevelType w:val="hybridMultilevel"/>
    <w:tmpl w:val="334E7EAA"/>
    <w:lvl w:ilvl="0" w:tplc="0415000B">
      <w:start w:val="1"/>
      <w:numFmt w:val="bullet"/>
      <w:lvlText w:val=""/>
      <w:lvlJc w:val="left"/>
      <w:pPr>
        <w:ind w:left="19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0">
    <w:nsid w:val="3D62238F"/>
    <w:multiLevelType w:val="hybridMultilevel"/>
    <w:tmpl w:val="A07E69C0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B">
      <w:start w:val="1"/>
      <w:numFmt w:val="bullet"/>
      <w:lvlText w:val="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1">
    <w:nsid w:val="418C4911"/>
    <w:multiLevelType w:val="hybridMultilevel"/>
    <w:tmpl w:val="9FA029C8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5A17444"/>
    <w:multiLevelType w:val="hybridMultilevel"/>
    <w:tmpl w:val="0D76E738"/>
    <w:lvl w:ilvl="0" w:tplc="E71E11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/>
      </w:rPr>
    </w:lvl>
    <w:lvl w:ilvl="1" w:tplc="D3A60580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47497118"/>
    <w:multiLevelType w:val="hybridMultilevel"/>
    <w:tmpl w:val="FE5A5C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AC70247"/>
    <w:multiLevelType w:val="hybridMultilevel"/>
    <w:tmpl w:val="051443A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4BCF079F"/>
    <w:multiLevelType w:val="hybridMultilevel"/>
    <w:tmpl w:val="F0F68EE8"/>
    <w:lvl w:ilvl="0" w:tplc="36F0F248">
      <w:start w:val="2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CF110CC"/>
    <w:multiLevelType w:val="hybridMultilevel"/>
    <w:tmpl w:val="6C708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FA95A69"/>
    <w:multiLevelType w:val="multilevel"/>
    <w:tmpl w:val="3AC03B3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0"/>
      <w:numFmt w:val="decimal"/>
      <w:isLgl/>
      <w:lvlText w:val="%1.%2"/>
      <w:lvlJc w:val="left"/>
      <w:pPr>
        <w:ind w:left="1470" w:hanging="39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  <w:b/>
      </w:rPr>
    </w:lvl>
  </w:abstractNum>
  <w:abstractNum w:abstractNumId="38">
    <w:nsid w:val="568D2535"/>
    <w:multiLevelType w:val="hybridMultilevel"/>
    <w:tmpl w:val="5BA066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7163B3E"/>
    <w:multiLevelType w:val="hybridMultilevel"/>
    <w:tmpl w:val="0D7A65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BF45769"/>
    <w:multiLevelType w:val="hybridMultilevel"/>
    <w:tmpl w:val="00E008B6"/>
    <w:lvl w:ilvl="0" w:tplc="92FC46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5CA731F6"/>
    <w:multiLevelType w:val="hybridMultilevel"/>
    <w:tmpl w:val="CFB84146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2">
    <w:nsid w:val="63905D8E"/>
    <w:multiLevelType w:val="hybridMultilevel"/>
    <w:tmpl w:val="43628E7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39A4F0A"/>
    <w:multiLevelType w:val="hybridMultilevel"/>
    <w:tmpl w:val="D2F49382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4">
    <w:nsid w:val="675158F5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1F64A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>
    <w:nsid w:val="67AB4D73"/>
    <w:multiLevelType w:val="hybridMultilevel"/>
    <w:tmpl w:val="940642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11">
      <w:start w:val="1"/>
      <w:numFmt w:val="decimal"/>
      <w:lvlText w:val="%4)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>
    <w:nsid w:val="68957674"/>
    <w:multiLevelType w:val="hybridMultilevel"/>
    <w:tmpl w:val="0B5ADA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8E03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6B417E03"/>
    <w:multiLevelType w:val="hybridMultilevel"/>
    <w:tmpl w:val="3C0025D6"/>
    <w:name w:val="WW8Num2622"/>
    <w:lvl w:ilvl="0" w:tplc="17F2FB78">
      <w:start w:val="1"/>
      <w:numFmt w:val="bullet"/>
      <w:lvlText w:val=""/>
      <w:lvlJc w:val="left"/>
      <w:pPr>
        <w:tabs>
          <w:tab w:val="num" w:pos="1918"/>
        </w:tabs>
        <w:ind w:left="19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18"/>
        </w:tabs>
        <w:ind w:left="1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38"/>
        </w:tabs>
        <w:ind w:left="2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58"/>
        </w:tabs>
        <w:ind w:left="3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78"/>
        </w:tabs>
        <w:ind w:left="4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98"/>
        </w:tabs>
        <w:ind w:left="4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18"/>
        </w:tabs>
        <w:ind w:left="5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38"/>
        </w:tabs>
        <w:ind w:left="6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58"/>
        </w:tabs>
        <w:ind w:left="6958" w:hanging="360"/>
      </w:pPr>
      <w:rPr>
        <w:rFonts w:ascii="Wingdings" w:hAnsi="Wingdings" w:hint="default"/>
      </w:rPr>
    </w:lvl>
  </w:abstractNum>
  <w:abstractNum w:abstractNumId="48">
    <w:nsid w:val="6CEE2A1A"/>
    <w:multiLevelType w:val="hybridMultilevel"/>
    <w:tmpl w:val="D6BC902A"/>
    <w:lvl w:ilvl="0" w:tplc="22EC35D6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9">
    <w:nsid w:val="6DB50B59"/>
    <w:multiLevelType w:val="hybridMultilevel"/>
    <w:tmpl w:val="1D3E52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0C21474"/>
    <w:multiLevelType w:val="hybridMultilevel"/>
    <w:tmpl w:val="83302E0E"/>
    <w:lvl w:ilvl="0" w:tplc="3D600C6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 w:tplc="ACE8C776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i w:val="0"/>
        <w:iCs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38502B7"/>
    <w:multiLevelType w:val="hybridMultilevel"/>
    <w:tmpl w:val="2604D7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E8C776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i w:val="0"/>
        <w:iCs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75E93654"/>
    <w:multiLevelType w:val="hybridMultilevel"/>
    <w:tmpl w:val="5C1E65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78B51623"/>
    <w:multiLevelType w:val="hybridMultilevel"/>
    <w:tmpl w:val="F320C4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79EC1AAC"/>
    <w:multiLevelType w:val="hybridMultilevel"/>
    <w:tmpl w:val="8C088F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79F504E3"/>
    <w:multiLevelType w:val="hybridMultilevel"/>
    <w:tmpl w:val="CE3A21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C953EF1"/>
    <w:multiLevelType w:val="hybridMultilevel"/>
    <w:tmpl w:val="A8FEC44E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220EC58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1"/>
  </w:num>
  <w:num w:numId="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6"/>
  </w:num>
  <w:num w:numId="5">
    <w:abstractNumId w:val="54"/>
  </w:num>
  <w:num w:numId="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7"/>
  </w:num>
  <w:num w:numId="8">
    <w:abstractNumId w:val="6"/>
  </w:num>
  <w:num w:numId="9">
    <w:abstractNumId w:val="20"/>
  </w:num>
  <w:num w:numId="10">
    <w:abstractNumId w:val="0"/>
  </w:num>
  <w:num w:numId="11">
    <w:abstractNumId w:val="44"/>
  </w:num>
  <w:num w:numId="12">
    <w:abstractNumId w:val="46"/>
  </w:num>
  <w:num w:numId="13">
    <w:abstractNumId w:val="9"/>
  </w:num>
  <w:num w:numId="14">
    <w:abstractNumId w:val="52"/>
  </w:num>
  <w:num w:numId="15">
    <w:abstractNumId w:val="35"/>
  </w:num>
  <w:num w:numId="16">
    <w:abstractNumId w:val="8"/>
  </w:num>
  <w:num w:numId="17">
    <w:abstractNumId w:val="18"/>
  </w:num>
  <w:num w:numId="18">
    <w:abstractNumId w:val="32"/>
  </w:num>
  <w:num w:numId="19">
    <w:abstractNumId w:val="42"/>
  </w:num>
  <w:num w:numId="20">
    <w:abstractNumId w:val="33"/>
  </w:num>
  <w:num w:numId="21">
    <w:abstractNumId w:val="23"/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14"/>
  </w:num>
  <w:num w:numId="26">
    <w:abstractNumId w:val="2"/>
  </w:num>
  <w:num w:numId="27">
    <w:abstractNumId w:val="47"/>
  </w:num>
  <w:num w:numId="28">
    <w:abstractNumId w:val="26"/>
  </w:num>
  <w:num w:numId="29">
    <w:abstractNumId w:val="45"/>
  </w:num>
  <w:num w:numId="30">
    <w:abstractNumId w:val="49"/>
  </w:num>
  <w:num w:numId="31">
    <w:abstractNumId w:val="19"/>
  </w:num>
  <w:num w:numId="32">
    <w:abstractNumId w:val="22"/>
  </w:num>
  <w:num w:numId="33">
    <w:abstractNumId w:val="11"/>
  </w:num>
  <w:num w:numId="34">
    <w:abstractNumId w:val="28"/>
  </w:num>
  <w:num w:numId="35">
    <w:abstractNumId w:val="24"/>
  </w:num>
  <w:num w:numId="36">
    <w:abstractNumId w:val="27"/>
  </w:num>
  <w:num w:numId="37">
    <w:abstractNumId w:val="41"/>
  </w:num>
  <w:num w:numId="38">
    <w:abstractNumId w:val="48"/>
  </w:num>
  <w:num w:numId="39">
    <w:abstractNumId w:val="13"/>
  </w:num>
  <w:num w:numId="40">
    <w:abstractNumId w:val="34"/>
  </w:num>
  <w:num w:numId="41">
    <w:abstractNumId w:val="16"/>
  </w:num>
  <w:num w:numId="42">
    <w:abstractNumId w:val="5"/>
  </w:num>
  <w:num w:numId="43">
    <w:abstractNumId w:val="17"/>
  </w:num>
  <w:num w:numId="44">
    <w:abstractNumId w:val="31"/>
  </w:num>
  <w:num w:numId="45">
    <w:abstractNumId w:val="29"/>
  </w:num>
  <w:num w:numId="46">
    <w:abstractNumId w:val="43"/>
  </w:num>
  <w:num w:numId="47">
    <w:abstractNumId w:val="30"/>
  </w:num>
  <w:num w:numId="48">
    <w:abstractNumId w:val="21"/>
  </w:num>
  <w:num w:numId="4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5"/>
  </w:num>
  <w:num w:numId="51">
    <w:abstractNumId w:val="55"/>
  </w:num>
  <w:num w:numId="52">
    <w:abstractNumId w:val="56"/>
  </w:num>
  <w:num w:numId="53">
    <w:abstractNumId w:val="39"/>
  </w:num>
  <w:num w:numId="54">
    <w:abstractNumId w:val="50"/>
  </w:num>
  <w:num w:numId="55">
    <w:abstractNumId w:val="38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05"/>
    <w:rsid w:val="00001931"/>
    <w:rsid w:val="00002BD1"/>
    <w:rsid w:val="00007BD9"/>
    <w:rsid w:val="00011084"/>
    <w:rsid w:val="000111AD"/>
    <w:rsid w:val="00011544"/>
    <w:rsid w:val="000126F7"/>
    <w:rsid w:val="00013268"/>
    <w:rsid w:val="00013BC0"/>
    <w:rsid w:val="00014057"/>
    <w:rsid w:val="00015BE7"/>
    <w:rsid w:val="0001685F"/>
    <w:rsid w:val="00016CA4"/>
    <w:rsid w:val="00017CE4"/>
    <w:rsid w:val="00020AB0"/>
    <w:rsid w:val="000263A8"/>
    <w:rsid w:val="000341F8"/>
    <w:rsid w:val="00036DE9"/>
    <w:rsid w:val="00037442"/>
    <w:rsid w:val="00037C78"/>
    <w:rsid w:val="000409B8"/>
    <w:rsid w:val="00044561"/>
    <w:rsid w:val="00046CE2"/>
    <w:rsid w:val="00046E68"/>
    <w:rsid w:val="00047C17"/>
    <w:rsid w:val="00047EBA"/>
    <w:rsid w:val="00050B21"/>
    <w:rsid w:val="00053262"/>
    <w:rsid w:val="00053C58"/>
    <w:rsid w:val="00056745"/>
    <w:rsid w:val="00056BB5"/>
    <w:rsid w:val="0006183E"/>
    <w:rsid w:val="000627FB"/>
    <w:rsid w:val="00063F27"/>
    <w:rsid w:val="00064905"/>
    <w:rsid w:val="00065DB5"/>
    <w:rsid w:val="00070847"/>
    <w:rsid w:val="00071657"/>
    <w:rsid w:val="000716AC"/>
    <w:rsid w:val="000718F9"/>
    <w:rsid w:val="00074273"/>
    <w:rsid w:val="00076CA7"/>
    <w:rsid w:val="0008057F"/>
    <w:rsid w:val="00082F7E"/>
    <w:rsid w:val="00085E60"/>
    <w:rsid w:val="00087BB8"/>
    <w:rsid w:val="0009467E"/>
    <w:rsid w:val="00096E30"/>
    <w:rsid w:val="000A0D60"/>
    <w:rsid w:val="000A2347"/>
    <w:rsid w:val="000A238A"/>
    <w:rsid w:val="000A2F8F"/>
    <w:rsid w:val="000A44F5"/>
    <w:rsid w:val="000A580E"/>
    <w:rsid w:val="000A6C78"/>
    <w:rsid w:val="000A6E93"/>
    <w:rsid w:val="000B0D72"/>
    <w:rsid w:val="000B23EB"/>
    <w:rsid w:val="000B3636"/>
    <w:rsid w:val="000B36BB"/>
    <w:rsid w:val="000B4085"/>
    <w:rsid w:val="000B68C3"/>
    <w:rsid w:val="000B69A8"/>
    <w:rsid w:val="000C03C6"/>
    <w:rsid w:val="000C0EF7"/>
    <w:rsid w:val="000C195A"/>
    <w:rsid w:val="000C2DEF"/>
    <w:rsid w:val="000C4073"/>
    <w:rsid w:val="000C43CD"/>
    <w:rsid w:val="000C4B5C"/>
    <w:rsid w:val="000C551E"/>
    <w:rsid w:val="000D1AED"/>
    <w:rsid w:val="000D1E42"/>
    <w:rsid w:val="000D262B"/>
    <w:rsid w:val="000D446A"/>
    <w:rsid w:val="000D60CB"/>
    <w:rsid w:val="000D7259"/>
    <w:rsid w:val="000E0B87"/>
    <w:rsid w:val="000E0CBF"/>
    <w:rsid w:val="000E1278"/>
    <w:rsid w:val="000E18B8"/>
    <w:rsid w:val="000E2887"/>
    <w:rsid w:val="000E3C0F"/>
    <w:rsid w:val="000F103F"/>
    <w:rsid w:val="000F1A43"/>
    <w:rsid w:val="000F4620"/>
    <w:rsid w:val="000F48EF"/>
    <w:rsid w:val="000F58C7"/>
    <w:rsid w:val="000F7EF0"/>
    <w:rsid w:val="0010022D"/>
    <w:rsid w:val="00101E46"/>
    <w:rsid w:val="00103041"/>
    <w:rsid w:val="00103584"/>
    <w:rsid w:val="00105C6D"/>
    <w:rsid w:val="00107044"/>
    <w:rsid w:val="001116B4"/>
    <w:rsid w:val="00111E16"/>
    <w:rsid w:val="0011200E"/>
    <w:rsid w:val="00113A2F"/>
    <w:rsid w:val="00114AB9"/>
    <w:rsid w:val="00115F8F"/>
    <w:rsid w:val="00116C60"/>
    <w:rsid w:val="00116D70"/>
    <w:rsid w:val="00116F31"/>
    <w:rsid w:val="00120E80"/>
    <w:rsid w:val="00122186"/>
    <w:rsid w:val="00124EF9"/>
    <w:rsid w:val="00126F15"/>
    <w:rsid w:val="00127604"/>
    <w:rsid w:val="00127A6D"/>
    <w:rsid w:val="00127A78"/>
    <w:rsid w:val="00131FB3"/>
    <w:rsid w:val="0013233A"/>
    <w:rsid w:val="00132D15"/>
    <w:rsid w:val="001333F8"/>
    <w:rsid w:val="00133592"/>
    <w:rsid w:val="001336DF"/>
    <w:rsid w:val="0013414B"/>
    <w:rsid w:val="0013462F"/>
    <w:rsid w:val="00135559"/>
    <w:rsid w:val="00136F4C"/>
    <w:rsid w:val="00140868"/>
    <w:rsid w:val="00144681"/>
    <w:rsid w:val="00144D49"/>
    <w:rsid w:val="00146E9A"/>
    <w:rsid w:val="00150AB4"/>
    <w:rsid w:val="001511D5"/>
    <w:rsid w:val="0015145C"/>
    <w:rsid w:val="00151D29"/>
    <w:rsid w:val="001522AF"/>
    <w:rsid w:val="00153194"/>
    <w:rsid w:val="00153980"/>
    <w:rsid w:val="0015512A"/>
    <w:rsid w:val="00155E1D"/>
    <w:rsid w:val="00160C98"/>
    <w:rsid w:val="00161553"/>
    <w:rsid w:val="00162129"/>
    <w:rsid w:val="00162800"/>
    <w:rsid w:val="00165230"/>
    <w:rsid w:val="001659AF"/>
    <w:rsid w:val="001700C6"/>
    <w:rsid w:val="001700D9"/>
    <w:rsid w:val="00170823"/>
    <w:rsid w:val="00171D63"/>
    <w:rsid w:val="00174A3C"/>
    <w:rsid w:val="00177510"/>
    <w:rsid w:val="0018061A"/>
    <w:rsid w:val="00180B2E"/>
    <w:rsid w:val="00181D08"/>
    <w:rsid w:val="00181F0C"/>
    <w:rsid w:val="00182EE9"/>
    <w:rsid w:val="001831E9"/>
    <w:rsid w:val="00184778"/>
    <w:rsid w:val="00184D8E"/>
    <w:rsid w:val="001866A9"/>
    <w:rsid w:val="001907E2"/>
    <w:rsid w:val="00191006"/>
    <w:rsid w:val="001919F2"/>
    <w:rsid w:val="00191EE5"/>
    <w:rsid w:val="00193CE7"/>
    <w:rsid w:val="00195635"/>
    <w:rsid w:val="001965AB"/>
    <w:rsid w:val="0019731E"/>
    <w:rsid w:val="00197B46"/>
    <w:rsid w:val="001A2A36"/>
    <w:rsid w:val="001A2DA6"/>
    <w:rsid w:val="001A3822"/>
    <w:rsid w:val="001A44C9"/>
    <w:rsid w:val="001A6193"/>
    <w:rsid w:val="001B0C9C"/>
    <w:rsid w:val="001B0FE9"/>
    <w:rsid w:val="001B1411"/>
    <w:rsid w:val="001B2D28"/>
    <w:rsid w:val="001B681D"/>
    <w:rsid w:val="001B6D77"/>
    <w:rsid w:val="001B7DC3"/>
    <w:rsid w:val="001C033C"/>
    <w:rsid w:val="001C0D13"/>
    <w:rsid w:val="001C6B5D"/>
    <w:rsid w:val="001C7560"/>
    <w:rsid w:val="001D0D72"/>
    <w:rsid w:val="001D10D7"/>
    <w:rsid w:val="001D1E93"/>
    <w:rsid w:val="001D31A3"/>
    <w:rsid w:val="001D35EC"/>
    <w:rsid w:val="001D35FA"/>
    <w:rsid w:val="001D3CA8"/>
    <w:rsid w:val="001D5133"/>
    <w:rsid w:val="001D5452"/>
    <w:rsid w:val="001D56CE"/>
    <w:rsid w:val="001D71AE"/>
    <w:rsid w:val="001D71FD"/>
    <w:rsid w:val="001E053B"/>
    <w:rsid w:val="001E221F"/>
    <w:rsid w:val="001E2343"/>
    <w:rsid w:val="001E26B6"/>
    <w:rsid w:val="001E30CC"/>
    <w:rsid w:val="001E340A"/>
    <w:rsid w:val="001E3E9A"/>
    <w:rsid w:val="001E406A"/>
    <w:rsid w:val="001E4620"/>
    <w:rsid w:val="001E72AB"/>
    <w:rsid w:val="001F6284"/>
    <w:rsid w:val="001F78C3"/>
    <w:rsid w:val="002002C7"/>
    <w:rsid w:val="0020332C"/>
    <w:rsid w:val="002036EB"/>
    <w:rsid w:val="00204ED3"/>
    <w:rsid w:val="0020646E"/>
    <w:rsid w:val="00206D77"/>
    <w:rsid w:val="00215F25"/>
    <w:rsid w:val="00223C41"/>
    <w:rsid w:val="00224F59"/>
    <w:rsid w:val="00225E4D"/>
    <w:rsid w:val="00231512"/>
    <w:rsid w:val="002337AC"/>
    <w:rsid w:val="002347F6"/>
    <w:rsid w:val="00236876"/>
    <w:rsid w:val="00236C76"/>
    <w:rsid w:val="002416D6"/>
    <w:rsid w:val="00241C24"/>
    <w:rsid w:val="00242825"/>
    <w:rsid w:val="00242B58"/>
    <w:rsid w:val="002438CE"/>
    <w:rsid w:val="00246524"/>
    <w:rsid w:val="00246707"/>
    <w:rsid w:val="00250EC0"/>
    <w:rsid w:val="002512A1"/>
    <w:rsid w:val="00251FFB"/>
    <w:rsid w:val="00252D53"/>
    <w:rsid w:val="002565E6"/>
    <w:rsid w:val="002566B4"/>
    <w:rsid w:val="00260023"/>
    <w:rsid w:val="002611D2"/>
    <w:rsid w:val="00261CEC"/>
    <w:rsid w:val="00262DED"/>
    <w:rsid w:val="00265B8C"/>
    <w:rsid w:val="00267F7A"/>
    <w:rsid w:val="00273B7F"/>
    <w:rsid w:val="00273BB3"/>
    <w:rsid w:val="00274FC2"/>
    <w:rsid w:val="0027623B"/>
    <w:rsid w:val="00277DA3"/>
    <w:rsid w:val="00280844"/>
    <w:rsid w:val="002808D8"/>
    <w:rsid w:val="00282F8B"/>
    <w:rsid w:val="00287153"/>
    <w:rsid w:val="00287427"/>
    <w:rsid w:val="00287447"/>
    <w:rsid w:val="00287C95"/>
    <w:rsid w:val="00290932"/>
    <w:rsid w:val="002920AD"/>
    <w:rsid w:val="00294297"/>
    <w:rsid w:val="00294C5D"/>
    <w:rsid w:val="00295E7F"/>
    <w:rsid w:val="00295F28"/>
    <w:rsid w:val="002967C8"/>
    <w:rsid w:val="00296809"/>
    <w:rsid w:val="002974AA"/>
    <w:rsid w:val="002A0021"/>
    <w:rsid w:val="002A0263"/>
    <w:rsid w:val="002A0432"/>
    <w:rsid w:val="002A0E17"/>
    <w:rsid w:val="002A24C5"/>
    <w:rsid w:val="002A27AC"/>
    <w:rsid w:val="002A35F3"/>
    <w:rsid w:val="002A3C4A"/>
    <w:rsid w:val="002A507C"/>
    <w:rsid w:val="002A52CB"/>
    <w:rsid w:val="002A55A2"/>
    <w:rsid w:val="002A56F2"/>
    <w:rsid w:val="002A6B7F"/>
    <w:rsid w:val="002A7B12"/>
    <w:rsid w:val="002B033A"/>
    <w:rsid w:val="002B2381"/>
    <w:rsid w:val="002B2D5A"/>
    <w:rsid w:val="002B2F53"/>
    <w:rsid w:val="002B331B"/>
    <w:rsid w:val="002B59CC"/>
    <w:rsid w:val="002C5EC2"/>
    <w:rsid w:val="002C6550"/>
    <w:rsid w:val="002C7717"/>
    <w:rsid w:val="002D2339"/>
    <w:rsid w:val="002D35E6"/>
    <w:rsid w:val="002D52CD"/>
    <w:rsid w:val="002D5670"/>
    <w:rsid w:val="002D5EF2"/>
    <w:rsid w:val="002E1762"/>
    <w:rsid w:val="002E3EFD"/>
    <w:rsid w:val="002E5071"/>
    <w:rsid w:val="002E5E61"/>
    <w:rsid w:val="002E7883"/>
    <w:rsid w:val="002F2420"/>
    <w:rsid w:val="002F3ED6"/>
    <w:rsid w:val="002F3F29"/>
    <w:rsid w:val="002F49E1"/>
    <w:rsid w:val="002F6A25"/>
    <w:rsid w:val="002F70F2"/>
    <w:rsid w:val="002F73D8"/>
    <w:rsid w:val="00300E4A"/>
    <w:rsid w:val="00300F23"/>
    <w:rsid w:val="0030273C"/>
    <w:rsid w:val="00302B0C"/>
    <w:rsid w:val="00302C71"/>
    <w:rsid w:val="003033A7"/>
    <w:rsid w:val="00304BBD"/>
    <w:rsid w:val="003063B6"/>
    <w:rsid w:val="00307028"/>
    <w:rsid w:val="0031030C"/>
    <w:rsid w:val="00311C71"/>
    <w:rsid w:val="00312AB5"/>
    <w:rsid w:val="0031333E"/>
    <w:rsid w:val="0031399A"/>
    <w:rsid w:val="00316790"/>
    <w:rsid w:val="003209C3"/>
    <w:rsid w:val="00321A8A"/>
    <w:rsid w:val="00323072"/>
    <w:rsid w:val="00323992"/>
    <w:rsid w:val="00323FDB"/>
    <w:rsid w:val="00324594"/>
    <w:rsid w:val="003253D1"/>
    <w:rsid w:val="00326372"/>
    <w:rsid w:val="003264AC"/>
    <w:rsid w:val="00331388"/>
    <w:rsid w:val="003316A5"/>
    <w:rsid w:val="003321B2"/>
    <w:rsid w:val="00332701"/>
    <w:rsid w:val="00335D37"/>
    <w:rsid w:val="003371AD"/>
    <w:rsid w:val="00337378"/>
    <w:rsid w:val="00337B91"/>
    <w:rsid w:val="0034031F"/>
    <w:rsid w:val="003414EC"/>
    <w:rsid w:val="00341B39"/>
    <w:rsid w:val="00342815"/>
    <w:rsid w:val="003437DD"/>
    <w:rsid w:val="00345B79"/>
    <w:rsid w:val="00345D36"/>
    <w:rsid w:val="003517AC"/>
    <w:rsid w:val="00353AEA"/>
    <w:rsid w:val="003554CE"/>
    <w:rsid w:val="003574E5"/>
    <w:rsid w:val="00360155"/>
    <w:rsid w:val="00360779"/>
    <w:rsid w:val="003608E0"/>
    <w:rsid w:val="00362222"/>
    <w:rsid w:val="0036435C"/>
    <w:rsid w:val="00367BA4"/>
    <w:rsid w:val="00370B39"/>
    <w:rsid w:val="00370D20"/>
    <w:rsid w:val="0037202F"/>
    <w:rsid w:val="0037245B"/>
    <w:rsid w:val="003737AC"/>
    <w:rsid w:val="00374C1D"/>
    <w:rsid w:val="00382BBE"/>
    <w:rsid w:val="00384CA5"/>
    <w:rsid w:val="00385902"/>
    <w:rsid w:val="003876AB"/>
    <w:rsid w:val="00387F5B"/>
    <w:rsid w:val="00390DA7"/>
    <w:rsid w:val="003916D4"/>
    <w:rsid w:val="00391CF2"/>
    <w:rsid w:val="003924AB"/>
    <w:rsid w:val="0039541F"/>
    <w:rsid w:val="003978EA"/>
    <w:rsid w:val="003A1E5B"/>
    <w:rsid w:val="003A2FA4"/>
    <w:rsid w:val="003A33BE"/>
    <w:rsid w:val="003A386C"/>
    <w:rsid w:val="003A4EAC"/>
    <w:rsid w:val="003A5EA6"/>
    <w:rsid w:val="003A69E7"/>
    <w:rsid w:val="003A78CD"/>
    <w:rsid w:val="003B1284"/>
    <w:rsid w:val="003B164C"/>
    <w:rsid w:val="003B258C"/>
    <w:rsid w:val="003B31F6"/>
    <w:rsid w:val="003B357D"/>
    <w:rsid w:val="003B3D21"/>
    <w:rsid w:val="003B4749"/>
    <w:rsid w:val="003B5AC7"/>
    <w:rsid w:val="003B6BC1"/>
    <w:rsid w:val="003C39D5"/>
    <w:rsid w:val="003C4A66"/>
    <w:rsid w:val="003C4DD6"/>
    <w:rsid w:val="003D0AB9"/>
    <w:rsid w:val="003D1187"/>
    <w:rsid w:val="003D203D"/>
    <w:rsid w:val="003D365E"/>
    <w:rsid w:val="003D3C53"/>
    <w:rsid w:val="003D5BD3"/>
    <w:rsid w:val="003D717F"/>
    <w:rsid w:val="003E040F"/>
    <w:rsid w:val="003E0501"/>
    <w:rsid w:val="003E31B0"/>
    <w:rsid w:val="003E4C14"/>
    <w:rsid w:val="003E58E7"/>
    <w:rsid w:val="003F16C4"/>
    <w:rsid w:val="003F23FE"/>
    <w:rsid w:val="003F43B0"/>
    <w:rsid w:val="003F5E95"/>
    <w:rsid w:val="003F60AB"/>
    <w:rsid w:val="003F61C9"/>
    <w:rsid w:val="003F640C"/>
    <w:rsid w:val="003F6C0F"/>
    <w:rsid w:val="003F7329"/>
    <w:rsid w:val="004013BA"/>
    <w:rsid w:val="00402DD5"/>
    <w:rsid w:val="004053D4"/>
    <w:rsid w:val="00405453"/>
    <w:rsid w:val="00405FA9"/>
    <w:rsid w:val="004066A1"/>
    <w:rsid w:val="004071D3"/>
    <w:rsid w:val="0041145D"/>
    <w:rsid w:val="004116AE"/>
    <w:rsid w:val="00412F7F"/>
    <w:rsid w:val="00412FC9"/>
    <w:rsid w:val="004145D9"/>
    <w:rsid w:val="0041685B"/>
    <w:rsid w:val="00416C31"/>
    <w:rsid w:val="0042120B"/>
    <w:rsid w:val="00422919"/>
    <w:rsid w:val="0042520C"/>
    <w:rsid w:val="00427B4B"/>
    <w:rsid w:val="004302B3"/>
    <w:rsid w:val="004311CC"/>
    <w:rsid w:val="004313B8"/>
    <w:rsid w:val="0043184E"/>
    <w:rsid w:val="00432E2C"/>
    <w:rsid w:val="00434056"/>
    <w:rsid w:val="00435CFF"/>
    <w:rsid w:val="00435E9D"/>
    <w:rsid w:val="004361C1"/>
    <w:rsid w:val="00436DD6"/>
    <w:rsid w:val="00441A91"/>
    <w:rsid w:val="00441E07"/>
    <w:rsid w:val="0044602A"/>
    <w:rsid w:val="00446890"/>
    <w:rsid w:val="00447374"/>
    <w:rsid w:val="00447933"/>
    <w:rsid w:val="004479EC"/>
    <w:rsid w:val="004512F1"/>
    <w:rsid w:val="004518FF"/>
    <w:rsid w:val="00451AE8"/>
    <w:rsid w:val="004537A1"/>
    <w:rsid w:val="00453B45"/>
    <w:rsid w:val="00456DD2"/>
    <w:rsid w:val="00457479"/>
    <w:rsid w:val="0046002E"/>
    <w:rsid w:val="00460DAB"/>
    <w:rsid w:val="00460FE0"/>
    <w:rsid w:val="0046221C"/>
    <w:rsid w:val="0046408C"/>
    <w:rsid w:val="0046623C"/>
    <w:rsid w:val="00467361"/>
    <w:rsid w:val="00470327"/>
    <w:rsid w:val="00470DE6"/>
    <w:rsid w:val="00472DBF"/>
    <w:rsid w:val="004739BB"/>
    <w:rsid w:val="00474DF1"/>
    <w:rsid w:val="00475023"/>
    <w:rsid w:val="004774F4"/>
    <w:rsid w:val="00480EA2"/>
    <w:rsid w:val="00481034"/>
    <w:rsid w:val="00483FF5"/>
    <w:rsid w:val="004845F4"/>
    <w:rsid w:val="00485E49"/>
    <w:rsid w:val="004872A8"/>
    <w:rsid w:val="00487B19"/>
    <w:rsid w:val="00491477"/>
    <w:rsid w:val="00492C8D"/>
    <w:rsid w:val="00492D8E"/>
    <w:rsid w:val="004940A6"/>
    <w:rsid w:val="00494555"/>
    <w:rsid w:val="0049501D"/>
    <w:rsid w:val="004A0048"/>
    <w:rsid w:val="004A0932"/>
    <w:rsid w:val="004A128D"/>
    <w:rsid w:val="004A243E"/>
    <w:rsid w:val="004A2F09"/>
    <w:rsid w:val="004A4978"/>
    <w:rsid w:val="004A67DB"/>
    <w:rsid w:val="004B32BB"/>
    <w:rsid w:val="004B4C71"/>
    <w:rsid w:val="004B73B9"/>
    <w:rsid w:val="004C0078"/>
    <w:rsid w:val="004C0B06"/>
    <w:rsid w:val="004C131D"/>
    <w:rsid w:val="004C275F"/>
    <w:rsid w:val="004C2D6A"/>
    <w:rsid w:val="004C36E9"/>
    <w:rsid w:val="004C4117"/>
    <w:rsid w:val="004C57F4"/>
    <w:rsid w:val="004C6767"/>
    <w:rsid w:val="004C677A"/>
    <w:rsid w:val="004C77CF"/>
    <w:rsid w:val="004D0EC9"/>
    <w:rsid w:val="004D7CC7"/>
    <w:rsid w:val="004E0153"/>
    <w:rsid w:val="004E015D"/>
    <w:rsid w:val="004E1F2A"/>
    <w:rsid w:val="004E212A"/>
    <w:rsid w:val="004E22B7"/>
    <w:rsid w:val="004E320B"/>
    <w:rsid w:val="004E359C"/>
    <w:rsid w:val="004E4DCD"/>
    <w:rsid w:val="004E604B"/>
    <w:rsid w:val="004E6E70"/>
    <w:rsid w:val="004F235D"/>
    <w:rsid w:val="004F3891"/>
    <w:rsid w:val="004F6738"/>
    <w:rsid w:val="004F67F9"/>
    <w:rsid w:val="00502030"/>
    <w:rsid w:val="00502581"/>
    <w:rsid w:val="00504A53"/>
    <w:rsid w:val="00505705"/>
    <w:rsid w:val="00505BE7"/>
    <w:rsid w:val="00506814"/>
    <w:rsid w:val="00507137"/>
    <w:rsid w:val="00512B2F"/>
    <w:rsid w:val="00513444"/>
    <w:rsid w:val="0051360D"/>
    <w:rsid w:val="0051495B"/>
    <w:rsid w:val="0051496C"/>
    <w:rsid w:val="00516460"/>
    <w:rsid w:val="00521465"/>
    <w:rsid w:val="00521693"/>
    <w:rsid w:val="00521A00"/>
    <w:rsid w:val="00521FED"/>
    <w:rsid w:val="005221E6"/>
    <w:rsid w:val="00522B4F"/>
    <w:rsid w:val="00522D53"/>
    <w:rsid w:val="00523C62"/>
    <w:rsid w:val="005243A6"/>
    <w:rsid w:val="00526787"/>
    <w:rsid w:val="00527238"/>
    <w:rsid w:val="00530DCA"/>
    <w:rsid w:val="00533F6F"/>
    <w:rsid w:val="00534D28"/>
    <w:rsid w:val="0054021D"/>
    <w:rsid w:val="00542078"/>
    <w:rsid w:val="0054299D"/>
    <w:rsid w:val="00542BD1"/>
    <w:rsid w:val="005437FF"/>
    <w:rsid w:val="005447C2"/>
    <w:rsid w:val="005458AD"/>
    <w:rsid w:val="005465D8"/>
    <w:rsid w:val="00547584"/>
    <w:rsid w:val="00550112"/>
    <w:rsid w:val="005523C5"/>
    <w:rsid w:val="00553B52"/>
    <w:rsid w:val="00556669"/>
    <w:rsid w:val="00557F5F"/>
    <w:rsid w:val="00557F69"/>
    <w:rsid w:val="00560240"/>
    <w:rsid w:val="005604EC"/>
    <w:rsid w:val="005607BE"/>
    <w:rsid w:val="00560A14"/>
    <w:rsid w:val="00561406"/>
    <w:rsid w:val="005617E4"/>
    <w:rsid w:val="00561ABE"/>
    <w:rsid w:val="005629DB"/>
    <w:rsid w:val="00563CCF"/>
    <w:rsid w:val="0056486D"/>
    <w:rsid w:val="00564E43"/>
    <w:rsid w:val="00565965"/>
    <w:rsid w:val="005660AC"/>
    <w:rsid w:val="00566EAA"/>
    <w:rsid w:val="00567DB0"/>
    <w:rsid w:val="005711B3"/>
    <w:rsid w:val="00573A79"/>
    <w:rsid w:val="00577F13"/>
    <w:rsid w:val="005815C6"/>
    <w:rsid w:val="00582105"/>
    <w:rsid w:val="00582652"/>
    <w:rsid w:val="00583809"/>
    <w:rsid w:val="00585E4F"/>
    <w:rsid w:val="00587AC6"/>
    <w:rsid w:val="00590158"/>
    <w:rsid w:val="00590C3A"/>
    <w:rsid w:val="00591425"/>
    <w:rsid w:val="005915F0"/>
    <w:rsid w:val="005920DA"/>
    <w:rsid w:val="005929A5"/>
    <w:rsid w:val="00592B64"/>
    <w:rsid w:val="0059375D"/>
    <w:rsid w:val="0059379F"/>
    <w:rsid w:val="00594B61"/>
    <w:rsid w:val="005971B5"/>
    <w:rsid w:val="005A107C"/>
    <w:rsid w:val="005A197B"/>
    <w:rsid w:val="005A29EC"/>
    <w:rsid w:val="005A4160"/>
    <w:rsid w:val="005A4506"/>
    <w:rsid w:val="005A5546"/>
    <w:rsid w:val="005A6DF5"/>
    <w:rsid w:val="005B070C"/>
    <w:rsid w:val="005B1BB1"/>
    <w:rsid w:val="005B41B5"/>
    <w:rsid w:val="005B5283"/>
    <w:rsid w:val="005B5602"/>
    <w:rsid w:val="005C0BE8"/>
    <w:rsid w:val="005C386B"/>
    <w:rsid w:val="005C47D0"/>
    <w:rsid w:val="005C4EDE"/>
    <w:rsid w:val="005C7309"/>
    <w:rsid w:val="005D2877"/>
    <w:rsid w:val="005D2D30"/>
    <w:rsid w:val="005D2FC5"/>
    <w:rsid w:val="005D5D56"/>
    <w:rsid w:val="005D5DC3"/>
    <w:rsid w:val="005D6E79"/>
    <w:rsid w:val="005D7811"/>
    <w:rsid w:val="005E1575"/>
    <w:rsid w:val="005E24C0"/>
    <w:rsid w:val="005E591D"/>
    <w:rsid w:val="005E77F2"/>
    <w:rsid w:val="005F15B3"/>
    <w:rsid w:val="005F17C6"/>
    <w:rsid w:val="005F6E12"/>
    <w:rsid w:val="00600B41"/>
    <w:rsid w:val="00603F4C"/>
    <w:rsid w:val="0060509A"/>
    <w:rsid w:val="0060729A"/>
    <w:rsid w:val="00607484"/>
    <w:rsid w:val="006124ED"/>
    <w:rsid w:val="0061348A"/>
    <w:rsid w:val="00615E1E"/>
    <w:rsid w:val="00617F24"/>
    <w:rsid w:val="0062040E"/>
    <w:rsid w:val="00621973"/>
    <w:rsid w:val="006219FF"/>
    <w:rsid w:val="006231AC"/>
    <w:rsid w:val="00625F41"/>
    <w:rsid w:val="00626221"/>
    <w:rsid w:val="00627400"/>
    <w:rsid w:val="00627EC9"/>
    <w:rsid w:val="006322E5"/>
    <w:rsid w:val="006334AE"/>
    <w:rsid w:val="00633BE1"/>
    <w:rsid w:val="006348CA"/>
    <w:rsid w:val="00635121"/>
    <w:rsid w:val="006352DD"/>
    <w:rsid w:val="00636191"/>
    <w:rsid w:val="00636E19"/>
    <w:rsid w:val="006375F1"/>
    <w:rsid w:val="006407C8"/>
    <w:rsid w:val="0064476C"/>
    <w:rsid w:val="00645BAF"/>
    <w:rsid w:val="00646460"/>
    <w:rsid w:val="00650EFE"/>
    <w:rsid w:val="00650F26"/>
    <w:rsid w:val="006521B9"/>
    <w:rsid w:val="00652292"/>
    <w:rsid w:val="00652AA8"/>
    <w:rsid w:val="00653BB1"/>
    <w:rsid w:val="00653FD6"/>
    <w:rsid w:val="0065489A"/>
    <w:rsid w:val="00657ED9"/>
    <w:rsid w:val="00661BDC"/>
    <w:rsid w:val="00661C3D"/>
    <w:rsid w:val="00661DAD"/>
    <w:rsid w:val="006649FA"/>
    <w:rsid w:val="006657B2"/>
    <w:rsid w:val="006657DE"/>
    <w:rsid w:val="0066730E"/>
    <w:rsid w:val="0067176A"/>
    <w:rsid w:val="006718EE"/>
    <w:rsid w:val="00674C81"/>
    <w:rsid w:val="00675749"/>
    <w:rsid w:val="00677D0C"/>
    <w:rsid w:val="00677ED8"/>
    <w:rsid w:val="00680277"/>
    <w:rsid w:val="00681706"/>
    <w:rsid w:val="00681D18"/>
    <w:rsid w:val="00681E4E"/>
    <w:rsid w:val="0068264B"/>
    <w:rsid w:val="00683B64"/>
    <w:rsid w:val="00685D6F"/>
    <w:rsid w:val="00686AB4"/>
    <w:rsid w:val="00687F1C"/>
    <w:rsid w:val="006915AE"/>
    <w:rsid w:val="006916D0"/>
    <w:rsid w:val="00692F6F"/>
    <w:rsid w:val="00696011"/>
    <w:rsid w:val="006970BE"/>
    <w:rsid w:val="006A16E3"/>
    <w:rsid w:val="006A351F"/>
    <w:rsid w:val="006A3F99"/>
    <w:rsid w:val="006A44D6"/>
    <w:rsid w:val="006A5118"/>
    <w:rsid w:val="006A6ACE"/>
    <w:rsid w:val="006B0CCD"/>
    <w:rsid w:val="006B34D1"/>
    <w:rsid w:val="006B3710"/>
    <w:rsid w:val="006B377C"/>
    <w:rsid w:val="006C075D"/>
    <w:rsid w:val="006C0A42"/>
    <w:rsid w:val="006C4D1E"/>
    <w:rsid w:val="006C5AFA"/>
    <w:rsid w:val="006D0804"/>
    <w:rsid w:val="006D0ED1"/>
    <w:rsid w:val="006D0FEF"/>
    <w:rsid w:val="006D4581"/>
    <w:rsid w:val="006D5C3A"/>
    <w:rsid w:val="006D6231"/>
    <w:rsid w:val="006D7418"/>
    <w:rsid w:val="006E0177"/>
    <w:rsid w:val="006E03A1"/>
    <w:rsid w:val="006E092C"/>
    <w:rsid w:val="006E0C9B"/>
    <w:rsid w:val="006E26C4"/>
    <w:rsid w:val="006E34C7"/>
    <w:rsid w:val="006E4578"/>
    <w:rsid w:val="006E490D"/>
    <w:rsid w:val="006E4C17"/>
    <w:rsid w:val="006E5044"/>
    <w:rsid w:val="006E6285"/>
    <w:rsid w:val="006E6369"/>
    <w:rsid w:val="006E7AFB"/>
    <w:rsid w:val="006F293B"/>
    <w:rsid w:val="006F2D35"/>
    <w:rsid w:val="006F2EE7"/>
    <w:rsid w:val="006F4A46"/>
    <w:rsid w:val="006F6077"/>
    <w:rsid w:val="006F77EE"/>
    <w:rsid w:val="00700A0A"/>
    <w:rsid w:val="00701A89"/>
    <w:rsid w:val="00701ED2"/>
    <w:rsid w:val="007028A2"/>
    <w:rsid w:val="007033E4"/>
    <w:rsid w:val="007061B2"/>
    <w:rsid w:val="0071291A"/>
    <w:rsid w:val="0071513E"/>
    <w:rsid w:val="00716215"/>
    <w:rsid w:val="0071678C"/>
    <w:rsid w:val="00716871"/>
    <w:rsid w:val="00717873"/>
    <w:rsid w:val="007200F0"/>
    <w:rsid w:val="00720CEB"/>
    <w:rsid w:val="00722FC6"/>
    <w:rsid w:val="007233FC"/>
    <w:rsid w:val="0072391E"/>
    <w:rsid w:val="00723B23"/>
    <w:rsid w:val="00723C5C"/>
    <w:rsid w:val="00726156"/>
    <w:rsid w:val="00730215"/>
    <w:rsid w:val="00730D48"/>
    <w:rsid w:val="00731071"/>
    <w:rsid w:val="0073138A"/>
    <w:rsid w:val="0073271F"/>
    <w:rsid w:val="007341DC"/>
    <w:rsid w:val="00734653"/>
    <w:rsid w:val="00735C40"/>
    <w:rsid w:val="00737035"/>
    <w:rsid w:val="00741F50"/>
    <w:rsid w:val="007427D7"/>
    <w:rsid w:val="0074327C"/>
    <w:rsid w:val="00743631"/>
    <w:rsid w:val="00743E66"/>
    <w:rsid w:val="00745244"/>
    <w:rsid w:val="007453D4"/>
    <w:rsid w:val="00746C69"/>
    <w:rsid w:val="0074767F"/>
    <w:rsid w:val="00752445"/>
    <w:rsid w:val="007529E3"/>
    <w:rsid w:val="00753471"/>
    <w:rsid w:val="007534C3"/>
    <w:rsid w:val="00753DEA"/>
    <w:rsid w:val="00755C25"/>
    <w:rsid w:val="00755F6F"/>
    <w:rsid w:val="0075782C"/>
    <w:rsid w:val="00761F35"/>
    <w:rsid w:val="00765F01"/>
    <w:rsid w:val="007705EF"/>
    <w:rsid w:val="007711B1"/>
    <w:rsid w:val="0077255C"/>
    <w:rsid w:val="00772787"/>
    <w:rsid w:val="0077304E"/>
    <w:rsid w:val="0077443A"/>
    <w:rsid w:val="00774A0E"/>
    <w:rsid w:val="00776638"/>
    <w:rsid w:val="00780DB5"/>
    <w:rsid w:val="00781006"/>
    <w:rsid w:val="00782C8E"/>
    <w:rsid w:val="007835B8"/>
    <w:rsid w:val="0078594C"/>
    <w:rsid w:val="00792DCA"/>
    <w:rsid w:val="00793555"/>
    <w:rsid w:val="00794985"/>
    <w:rsid w:val="00795314"/>
    <w:rsid w:val="00796D03"/>
    <w:rsid w:val="0079782B"/>
    <w:rsid w:val="007A111E"/>
    <w:rsid w:val="007A1AF4"/>
    <w:rsid w:val="007A1C3E"/>
    <w:rsid w:val="007A2286"/>
    <w:rsid w:val="007A479C"/>
    <w:rsid w:val="007A56F6"/>
    <w:rsid w:val="007A57B0"/>
    <w:rsid w:val="007A6F39"/>
    <w:rsid w:val="007A7B8C"/>
    <w:rsid w:val="007B12EE"/>
    <w:rsid w:val="007B1530"/>
    <w:rsid w:val="007B1E6C"/>
    <w:rsid w:val="007B276D"/>
    <w:rsid w:val="007B3679"/>
    <w:rsid w:val="007B4840"/>
    <w:rsid w:val="007B5F66"/>
    <w:rsid w:val="007B605A"/>
    <w:rsid w:val="007B6C80"/>
    <w:rsid w:val="007B7994"/>
    <w:rsid w:val="007B7A89"/>
    <w:rsid w:val="007C0C71"/>
    <w:rsid w:val="007C1318"/>
    <w:rsid w:val="007C3D95"/>
    <w:rsid w:val="007C6224"/>
    <w:rsid w:val="007C6854"/>
    <w:rsid w:val="007C6BE7"/>
    <w:rsid w:val="007C70CB"/>
    <w:rsid w:val="007C7291"/>
    <w:rsid w:val="007D114B"/>
    <w:rsid w:val="007D259E"/>
    <w:rsid w:val="007D368F"/>
    <w:rsid w:val="007D5092"/>
    <w:rsid w:val="007D5F01"/>
    <w:rsid w:val="007D6F81"/>
    <w:rsid w:val="007D71AD"/>
    <w:rsid w:val="007E0A88"/>
    <w:rsid w:val="007E4B30"/>
    <w:rsid w:val="007E5974"/>
    <w:rsid w:val="007E5B73"/>
    <w:rsid w:val="007E6149"/>
    <w:rsid w:val="007E75D3"/>
    <w:rsid w:val="007F1865"/>
    <w:rsid w:val="007F36EC"/>
    <w:rsid w:val="007F414D"/>
    <w:rsid w:val="007F7DAB"/>
    <w:rsid w:val="00800F17"/>
    <w:rsid w:val="00802CC4"/>
    <w:rsid w:val="00805734"/>
    <w:rsid w:val="00805836"/>
    <w:rsid w:val="00806CBD"/>
    <w:rsid w:val="008107F8"/>
    <w:rsid w:val="00810A03"/>
    <w:rsid w:val="00811D00"/>
    <w:rsid w:val="00812EE5"/>
    <w:rsid w:val="008137B8"/>
    <w:rsid w:val="00813B82"/>
    <w:rsid w:val="00813C71"/>
    <w:rsid w:val="00814112"/>
    <w:rsid w:val="00815204"/>
    <w:rsid w:val="008170C6"/>
    <w:rsid w:val="00817C0C"/>
    <w:rsid w:val="008228CB"/>
    <w:rsid w:val="008234E0"/>
    <w:rsid w:val="00826513"/>
    <w:rsid w:val="00826BD3"/>
    <w:rsid w:val="008304DD"/>
    <w:rsid w:val="008326B3"/>
    <w:rsid w:val="008328BE"/>
    <w:rsid w:val="00833EF7"/>
    <w:rsid w:val="00834041"/>
    <w:rsid w:val="00834E3F"/>
    <w:rsid w:val="00835C0C"/>
    <w:rsid w:val="00835D4E"/>
    <w:rsid w:val="00836C4C"/>
    <w:rsid w:val="008375D4"/>
    <w:rsid w:val="0084087A"/>
    <w:rsid w:val="008433E6"/>
    <w:rsid w:val="0084343D"/>
    <w:rsid w:val="00843D10"/>
    <w:rsid w:val="00844C54"/>
    <w:rsid w:val="00844F06"/>
    <w:rsid w:val="008478B3"/>
    <w:rsid w:val="008503A0"/>
    <w:rsid w:val="00850A3C"/>
    <w:rsid w:val="008523EB"/>
    <w:rsid w:val="00855E51"/>
    <w:rsid w:val="0085780B"/>
    <w:rsid w:val="00857B6B"/>
    <w:rsid w:val="0086050F"/>
    <w:rsid w:val="0086172F"/>
    <w:rsid w:val="00864353"/>
    <w:rsid w:val="00864ACE"/>
    <w:rsid w:val="00870230"/>
    <w:rsid w:val="00870A91"/>
    <w:rsid w:val="0087203D"/>
    <w:rsid w:val="008730AC"/>
    <w:rsid w:val="00883B43"/>
    <w:rsid w:val="00884C17"/>
    <w:rsid w:val="008859EB"/>
    <w:rsid w:val="00885A39"/>
    <w:rsid w:val="008863EA"/>
    <w:rsid w:val="00886A3A"/>
    <w:rsid w:val="00887688"/>
    <w:rsid w:val="00887CB8"/>
    <w:rsid w:val="008902BD"/>
    <w:rsid w:val="008935A0"/>
    <w:rsid w:val="008936C1"/>
    <w:rsid w:val="008952B4"/>
    <w:rsid w:val="008955AB"/>
    <w:rsid w:val="00895D5C"/>
    <w:rsid w:val="0089745C"/>
    <w:rsid w:val="008A09C3"/>
    <w:rsid w:val="008A0FEB"/>
    <w:rsid w:val="008A2991"/>
    <w:rsid w:val="008A3B39"/>
    <w:rsid w:val="008A4456"/>
    <w:rsid w:val="008A4A67"/>
    <w:rsid w:val="008A51D7"/>
    <w:rsid w:val="008A58D5"/>
    <w:rsid w:val="008A64EE"/>
    <w:rsid w:val="008A7794"/>
    <w:rsid w:val="008B2F44"/>
    <w:rsid w:val="008B37CB"/>
    <w:rsid w:val="008B53D5"/>
    <w:rsid w:val="008B5B55"/>
    <w:rsid w:val="008B7541"/>
    <w:rsid w:val="008B7F52"/>
    <w:rsid w:val="008C239E"/>
    <w:rsid w:val="008C33D4"/>
    <w:rsid w:val="008C38F4"/>
    <w:rsid w:val="008C6290"/>
    <w:rsid w:val="008C6BDE"/>
    <w:rsid w:val="008D1F34"/>
    <w:rsid w:val="008D355D"/>
    <w:rsid w:val="008D38D1"/>
    <w:rsid w:val="008D7332"/>
    <w:rsid w:val="008E012C"/>
    <w:rsid w:val="008E02B2"/>
    <w:rsid w:val="008E1275"/>
    <w:rsid w:val="008E3BDE"/>
    <w:rsid w:val="008E66AE"/>
    <w:rsid w:val="008E7486"/>
    <w:rsid w:val="008F1DFE"/>
    <w:rsid w:val="008F22FD"/>
    <w:rsid w:val="008F3F76"/>
    <w:rsid w:val="008F55F7"/>
    <w:rsid w:val="008F5881"/>
    <w:rsid w:val="00905A6F"/>
    <w:rsid w:val="00912359"/>
    <w:rsid w:val="009126A0"/>
    <w:rsid w:val="00912750"/>
    <w:rsid w:val="00912DA2"/>
    <w:rsid w:val="00914AF1"/>
    <w:rsid w:val="0091556B"/>
    <w:rsid w:val="0091570E"/>
    <w:rsid w:val="009159E2"/>
    <w:rsid w:val="009166E0"/>
    <w:rsid w:val="00917577"/>
    <w:rsid w:val="009176ED"/>
    <w:rsid w:val="00920FB5"/>
    <w:rsid w:val="009227DD"/>
    <w:rsid w:val="00922BA1"/>
    <w:rsid w:val="009241EC"/>
    <w:rsid w:val="00925A76"/>
    <w:rsid w:val="00926028"/>
    <w:rsid w:val="00926572"/>
    <w:rsid w:val="00927353"/>
    <w:rsid w:val="00930937"/>
    <w:rsid w:val="00930C4F"/>
    <w:rsid w:val="0093223D"/>
    <w:rsid w:val="00933778"/>
    <w:rsid w:val="00934D32"/>
    <w:rsid w:val="00935A66"/>
    <w:rsid w:val="00935C56"/>
    <w:rsid w:val="00936218"/>
    <w:rsid w:val="0093765E"/>
    <w:rsid w:val="00940FEA"/>
    <w:rsid w:val="009443F3"/>
    <w:rsid w:val="00946018"/>
    <w:rsid w:val="0094750D"/>
    <w:rsid w:val="009510A1"/>
    <w:rsid w:val="00952E15"/>
    <w:rsid w:val="009530D3"/>
    <w:rsid w:val="009533C2"/>
    <w:rsid w:val="00953D30"/>
    <w:rsid w:val="00954BCF"/>
    <w:rsid w:val="00954C5F"/>
    <w:rsid w:val="00955AE8"/>
    <w:rsid w:val="00956BEC"/>
    <w:rsid w:val="009572CD"/>
    <w:rsid w:val="00960C0C"/>
    <w:rsid w:val="00961326"/>
    <w:rsid w:val="00961443"/>
    <w:rsid w:val="00961609"/>
    <w:rsid w:val="00962D5E"/>
    <w:rsid w:val="00963B81"/>
    <w:rsid w:val="00964076"/>
    <w:rsid w:val="009640C0"/>
    <w:rsid w:val="00966B8B"/>
    <w:rsid w:val="009674FC"/>
    <w:rsid w:val="00967C69"/>
    <w:rsid w:val="00971C78"/>
    <w:rsid w:val="00973F74"/>
    <w:rsid w:val="00976B00"/>
    <w:rsid w:val="00980642"/>
    <w:rsid w:val="009825CB"/>
    <w:rsid w:val="0098606D"/>
    <w:rsid w:val="009869BC"/>
    <w:rsid w:val="009924ED"/>
    <w:rsid w:val="00993DE4"/>
    <w:rsid w:val="00994CFE"/>
    <w:rsid w:val="00996C42"/>
    <w:rsid w:val="0099718D"/>
    <w:rsid w:val="009974B6"/>
    <w:rsid w:val="009A0ED7"/>
    <w:rsid w:val="009A1A3C"/>
    <w:rsid w:val="009A22E6"/>
    <w:rsid w:val="009A2851"/>
    <w:rsid w:val="009A6159"/>
    <w:rsid w:val="009A7541"/>
    <w:rsid w:val="009A75DD"/>
    <w:rsid w:val="009B1D4D"/>
    <w:rsid w:val="009B2B6F"/>
    <w:rsid w:val="009B2C7D"/>
    <w:rsid w:val="009B41A0"/>
    <w:rsid w:val="009B73E9"/>
    <w:rsid w:val="009B7AA1"/>
    <w:rsid w:val="009C1A7F"/>
    <w:rsid w:val="009C4083"/>
    <w:rsid w:val="009C545F"/>
    <w:rsid w:val="009C5DC7"/>
    <w:rsid w:val="009C7AFE"/>
    <w:rsid w:val="009D01A6"/>
    <w:rsid w:val="009D2F65"/>
    <w:rsid w:val="009D3522"/>
    <w:rsid w:val="009D518A"/>
    <w:rsid w:val="009D63CB"/>
    <w:rsid w:val="009D69C1"/>
    <w:rsid w:val="009D7745"/>
    <w:rsid w:val="009D7CE4"/>
    <w:rsid w:val="009E0F78"/>
    <w:rsid w:val="009E1D4A"/>
    <w:rsid w:val="009E41A0"/>
    <w:rsid w:val="009E5ACC"/>
    <w:rsid w:val="009F051B"/>
    <w:rsid w:val="009F07BC"/>
    <w:rsid w:val="009F22AC"/>
    <w:rsid w:val="009F2A75"/>
    <w:rsid w:val="009F4EF7"/>
    <w:rsid w:val="009F680C"/>
    <w:rsid w:val="009F6DDE"/>
    <w:rsid w:val="009F78F1"/>
    <w:rsid w:val="009F7BA6"/>
    <w:rsid w:val="00A007B4"/>
    <w:rsid w:val="00A00892"/>
    <w:rsid w:val="00A00E7F"/>
    <w:rsid w:val="00A01EF3"/>
    <w:rsid w:val="00A025D6"/>
    <w:rsid w:val="00A02D64"/>
    <w:rsid w:val="00A0320E"/>
    <w:rsid w:val="00A04FEE"/>
    <w:rsid w:val="00A05333"/>
    <w:rsid w:val="00A06117"/>
    <w:rsid w:val="00A06BA7"/>
    <w:rsid w:val="00A07733"/>
    <w:rsid w:val="00A13717"/>
    <w:rsid w:val="00A138B9"/>
    <w:rsid w:val="00A13EB1"/>
    <w:rsid w:val="00A13F1A"/>
    <w:rsid w:val="00A1402C"/>
    <w:rsid w:val="00A1444C"/>
    <w:rsid w:val="00A1506E"/>
    <w:rsid w:val="00A1512D"/>
    <w:rsid w:val="00A176A1"/>
    <w:rsid w:val="00A20132"/>
    <w:rsid w:val="00A21108"/>
    <w:rsid w:val="00A24080"/>
    <w:rsid w:val="00A24818"/>
    <w:rsid w:val="00A24C96"/>
    <w:rsid w:val="00A24FB5"/>
    <w:rsid w:val="00A25E8A"/>
    <w:rsid w:val="00A265E2"/>
    <w:rsid w:val="00A26978"/>
    <w:rsid w:val="00A269A1"/>
    <w:rsid w:val="00A316ED"/>
    <w:rsid w:val="00A3321A"/>
    <w:rsid w:val="00A35386"/>
    <w:rsid w:val="00A3773E"/>
    <w:rsid w:val="00A378A5"/>
    <w:rsid w:val="00A424DE"/>
    <w:rsid w:val="00A42BC1"/>
    <w:rsid w:val="00A47C15"/>
    <w:rsid w:val="00A47C89"/>
    <w:rsid w:val="00A50172"/>
    <w:rsid w:val="00A504E9"/>
    <w:rsid w:val="00A50823"/>
    <w:rsid w:val="00A528D4"/>
    <w:rsid w:val="00A567E5"/>
    <w:rsid w:val="00A57018"/>
    <w:rsid w:val="00A60178"/>
    <w:rsid w:val="00A60437"/>
    <w:rsid w:val="00A60BD9"/>
    <w:rsid w:val="00A615E3"/>
    <w:rsid w:val="00A61715"/>
    <w:rsid w:val="00A619D8"/>
    <w:rsid w:val="00A62B8A"/>
    <w:rsid w:val="00A6325F"/>
    <w:rsid w:val="00A6426A"/>
    <w:rsid w:val="00A65C0B"/>
    <w:rsid w:val="00A67A6E"/>
    <w:rsid w:val="00A67CAB"/>
    <w:rsid w:val="00A67CC7"/>
    <w:rsid w:val="00A67E0F"/>
    <w:rsid w:val="00A703A3"/>
    <w:rsid w:val="00A728F1"/>
    <w:rsid w:val="00A73A3B"/>
    <w:rsid w:val="00A73C0B"/>
    <w:rsid w:val="00A741F6"/>
    <w:rsid w:val="00A74E3A"/>
    <w:rsid w:val="00A766BA"/>
    <w:rsid w:val="00A817A7"/>
    <w:rsid w:val="00A82136"/>
    <w:rsid w:val="00A8216F"/>
    <w:rsid w:val="00A85382"/>
    <w:rsid w:val="00A93996"/>
    <w:rsid w:val="00A97A9D"/>
    <w:rsid w:val="00AA1304"/>
    <w:rsid w:val="00AA214B"/>
    <w:rsid w:val="00AA3CAA"/>
    <w:rsid w:val="00AA4E0D"/>
    <w:rsid w:val="00AA712D"/>
    <w:rsid w:val="00AA77F7"/>
    <w:rsid w:val="00AB012E"/>
    <w:rsid w:val="00AB3048"/>
    <w:rsid w:val="00AB4D46"/>
    <w:rsid w:val="00AB5077"/>
    <w:rsid w:val="00AB61D9"/>
    <w:rsid w:val="00AC0AEF"/>
    <w:rsid w:val="00AC0DD6"/>
    <w:rsid w:val="00AC1B74"/>
    <w:rsid w:val="00AC42D7"/>
    <w:rsid w:val="00AC6A04"/>
    <w:rsid w:val="00AC7273"/>
    <w:rsid w:val="00AD323A"/>
    <w:rsid w:val="00AD362B"/>
    <w:rsid w:val="00AD5B67"/>
    <w:rsid w:val="00AD5CE5"/>
    <w:rsid w:val="00AD632E"/>
    <w:rsid w:val="00AE049D"/>
    <w:rsid w:val="00AE6A06"/>
    <w:rsid w:val="00AE7996"/>
    <w:rsid w:val="00AE7A55"/>
    <w:rsid w:val="00AE7BB0"/>
    <w:rsid w:val="00AE7D00"/>
    <w:rsid w:val="00AE7EA6"/>
    <w:rsid w:val="00AE7F80"/>
    <w:rsid w:val="00AF0929"/>
    <w:rsid w:val="00AF209D"/>
    <w:rsid w:val="00AF2A37"/>
    <w:rsid w:val="00AF3E33"/>
    <w:rsid w:val="00B0127E"/>
    <w:rsid w:val="00B0161D"/>
    <w:rsid w:val="00B0268E"/>
    <w:rsid w:val="00B035B8"/>
    <w:rsid w:val="00B043A4"/>
    <w:rsid w:val="00B04BFA"/>
    <w:rsid w:val="00B054B0"/>
    <w:rsid w:val="00B05DC2"/>
    <w:rsid w:val="00B07F4D"/>
    <w:rsid w:val="00B11925"/>
    <w:rsid w:val="00B138CA"/>
    <w:rsid w:val="00B14D61"/>
    <w:rsid w:val="00B14F06"/>
    <w:rsid w:val="00B20092"/>
    <w:rsid w:val="00B20DDC"/>
    <w:rsid w:val="00B21530"/>
    <w:rsid w:val="00B249DE"/>
    <w:rsid w:val="00B24CBD"/>
    <w:rsid w:val="00B24D85"/>
    <w:rsid w:val="00B25C29"/>
    <w:rsid w:val="00B30E32"/>
    <w:rsid w:val="00B31439"/>
    <w:rsid w:val="00B31CB1"/>
    <w:rsid w:val="00B32A1E"/>
    <w:rsid w:val="00B3303C"/>
    <w:rsid w:val="00B33CFB"/>
    <w:rsid w:val="00B34338"/>
    <w:rsid w:val="00B36A19"/>
    <w:rsid w:val="00B36A2D"/>
    <w:rsid w:val="00B36D8F"/>
    <w:rsid w:val="00B36F87"/>
    <w:rsid w:val="00B37F81"/>
    <w:rsid w:val="00B43146"/>
    <w:rsid w:val="00B50E8F"/>
    <w:rsid w:val="00B50F9A"/>
    <w:rsid w:val="00B51472"/>
    <w:rsid w:val="00B5188C"/>
    <w:rsid w:val="00B51F95"/>
    <w:rsid w:val="00B5224F"/>
    <w:rsid w:val="00B533D6"/>
    <w:rsid w:val="00B56896"/>
    <w:rsid w:val="00B63438"/>
    <w:rsid w:val="00B64ECB"/>
    <w:rsid w:val="00B652E6"/>
    <w:rsid w:val="00B66BB8"/>
    <w:rsid w:val="00B70DA1"/>
    <w:rsid w:val="00B70EBB"/>
    <w:rsid w:val="00B7197E"/>
    <w:rsid w:val="00B738A6"/>
    <w:rsid w:val="00B76E0F"/>
    <w:rsid w:val="00B8204B"/>
    <w:rsid w:val="00B830D2"/>
    <w:rsid w:val="00B83FF2"/>
    <w:rsid w:val="00B8467F"/>
    <w:rsid w:val="00B84F78"/>
    <w:rsid w:val="00B86ED6"/>
    <w:rsid w:val="00B87CE2"/>
    <w:rsid w:val="00B908D2"/>
    <w:rsid w:val="00B94F29"/>
    <w:rsid w:val="00B9646B"/>
    <w:rsid w:val="00B96759"/>
    <w:rsid w:val="00BB4097"/>
    <w:rsid w:val="00BB68B6"/>
    <w:rsid w:val="00BB7A60"/>
    <w:rsid w:val="00BC00C3"/>
    <w:rsid w:val="00BC2A05"/>
    <w:rsid w:val="00BC48F8"/>
    <w:rsid w:val="00BC754E"/>
    <w:rsid w:val="00BC7749"/>
    <w:rsid w:val="00BC79FA"/>
    <w:rsid w:val="00BD0881"/>
    <w:rsid w:val="00BD28B8"/>
    <w:rsid w:val="00BD4427"/>
    <w:rsid w:val="00BD6335"/>
    <w:rsid w:val="00BD7E88"/>
    <w:rsid w:val="00BE0835"/>
    <w:rsid w:val="00BE12E9"/>
    <w:rsid w:val="00BE25C1"/>
    <w:rsid w:val="00BE45D7"/>
    <w:rsid w:val="00BE5C34"/>
    <w:rsid w:val="00BE6CC0"/>
    <w:rsid w:val="00BF235B"/>
    <w:rsid w:val="00BF3392"/>
    <w:rsid w:val="00BF420C"/>
    <w:rsid w:val="00C00E2A"/>
    <w:rsid w:val="00C01360"/>
    <w:rsid w:val="00C02A1D"/>
    <w:rsid w:val="00C02EF8"/>
    <w:rsid w:val="00C04FF0"/>
    <w:rsid w:val="00C079D4"/>
    <w:rsid w:val="00C101E8"/>
    <w:rsid w:val="00C109FF"/>
    <w:rsid w:val="00C1585E"/>
    <w:rsid w:val="00C162AA"/>
    <w:rsid w:val="00C16ADC"/>
    <w:rsid w:val="00C2056A"/>
    <w:rsid w:val="00C212DD"/>
    <w:rsid w:val="00C212F7"/>
    <w:rsid w:val="00C2371F"/>
    <w:rsid w:val="00C2591A"/>
    <w:rsid w:val="00C30286"/>
    <w:rsid w:val="00C307EE"/>
    <w:rsid w:val="00C30EB4"/>
    <w:rsid w:val="00C31716"/>
    <w:rsid w:val="00C34CAC"/>
    <w:rsid w:val="00C367B4"/>
    <w:rsid w:val="00C368D7"/>
    <w:rsid w:val="00C415DF"/>
    <w:rsid w:val="00C41857"/>
    <w:rsid w:val="00C41A32"/>
    <w:rsid w:val="00C41B34"/>
    <w:rsid w:val="00C42F9F"/>
    <w:rsid w:val="00C43583"/>
    <w:rsid w:val="00C43CED"/>
    <w:rsid w:val="00C461DE"/>
    <w:rsid w:val="00C47461"/>
    <w:rsid w:val="00C474CE"/>
    <w:rsid w:val="00C500BB"/>
    <w:rsid w:val="00C504E1"/>
    <w:rsid w:val="00C53092"/>
    <w:rsid w:val="00C534D9"/>
    <w:rsid w:val="00C53F87"/>
    <w:rsid w:val="00C601F1"/>
    <w:rsid w:val="00C607C5"/>
    <w:rsid w:val="00C6082D"/>
    <w:rsid w:val="00C61A1A"/>
    <w:rsid w:val="00C635B3"/>
    <w:rsid w:val="00C6442A"/>
    <w:rsid w:val="00C646F3"/>
    <w:rsid w:val="00C66AA1"/>
    <w:rsid w:val="00C677A4"/>
    <w:rsid w:val="00C67823"/>
    <w:rsid w:val="00C704F1"/>
    <w:rsid w:val="00C715F6"/>
    <w:rsid w:val="00C726EA"/>
    <w:rsid w:val="00C7281C"/>
    <w:rsid w:val="00C740AF"/>
    <w:rsid w:val="00C741D6"/>
    <w:rsid w:val="00C7563E"/>
    <w:rsid w:val="00C76541"/>
    <w:rsid w:val="00C81EEB"/>
    <w:rsid w:val="00C841C4"/>
    <w:rsid w:val="00C84D3D"/>
    <w:rsid w:val="00C91A9F"/>
    <w:rsid w:val="00C932E7"/>
    <w:rsid w:val="00C962D0"/>
    <w:rsid w:val="00C9675C"/>
    <w:rsid w:val="00C96D03"/>
    <w:rsid w:val="00C972C3"/>
    <w:rsid w:val="00C97EED"/>
    <w:rsid w:val="00CA0B7B"/>
    <w:rsid w:val="00CA5010"/>
    <w:rsid w:val="00CA5A38"/>
    <w:rsid w:val="00CA6C56"/>
    <w:rsid w:val="00CA78E5"/>
    <w:rsid w:val="00CB0170"/>
    <w:rsid w:val="00CB0D11"/>
    <w:rsid w:val="00CB32CA"/>
    <w:rsid w:val="00CB4AAC"/>
    <w:rsid w:val="00CB6746"/>
    <w:rsid w:val="00CC2AA3"/>
    <w:rsid w:val="00CC61A6"/>
    <w:rsid w:val="00CD192A"/>
    <w:rsid w:val="00CD22A9"/>
    <w:rsid w:val="00CD2615"/>
    <w:rsid w:val="00CD2CA5"/>
    <w:rsid w:val="00CD2D0D"/>
    <w:rsid w:val="00CD6DB3"/>
    <w:rsid w:val="00CD77F8"/>
    <w:rsid w:val="00CE49AD"/>
    <w:rsid w:val="00CE742C"/>
    <w:rsid w:val="00CF01B0"/>
    <w:rsid w:val="00CF20CC"/>
    <w:rsid w:val="00CF28AF"/>
    <w:rsid w:val="00CF646B"/>
    <w:rsid w:val="00CF7B75"/>
    <w:rsid w:val="00CF7D53"/>
    <w:rsid w:val="00D00D3D"/>
    <w:rsid w:val="00D01755"/>
    <w:rsid w:val="00D01CFB"/>
    <w:rsid w:val="00D02950"/>
    <w:rsid w:val="00D02978"/>
    <w:rsid w:val="00D04871"/>
    <w:rsid w:val="00D05D35"/>
    <w:rsid w:val="00D077FD"/>
    <w:rsid w:val="00D1363D"/>
    <w:rsid w:val="00D14053"/>
    <w:rsid w:val="00D14771"/>
    <w:rsid w:val="00D14A5C"/>
    <w:rsid w:val="00D16037"/>
    <w:rsid w:val="00D220CA"/>
    <w:rsid w:val="00D222D1"/>
    <w:rsid w:val="00D23A14"/>
    <w:rsid w:val="00D2670C"/>
    <w:rsid w:val="00D2799C"/>
    <w:rsid w:val="00D33B48"/>
    <w:rsid w:val="00D33E1B"/>
    <w:rsid w:val="00D34438"/>
    <w:rsid w:val="00D3450C"/>
    <w:rsid w:val="00D34C14"/>
    <w:rsid w:val="00D3591A"/>
    <w:rsid w:val="00D37A5D"/>
    <w:rsid w:val="00D43004"/>
    <w:rsid w:val="00D43ECD"/>
    <w:rsid w:val="00D4458F"/>
    <w:rsid w:val="00D4507D"/>
    <w:rsid w:val="00D45AA3"/>
    <w:rsid w:val="00D45D34"/>
    <w:rsid w:val="00D46873"/>
    <w:rsid w:val="00D52333"/>
    <w:rsid w:val="00D52BCF"/>
    <w:rsid w:val="00D55130"/>
    <w:rsid w:val="00D601C7"/>
    <w:rsid w:val="00D61D2A"/>
    <w:rsid w:val="00D71B6B"/>
    <w:rsid w:val="00D80B38"/>
    <w:rsid w:val="00D8439B"/>
    <w:rsid w:val="00D869DC"/>
    <w:rsid w:val="00D875C2"/>
    <w:rsid w:val="00D87674"/>
    <w:rsid w:val="00D91181"/>
    <w:rsid w:val="00D91695"/>
    <w:rsid w:val="00D921A1"/>
    <w:rsid w:val="00D92C78"/>
    <w:rsid w:val="00D93B53"/>
    <w:rsid w:val="00D94C66"/>
    <w:rsid w:val="00D961D9"/>
    <w:rsid w:val="00D96A72"/>
    <w:rsid w:val="00DA08DA"/>
    <w:rsid w:val="00DA0E81"/>
    <w:rsid w:val="00DA1F65"/>
    <w:rsid w:val="00DA1F96"/>
    <w:rsid w:val="00DA3C7A"/>
    <w:rsid w:val="00DA415C"/>
    <w:rsid w:val="00DA4A76"/>
    <w:rsid w:val="00DA5F85"/>
    <w:rsid w:val="00DA60FE"/>
    <w:rsid w:val="00DB2873"/>
    <w:rsid w:val="00DB2EB2"/>
    <w:rsid w:val="00DB32AC"/>
    <w:rsid w:val="00DB3C9C"/>
    <w:rsid w:val="00DB3D23"/>
    <w:rsid w:val="00DB3F85"/>
    <w:rsid w:val="00DB48B1"/>
    <w:rsid w:val="00DB57CA"/>
    <w:rsid w:val="00DB62CC"/>
    <w:rsid w:val="00DB7EE8"/>
    <w:rsid w:val="00DB7F5B"/>
    <w:rsid w:val="00DC2893"/>
    <w:rsid w:val="00DC3166"/>
    <w:rsid w:val="00DD03F0"/>
    <w:rsid w:val="00DD0EB4"/>
    <w:rsid w:val="00DD0EDA"/>
    <w:rsid w:val="00DD1F55"/>
    <w:rsid w:val="00DD46C6"/>
    <w:rsid w:val="00DD547F"/>
    <w:rsid w:val="00DD585B"/>
    <w:rsid w:val="00DD5E39"/>
    <w:rsid w:val="00DD7015"/>
    <w:rsid w:val="00DE0312"/>
    <w:rsid w:val="00DE1FCC"/>
    <w:rsid w:val="00DE5DCB"/>
    <w:rsid w:val="00DE6C03"/>
    <w:rsid w:val="00DF16BE"/>
    <w:rsid w:val="00DF191A"/>
    <w:rsid w:val="00DF1CE4"/>
    <w:rsid w:val="00DF1FE3"/>
    <w:rsid w:val="00DF3552"/>
    <w:rsid w:val="00DF57BC"/>
    <w:rsid w:val="00DF6E81"/>
    <w:rsid w:val="00DF70E0"/>
    <w:rsid w:val="00E019B1"/>
    <w:rsid w:val="00E02008"/>
    <w:rsid w:val="00E03415"/>
    <w:rsid w:val="00E05D9A"/>
    <w:rsid w:val="00E07371"/>
    <w:rsid w:val="00E07B88"/>
    <w:rsid w:val="00E10EAF"/>
    <w:rsid w:val="00E11AC7"/>
    <w:rsid w:val="00E1360C"/>
    <w:rsid w:val="00E14997"/>
    <w:rsid w:val="00E15A28"/>
    <w:rsid w:val="00E15EDF"/>
    <w:rsid w:val="00E16A78"/>
    <w:rsid w:val="00E16F56"/>
    <w:rsid w:val="00E17A37"/>
    <w:rsid w:val="00E17D76"/>
    <w:rsid w:val="00E22C88"/>
    <w:rsid w:val="00E2547F"/>
    <w:rsid w:val="00E259C8"/>
    <w:rsid w:val="00E27E00"/>
    <w:rsid w:val="00E31ADF"/>
    <w:rsid w:val="00E323E0"/>
    <w:rsid w:val="00E33CF9"/>
    <w:rsid w:val="00E3693F"/>
    <w:rsid w:val="00E423E8"/>
    <w:rsid w:val="00E429DB"/>
    <w:rsid w:val="00E42AAB"/>
    <w:rsid w:val="00E430D2"/>
    <w:rsid w:val="00E43202"/>
    <w:rsid w:val="00E43F09"/>
    <w:rsid w:val="00E44104"/>
    <w:rsid w:val="00E44436"/>
    <w:rsid w:val="00E452BF"/>
    <w:rsid w:val="00E452CB"/>
    <w:rsid w:val="00E453F7"/>
    <w:rsid w:val="00E454F0"/>
    <w:rsid w:val="00E45F98"/>
    <w:rsid w:val="00E508BC"/>
    <w:rsid w:val="00E50C7D"/>
    <w:rsid w:val="00E52BA1"/>
    <w:rsid w:val="00E537D5"/>
    <w:rsid w:val="00E541C3"/>
    <w:rsid w:val="00E55694"/>
    <w:rsid w:val="00E56122"/>
    <w:rsid w:val="00E56164"/>
    <w:rsid w:val="00E57E06"/>
    <w:rsid w:val="00E626B7"/>
    <w:rsid w:val="00E63268"/>
    <w:rsid w:val="00E65F55"/>
    <w:rsid w:val="00E671DD"/>
    <w:rsid w:val="00E72A9E"/>
    <w:rsid w:val="00E768EC"/>
    <w:rsid w:val="00E76C2E"/>
    <w:rsid w:val="00E825F6"/>
    <w:rsid w:val="00E844C9"/>
    <w:rsid w:val="00E85975"/>
    <w:rsid w:val="00E87CC0"/>
    <w:rsid w:val="00E87F07"/>
    <w:rsid w:val="00E904AD"/>
    <w:rsid w:val="00E925C4"/>
    <w:rsid w:val="00E9279B"/>
    <w:rsid w:val="00E943B4"/>
    <w:rsid w:val="00E95333"/>
    <w:rsid w:val="00EA007E"/>
    <w:rsid w:val="00EA0D65"/>
    <w:rsid w:val="00EA182E"/>
    <w:rsid w:val="00EA3460"/>
    <w:rsid w:val="00EA54F2"/>
    <w:rsid w:val="00EA5951"/>
    <w:rsid w:val="00EA6123"/>
    <w:rsid w:val="00EA6687"/>
    <w:rsid w:val="00EA7079"/>
    <w:rsid w:val="00EB0303"/>
    <w:rsid w:val="00EB10BE"/>
    <w:rsid w:val="00EB1467"/>
    <w:rsid w:val="00EB149A"/>
    <w:rsid w:val="00EB1D30"/>
    <w:rsid w:val="00EB34C8"/>
    <w:rsid w:val="00EB6B56"/>
    <w:rsid w:val="00EB7034"/>
    <w:rsid w:val="00EB7B3F"/>
    <w:rsid w:val="00EC0F7C"/>
    <w:rsid w:val="00EC1CE9"/>
    <w:rsid w:val="00EC1EE5"/>
    <w:rsid w:val="00EC1F2E"/>
    <w:rsid w:val="00EC255E"/>
    <w:rsid w:val="00EC37E2"/>
    <w:rsid w:val="00EC48AF"/>
    <w:rsid w:val="00EC4ECC"/>
    <w:rsid w:val="00EC5138"/>
    <w:rsid w:val="00EC5183"/>
    <w:rsid w:val="00EC5C1F"/>
    <w:rsid w:val="00EC7C39"/>
    <w:rsid w:val="00ED1D09"/>
    <w:rsid w:val="00ED2328"/>
    <w:rsid w:val="00ED3AE6"/>
    <w:rsid w:val="00ED57AE"/>
    <w:rsid w:val="00ED619E"/>
    <w:rsid w:val="00ED66A1"/>
    <w:rsid w:val="00EE0C88"/>
    <w:rsid w:val="00EE2023"/>
    <w:rsid w:val="00EE70C0"/>
    <w:rsid w:val="00EE7DD9"/>
    <w:rsid w:val="00EF2D64"/>
    <w:rsid w:val="00EF4B6A"/>
    <w:rsid w:val="00EF5E06"/>
    <w:rsid w:val="00EF699F"/>
    <w:rsid w:val="00EF6CB0"/>
    <w:rsid w:val="00EF7B5D"/>
    <w:rsid w:val="00F0072A"/>
    <w:rsid w:val="00F02292"/>
    <w:rsid w:val="00F0321A"/>
    <w:rsid w:val="00F048B4"/>
    <w:rsid w:val="00F06576"/>
    <w:rsid w:val="00F117FD"/>
    <w:rsid w:val="00F1334B"/>
    <w:rsid w:val="00F1428C"/>
    <w:rsid w:val="00F1713A"/>
    <w:rsid w:val="00F1729F"/>
    <w:rsid w:val="00F17B7D"/>
    <w:rsid w:val="00F2148C"/>
    <w:rsid w:val="00F22B9B"/>
    <w:rsid w:val="00F22D09"/>
    <w:rsid w:val="00F25B66"/>
    <w:rsid w:val="00F30471"/>
    <w:rsid w:val="00F3138B"/>
    <w:rsid w:val="00F32716"/>
    <w:rsid w:val="00F35255"/>
    <w:rsid w:val="00F37E1F"/>
    <w:rsid w:val="00F41140"/>
    <w:rsid w:val="00F413BC"/>
    <w:rsid w:val="00F41C5D"/>
    <w:rsid w:val="00F45BC8"/>
    <w:rsid w:val="00F50A33"/>
    <w:rsid w:val="00F50ADF"/>
    <w:rsid w:val="00F537B8"/>
    <w:rsid w:val="00F54697"/>
    <w:rsid w:val="00F54E1C"/>
    <w:rsid w:val="00F55243"/>
    <w:rsid w:val="00F55B04"/>
    <w:rsid w:val="00F56243"/>
    <w:rsid w:val="00F56CFE"/>
    <w:rsid w:val="00F60102"/>
    <w:rsid w:val="00F60AED"/>
    <w:rsid w:val="00F60FC4"/>
    <w:rsid w:val="00F61237"/>
    <w:rsid w:val="00F6137E"/>
    <w:rsid w:val="00F61D9C"/>
    <w:rsid w:val="00F64D1D"/>
    <w:rsid w:val="00F65AD0"/>
    <w:rsid w:val="00F66196"/>
    <w:rsid w:val="00F74BB1"/>
    <w:rsid w:val="00F76979"/>
    <w:rsid w:val="00F77B35"/>
    <w:rsid w:val="00F81A7C"/>
    <w:rsid w:val="00F82395"/>
    <w:rsid w:val="00F855CD"/>
    <w:rsid w:val="00F866E3"/>
    <w:rsid w:val="00F86BEF"/>
    <w:rsid w:val="00F91997"/>
    <w:rsid w:val="00F94FE9"/>
    <w:rsid w:val="00FA01A5"/>
    <w:rsid w:val="00FA2671"/>
    <w:rsid w:val="00FA43B0"/>
    <w:rsid w:val="00FA4442"/>
    <w:rsid w:val="00FA4EF2"/>
    <w:rsid w:val="00FA5112"/>
    <w:rsid w:val="00FA5AD6"/>
    <w:rsid w:val="00FB0291"/>
    <w:rsid w:val="00FB0404"/>
    <w:rsid w:val="00FB1590"/>
    <w:rsid w:val="00FB3846"/>
    <w:rsid w:val="00FB3CE2"/>
    <w:rsid w:val="00FB3DA3"/>
    <w:rsid w:val="00FB5A65"/>
    <w:rsid w:val="00FB5CFC"/>
    <w:rsid w:val="00FC1D1B"/>
    <w:rsid w:val="00FC224D"/>
    <w:rsid w:val="00FC34EC"/>
    <w:rsid w:val="00FC4143"/>
    <w:rsid w:val="00FC4AD6"/>
    <w:rsid w:val="00FC4F94"/>
    <w:rsid w:val="00FC5A0A"/>
    <w:rsid w:val="00FC62A1"/>
    <w:rsid w:val="00FC667A"/>
    <w:rsid w:val="00FD18AE"/>
    <w:rsid w:val="00FD2CD4"/>
    <w:rsid w:val="00FD6929"/>
    <w:rsid w:val="00FE0E2F"/>
    <w:rsid w:val="00FE3DA3"/>
    <w:rsid w:val="00FE4343"/>
    <w:rsid w:val="00FE547D"/>
    <w:rsid w:val="00FE6D45"/>
    <w:rsid w:val="00FE7FDA"/>
    <w:rsid w:val="00FF6192"/>
    <w:rsid w:val="00FF736F"/>
    <w:rsid w:val="00FF7495"/>
    <w:rsid w:val="00FF7A16"/>
    <w:rsid w:val="00FF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ind w:left="1080"/>
    </w:pPr>
    <w:rPr>
      <w:sz w:val="24"/>
      <w:szCs w:val="24"/>
      <w:lang w:val="x-none" w:eastAsia="x-none"/>
    </w:rPr>
  </w:style>
  <w:style w:type="paragraph" w:styleId="Tytu">
    <w:name w:val="Title"/>
    <w:basedOn w:val="Normalny"/>
    <w:qFormat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2">
    <w:name w:val="Body Text 2"/>
    <w:basedOn w:val="Normalny"/>
    <w:pPr>
      <w:spacing w:after="120" w:line="480" w:lineRule="auto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lit1">
    <w:name w:val="lit1"/>
    <w:basedOn w:val="Normalny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pPr>
      <w:spacing w:line="360" w:lineRule="auto"/>
      <w:jc w:val="both"/>
    </w:pPr>
    <w:rPr>
      <w:rFonts w:ascii="Arial" w:hAnsi="Arial"/>
      <w:lang w:val="x-none" w:eastAsia="x-none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rPr>
      <w:color w:val="0000FF"/>
      <w:u w:val="single"/>
    </w:rPr>
  </w:style>
  <w:style w:type="paragraph" w:styleId="Tekstpodstawowywcity3">
    <w:name w:val="Body Text Indent 3"/>
    <w:basedOn w:val="Normalny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paragraph" w:customStyle="1" w:styleId="Default">
    <w:name w:val="Default"/>
    <w:rsid w:val="00047E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rsid w:val="00FC667A"/>
    <w:pPr>
      <w:spacing w:before="100" w:beforeAutospacing="1" w:after="119"/>
    </w:pPr>
    <w:rPr>
      <w:sz w:val="24"/>
      <w:szCs w:val="24"/>
    </w:rPr>
  </w:style>
  <w:style w:type="paragraph" w:styleId="Listapunktowana4">
    <w:name w:val="List Bullet 4"/>
    <w:basedOn w:val="Normalny"/>
    <w:rsid w:val="00792DCA"/>
    <w:pPr>
      <w:numPr>
        <w:numId w:val="10"/>
      </w:numPr>
    </w:pPr>
  </w:style>
  <w:style w:type="character" w:styleId="Odwoaniedokomentarza">
    <w:name w:val="annotation reference"/>
    <w:rsid w:val="0046002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6002E"/>
  </w:style>
  <w:style w:type="character" w:customStyle="1" w:styleId="TekstkomentarzaZnak">
    <w:name w:val="Tekst komentarza Znak"/>
    <w:basedOn w:val="Domylnaczcionkaakapitu"/>
    <w:link w:val="Tekstkomentarza"/>
    <w:rsid w:val="0046002E"/>
  </w:style>
  <w:style w:type="paragraph" w:styleId="Tematkomentarza">
    <w:name w:val="annotation subject"/>
    <w:basedOn w:val="Tekstkomentarza"/>
    <w:next w:val="Tekstkomentarza"/>
    <w:link w:val="TematkomentarzaZnak"/>
    <w:rsid w:val="0046002E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46002E"/>
    <w:rPr>
      <w:b/>
      <w:bCs/>
    </w:rPr>
  </w:style>
  <w:style w:type="character" w:customStyle="1" w:styleId="Nagwek1Znak">
    <w:name w:val="Nagłówek 1 Znak"/>
    <w:link w:val="Nagwek1"/>
    <w:rsid w:val="00A06BA7"/>
    <w:rPr>
      <w:b/>
      <w:sz w:val="44"/>
      <w:lang w:val="pl-PL" w:eastAsia="pl-PL" w:bidi="ar-SA"/>
    </w:rPr>
  </w:style>
  <w:style w:type="character" w:customStyle="1" w:styleId="NagwekZnak">
    <w:name w:val="Nagłówek Znak"/>
    <w:link w:val="Nagwek"/>
    <w:rsid w:val="0013462F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13462F"/>
    <w:pPr>
      <w:overflowPunct w:val="0"/>
      <w:autoSpaceDE w:val="0"/>
      <w:autoSpaceDN w:val="0"/>
      <w:adjustRightInd w:val="0"/>
      <w:ind w:left="1080"/>
    </w:pPr>
    <w:rPr>
      <w:sz w:val="24"/>
    </w:rPr>
  </w:style>
  <w:style w:type="character" w:customStyle="1" w:styleId="TekstpodstawowywcityZnak">
    <w:name w:val="Tekst podstawowy wcięty Znak"/>
    <w:link w:val="Tekstpodstawowywcity"/>
    <w:rsid w:val="009227D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8594C"/>
  </w:style>
  <w:style w:type="paragraph" w:styleId="Akapitzlist">
    <w:name w:val="List Paragraph"/>
    <w:basedOn w:val="Normalny"/>
    <w:uiPriority w:val="34"/>
    <w:qFormat/>
    <w:rsid w:val="00B21530"/>
    <w:pPr>
      <w:ind w:left="708"/>
    </w:pPr>
  </w:style>
  <w:style w:type="character" w:customStyle="1" w:styleId="Tekstpodstawowy3Znak">
    <w:name w:val="Tekst podstawowy 3 Znak"/>
    <w:link w:val="Tekstpodstawowy3"/>
    <w:rsid w:val="00044561"/>
    <w:rPr>
      <w:rFonts w:ascii="Arial" w:hAnsi="Arial" w:cs="Arial"/>
    </w:rPr>
  </w:style>
  <w:style w:type="paragraph" w:customStyle="1" w:styleId="Styl">
    <w:name w:val="Styl"/>
    <w:rsid w:val="002808D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C03C6"/>
    <w:pPr>
      <w:ind w:left="720"/>
      <w:contextualSpacing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20092"/>
  </w:style>
  <w:style w:type="character" w:customStyle="1" w:styleId="TekstprzypisudolnegoZnak">
    <w:name w:val="Tekst przypisu dolnego Znak"/>
    <w:basedOn w:val="Domylnaczcionkaakapitu"/>
    <w:link w:val="Tekstprzypisudolnego"/>
    <w:rsid w:val="00B20092"/>
  </w:style>
  <w:style w:type="character" w:styleId="Odwoanieprzypisudolnego">
    <w:name w:val="footnote reference"/>
    <w:rsid w:val="00B20092"/>
    <w:rPr>
      <w:vertAlign w:val="superscript"/>
    </w:rPr>
  </w:style>
  <w:style w:type="paragraph" w:customStyle="1" w:styleId="NoIndentEIB">
    <w:name w:val="No Indent E.I.B."/>
    <w:basedOn w:val="Normalny"/>
    <w:rsid w:val="003554CE"/>
    <w:pPr>
      <w:spacing w:after="120"/>
      <w:jc w:val="both"/>
    </w:pPr>
    <w:rPr>
      <w:rFonts w:ascii="Arial" w:eastAsia="Calibri" w:hAnsi="Arial" w:cs="Arial"/>
      <w:color w:val="000000"/>
    </w:rPr>
  </w:style>
  <w:style w:type="numbering" w:customStyle="1" w:styleId="ListsEIB">
    <w:name w:val="Lists E.I.B."/>
    <w:uiPriority w:val="99"/>
    <w:rsid w:val="003554CE"/>
    <w:pPr>
      <w:numPr>
        <w:numId w:val="35"/>
      </w:numPr>
    </w:pPr>
  </w:style>
  <w:style w:type="character" w:styleId="Pogrubienie">
    <w:name w:val="Strong"/>
    <w:uiPriority w:val="22"/>
    <w:qFormat/>
    <w:rsid w:val="007E4B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ind w:left="1080"/>
    </w:pPr>
    <w:rPr>
      <w:sz w:val="24"/>
      <w:szCs w:val="24"/>
      <w:lang w:val="x-none" w:eastAsia="x-none"/>
    </w:rPr>
  </w:style>
  <w:style w:type="paragraph" w:styleId="Tytu">
    <w:name w:val="Title"/>
    <w:basedOn w:val="Normalny"/>
    <w:qFormat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2">
    <w:name w:val="Body Text 2"/>
    <w:basedOn w:val="Normalny"/>
    <w:pPr>
      <w:spacing w:after="120" w:line="480" w:lineRule="auto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lit1">
    <w:name w:val="lit1"/>
    <w:basedOn w:val="Normalny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pPr>
      <w:spacing w:line="360" w:lineRule="auto"/>
      <w:jc w:val="both"/>
    </w:pPr>
    <w:rPr>
      <w:rFonts w:ascii="Arial" w:hAnsi="Arial"/>
      <w:lang w:val="x-none" w:eastAsia="x-none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rPr>
      <w:color w:val="0000FF"/>
      <w:u w:val="single"/>
    </w:rPr>
  </w:style>
  <w:style w:type="paragraph" w:styleId="Tekstpodstawowywcity3">
    <w:name w:val="Body Text Indent 3"/>
    <w:basedOn w:val="Normalny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paragraph" w:customStyle="1" w:styleId="Default">
    <w:name w:val="Default"/>
    <w:rsid w:val="00047E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rsid w:val="00FC667A"/>
    <w:pPr>
      <w:spacing w:before="100" w:beforeAutospacing="1" w:after="119"/>
    </w:pPr>
    <w:rPr>
      <w:sz w:val="24"/>
      <w:szCs w:val="24"/>
    </w:rPr>
  </w:style>
  <w:style w:type="paragraph" w:styleId="Listapunktowana4">
    <w:name w:val="List Bullet 4"/>
    <w:basedOn w:val="Normalny"/>
    <w:rsid w:val="00792DCA"/>
    <w:pPr>
      <w:numPr>
        <w:numId w:val="10"/>
      </w:numPr>
    </w:pPr>
  </w:style>
  <w:style w:type="character" w:styleId="Odwoaniedokomentarza">
    <w:name w:val="annotation reference"/>
    <w:rsid w:val="0046002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6002E"/>
  </w:style>
  <w:style w:type="character" w:customStyle="1" w:styleId="TekstkomentarzaZnak">
    <w:name w:val="Tekst komentarza Znak"/>
    <w:basedOn w:val="Domylnaczcionkaakapitu"/>
    <w:link w:val="Tekstkomentarza"/>
    <w:rsid w:val="0046002E"/>
  </w:style>
  <w:style w:type="paragraph" w:styleId="Tematkomentarza">
    <w:name w:val="annotation subject"/>
    <w:basedOn w:val="Tekstkomentarza"/>
    <w:next w:val="Tekstkomentarza"/>
    <w:link w:val="TematkomentarzaZnak"/>
    <w:rsid w:val="0046002E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46002E"/>
    <w:rPr>
      <w:b/>
      <w:bCs/>
    </w:rPr>
  </w:style>
  <w:style w:type="character" w:customStyle="1" w:styleId="Nagwek1Znak">
    <w:name w:val="Nagłówek 1 Znak"/>
    <w:link w:val="Nagwek1"/>
    <w:rsid w:val="00A06BA7"/>
    <w:rPr>
      <w:b/>
      <w:sz w:val="44"/>
      <w:lang w:val="pl-PL" w:eastAsia="pl-PL" w:bidi="ar-SA"/>
    </w:rPr>
  </w:style>
  <w:style w:type="character" w:customStyle="1" w:styleId="NagwekZnak">
    <w:name w:val="Nagłówek Znak"/>
    <w:link w:val="Nagwek"/>
    <w:rsid w:val="0013462F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13462F"/>
    <w:pPr>
      <w:overflowPunct w:val="0"/>
      <w:autoSpaceDE w:val="0"/>
      <w:autoSpaceDN w:val="0"/>
      <w:adjustRightInd w:val="0"/>
      <w:ind w:left="1080"/>
    </w:pPr>
    <w:rPr>
      <w:sz w:val="24"/>
    </w:rPr>
  </w:style>
  <w:style w:type="character" w:customStyle="1" w:styleId="TekstpodstawowywcityZnak">
    <w:name w:val="Tekst podstawowy wcięty Znak"/>
    <w:link w:val="Tekstpodstawowywcity"/>
    <w:rsid w:val="009227D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8594C"/>
  </w:style>
  <w:style w:type="paragraph" w:styleId="Akapitzlist">
    <w:name w:val="List Paragraph"/>
    <w:basedOn w:val="Normalny"/>
    <w:uiPriority w:val="34"/>
    <w:qFormat/>
    <w:rsid w:val="00B21530"/>
    <w:pPr>
      <w:ind w:left="708"/>
    </w:pPr>
  </w:style>
  <w:style w:type="character" w:customStyle="1" w:styleId="Tekstpodstawowy3Znak">
    <w:name w:val="Tekst podstawowy 3 Znak"/>
    <w:link w:val="Tekstpodstawowy3"/>
    <w:rsid w:val="00044561"/>
    <w:rPr>
      <w:rFonts w:ascii="Arial" w:hAnsi="Arial" w:cs="Arial"/>
    </w:rPr>
  </w:style>
  <w:style w:type="paragraph" w:customStyle="1" w:styleId="Styl">
    <w:name w:val="Styl"/>
    <w:rsid w:val="002808D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C03C6"/>
    <w:pPr>
      <w:ind w:left="720"/>
      <w:contextualSpacing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20092"/>
  </w:style>
  <w:style w:type="character" w:customStyle="1" w:styleId="TekstprzypisudolnegoZnak">
    <w:name w:val="Tekst przypisu dolnego Znak"/>
    <w:basedOn w:val="Domylnaczcionkaakapitu"/>
    <w:link w:val="Tekstprzypisudolnego"/>
    <w:rsid w:val="00B20092"/>
  </w:style>
  <w:style w:type="character" w:styleId="Odwoanieprzypisudolnego">
    <w:name w:val="footnote reference"/>
    <w:rsid w:val="00B20092"/>
    <w:rPr>
      <w:vertAlign w:val="superscript"/>
    </w:rPr>
  </w:style>
  <w:style w:type="paragraph" w:customStyle="1" w:styleId="NoIndentEIB">
    <w:name w:val="No Indent E.I.B."/>
    <w:basedOn w:val="Normalny"/>
    <w:rsid w:val="003554CE"/>
    <w:pPr>
      <w:spacing w:after="120"/>
      <w:jc w:val="both"/>
    </w:pPr>
    <w:rPr>
      <w:rFonts w:ascii="Arial" w:eastAsia="Calibri" w:hAnsi="Arial" w:cs="Arial"/>
      <w:color w:val="000000"/>
    </w:rPr>
  </w:style>
  <w:style w:type="numbering" w:customStyle="1" w:styleId="ListsEIB">
    <w:name w:val="Lists E.I.B."/>
    <w:uiPriority w:val="99"/>
    <w:rsid w:val="003554CE"/>
    <w:pPr>
      <w:numPr>
        <w:numId w:val="35"/>
      </w:numPr>
    </w:pPr>
  </w:style>
  <w:style w:type="character" w:styleId="Pogrubienie">
    <w:name w:val="Strong"/>
    <w:uiPriority w:val="22"/>
    <w:qFormat/>
    <w:rsid w:val="007E4B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AAFA6A-BB56-4426-9082-09CDCA403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23</Pages>
  <Words>9854</Words>
  <Characters>59125</Characters>
  <Application>Microsoft Office Word</Application>
  <DocSecurity>0</DocSecurity>
  <Lines>492</Lines>
  <Paragraphs>137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</vt:lpstr>
    </vt:vector>
  </TitlesOfParts>
  <Company>UM ZABRZE</Company>
  <LinksUpToDate>false</LinksUpToDate>
  <CharactersWithSpaces>68842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DMyga</dc:creator>
  <cp:lastModifiedBy>Agnieszka Krause </cp:lastModifiedBy>
  <cp:revision>6</cp:revision>
  <cp:lastPrinted>2021-02-17T10:48:00Z</cp:lastPrinted>
  <dcterms:created xsi:type="dcterms:W3CDTF">2021-05-05T06:46:00Z</dcterms:created>
  <dcterms:modified xsi:type="dcterms:W3CDTF">2021-05-20T05:37:00Z</dcterms:modified>
</cp:coreProperties>
</file>