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32C" w:rsidRDefault="0020332C" w:rsidP="003876AB">
      <w:pPr>
        <w:spacing w:line="360" w:lineRule="auto"/>
        <w:jc w:val="both"/>
        <w:rPr>
          <w:rFonts w:ascii="Arial" w:hAnsi="Arial" w:cs="Arial"/>
          <w:b/>
        </w:rPr>
      </w:pPr>
    </w:p>
    <w:p w:rsidR="00F37E1F" w:rsidRPr="0020332C" w:rsidRDefault="00F37E1F" w:rsidP="00CC61A6">
      <w:pPr>
        <w:spacing w:line="360" w:lineRule="auto"/>
        <w:jc w:val="both"/>
        <w:rPr>
          <w:rFonts w:ascii="Arial" w:hAnsi="Arial" w:cs="Arial"/>
          <w:u w:val="single"/>
        </w:rPr>
      </w:pPr>
      <w:r w:rsidRPr="0020332C">
        <w:rPr>
          <w:rFonts w:ascii="Arial" w:hAnsi="Arial" w:cs="Arial"/>
          <w:b/>
        </w:rPr>
        <w:t>CZĘŚĆ V</w:t>
      </w:r>
      <w:r w:rsidR="00677D0C" w:rsidRPr="0020332C">
        <w:rPr>
          <w:rFonts w:ascii="Arial" w:hAnsi="Arial" w:cs="Arial"/>
          <w:b/>
        </w:rPr>
        <w:tab/>
      </w:r>
      <w:r w:rsidRPr="0020332C">
        <w:rPr>
          <w:rFonts w:ascii="Arial" w:hAnsi="Arial" w:cs="Arial"/>
        </w:rPr>
        <w:t xml:space="preserve"> </w:t>
      </w:r>
      <w:r w:rsidRPr="0020332C">
        <w:rPr>
          <w:rFonts w:ascii="Arial" w:hAnsi="Arial" w:cs="Arial"/>
          <w:u w:val="single"/>
        </w:rPr>
        <w:t>WZÓR UMOWY</w:t>
      </w:r>
    </w:p>
    <w:p w:rsidR="004E604B" w:rsidRPr="009009A1" w:rsidRDefault="004E604B" w:rsidP="009825CB">
      <w:pPr>
        <w:pStyle w:val="Tekstpodstawowywcity"/>
        <w:ind w:left="0" w:right="-470"/>
        <w:jc w:val="center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Umowa nr CRU</w:t>
      </w:r>
      <w:r w:rsidRPr="0020332C">
        <w:rPr>
          <w:rFonts w:ascii="Arial" w:hAnsi="Arial" w:cs="Arial"/>
          <w:sz w:val="20"/>
          <w:szCs w:val="20"/>
        </w:rPr>
        <w:t>/...</w:t>
      </w:r>
      <w:r w:rsidR="00EC0F7C" w:rsidRPr="0020332C">
        <w:rPr>
          <w:rFonts w:ascii="Arial" w:hAnsi="Arial" w:cs="Arial"/>
          <w:sz w:val="20"/>
          <w:szCs w:val="20"/>
        </w:rPr>
        <w:t>...</w:t>
      </w:r>
      <w:r w:rsidRPr="0020332C">
        <w:rPr>
          <w:rFonts w:ascii="Arial" w:hAnsi="Arial" w:cs="Arial"/>
          <w:sz w:val="20"/>
          <w:szCs w:val="20"/>
        </w:rPr>
        <w:t>....</w:t>
      </w:r>
      <w:r w:rsidRPr="0020332C">
        <w:rPr>
          <w:rFonts w:ascii="Arial" w:hAnsi="Arial" w:cs="Arial"/>
          <w:b/>
          <w:bCs/>
          <w:sz w:val="20"/>
          <w:szCs w:val="20"/>
        </w:rPr>
        <w:t>/ 2</w:t>
      </w:r>
      <w:r w:rsidR="009009A1">
        <w:rPr>
          <w:rFonts w:ascii="Arial" w:hAnsi="Arial" w:cs="Arial"/>
          <w:b/>
          <w:bCs/>
          <w:sz w:val="20"/>
          <w:szCs w:val="20"/>
        </w:rPr>
        <w:t>021</w:t>
      </w:r>
    </w:p>
    <w:p w:rsidR="004E604B" w:rsidRPr="0020332C" w:rsidRDefault="004E604B" w:rsidP="00CC61A6">
      <w:pPr>
        <w:pStyle w:val="Tekstpodstawowywcity"/>
        <w:ind w:left="0" w:right="-470"/>
        <w:jc w:val="both"/>
        <w:rPr>
          <w:rFonts w:ascii="Arial" w:hAnsi="Arial" w:cs="Arial"/>
          <w:b/>
          <w:bCs/>
          <w:sz w:val="20"/>
          <w:szCs w:val="20"/>
        </w:rPr>
      </w:pPr>
    </w:p>
    <w:p w:rsidR="004E604B" w:rsidRPr="0020332C" w:rsidRDefault="00E95333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20332C" w:rsidRPr="0020332C">
        <w:rPr>
          <w:rFonts w:ascii="Arial" w:hAnsi="Arial" w:cs="Arial"/>
          <w:sz w:val="20"/>
          <w:szCs w:val="20"/>
        </w:rPr>
        <w:t xml:space="preserve">awarta w dniu </w:t>
      </w:r>
      <w:r w:rsidR="00053C58" w:rsidRPr="0020332C">
        <w:rPr>
          <w:rFonts w:ascii="Arial" w:hAnsi="Arial" w:cs="Arial"/>
          <w:sz w:val="20"/>
          <w:szCs w:val="20"/>
        </w:rPr>
        <w:t>……………</w:t>
      </w:r>
      <w:r w:rsidR="00020AB0">
        <w:rPr>
          <w:rFonts w:ascii="Arial" w:hAnsi="Arial" w:cs="Arial"/>
          <w:sz w:val="20"/>
          <w:szCs w:val="20"/>
        </w:rPr>
        <w:t>…</w:t>
      </w:r>
      <w:r w:rsidR="00A766BA">
        <w:rPr>
          <w:rFonts w:ascii="Arial" w:hAnsi="Arial" w:cs="Arial"/>
          <w:sz w:val="20"/>
          <w:szCs w:val="20"/>
        </w:rPr>
        <w:t>20</w:t>
      </w:r>
      <w:r w:rsidR="00C918CD">
        <w:rPr>
          <w:rFonts w:ascii="Arial" w:hAnsi="Arial" w:cs="Arial"/>
          <w:sz w:val="20"/>
          <w:szCs w:val="20"/>
        </w:rPr>
        <w:t xml:space="preserve">21 </w:t>
      </w:r>
      <w:r w:rsidR="0020332C" w:rsidRPr="0020332C">
        <w:rPr>
          <w:rFonts w:ascii="Arial" w:hAnsi="Arial" w:cs="Arial"/>
          <w:sz w:val="20"/>
          <w:szCs w:val="20"/>
        </w:rPr>
        <w:t xml:space="preserve">r. </w:t>
      </w:r>
      <w:r w:rsidR="004E604B" w:rsidRPr="0020332C">
        <w:rPr>
          <w:rFonts w:ascii="Arial" w:hAnsi="Arial" w:cs="Arial"/>
          <w:sz w:val="20"/>
          <w:szCs w:val="20"/>
        </w:rPr>
        <w:t>w Zabrzu, pomiędzy:</w:t>
      </w:r>
    </w:p>
    <w:p w:rsidR="004E604B" w:rsidRPr="0020332C" w:rsidRDefault="009572CD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Miastem</w:t>
      </w:r>
      <w:r w:rsidR="004E604B" w:rsidRPr="0020332C">
        <w:rPr>
          <w:rFonts w:ascii="Arial" w:hAnsi="Arial" w:cs="Arial"/>
          <w:sz w:val="20"/>
          <w:szCs w:val="20"/>
        </w:rPr>
        <w:t xml:space="preserve"> Zabrze z siedzibą</w:t>
      </w:r>
      <w:r w:rsidRPr="0020332C">
        <w:rPr>
          <w:rFonts w:ascii="Arial" w:hAnsi="Arial" w:cs="Arial"/>
          <w:sz w:val="20"/>
          <w:szCs w:val="20"/>
        </w:rPr>
        <w:t xml:space="preserve"> władz</w:t>
      </w:r>
      <w:r w:rsidR="004E604B" w:rsidRPr="0020332C">
        <w:rPr>
          <w:rFonts w:ascii="Arial" w:hAnsi="Arial" w:cs="Arial"/>
          <w:sz w:val="20"/>
          <w:szCs w:val="20"/>
        </w:rPr>
        <w:t xml:space="preserve"> w Urzęd</w:t>
      </w:r>
      <w:r w:rsidR="00805734">
        <w:rPr>
          <w:rFonts w:ascii="Arial" w:hAnsi="Arial" w:cs="Arial"/>
          <w:sz w:val="20"/>
          <w:szCs w:val="20"/>
        </w:rPr>
        <w:t>zie Miejskim</w:t>
      </w:r>
      <w:r w:rsidR="00A766BA">
        <w:rPr>
          <w:rFonts w:ascii="Arial" w:hAnsi="Arial" w:cs="Arial"/>
          <w:sz w:val="20"/>
          <w:szCs w:val="20"/>
        </w:rPr>
        <w:t xml:space="preserve"> </w:t>
      </w:r>
      <w:r w:rsidR="00A766BA" w:rsidRPr="00AA5727">
        <w:rPr>
          <w:rFonts w:ascii="Arial" w:hAnsi="Arial" w:cs="Arial"/>
          <w:sz w:val="20"/>
          <w:szCs w:val="20"/>
        </w:rPr>
        <w:t>w Zabrzu</w:t>
      </w:r>
      <w:r w:rsidR="00805734">
        <w:rPr>
          <w:rFonts w:ascii="Arial" w:hAnsi="Arial" w:cs="Arial"/>
          <w:sz w:val="20"/>
          <w:szCs w:val="20"/>
        </w:rPr>
        <w:t>, ul. Powstańców Śląskich</w:t>
      </w:r>
      <w:r w:rsidR="004E604B" w:rsidRPr="0020332C">
        <w:rPr>
          <w:rFonts w:ascii="Arial" w:hAnsi="Arial" w:cs="Arial"/>
          <w:sz w:val="20"/>
          <w:szCs w:val="20"/>
        </w:rPr>
        <w:t xml:space="preserve"> 5-7, 41-800 Zabrze, </w:t>
      </w:r>
    </w:p>
    <w:p w:rsidR="004E604B" w:rsidRPr="0020332C" w:rsidRDefault="009572CD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(NIP   648-27-43-351</w:t>
      </w:r>
      <w:r w:rsidR="004E604B" w:rsidRPr="0020332C">
        <w:rPr>
          <w:rFonts w:ascii="Arial" w:hAnsi="Arial" w:cs="Arial"/>
          <w:sz w:val="20"/>
          <w:szCs w:val="20"/>
        </w:rPr>
        <w:t xml:space="preserve">)  </w:t>
      </w:r>
    </w:p>
    <w:p w:rsidR="004E604B" w:rsidRPr="0020332C" w:rsidRDefault="00044561" w:rsidP="00A01EF3">
      <w:pPr>
        <w:pStyle w:val="Tekstpodstawowywcity"/>
        <w:spacing w:before="120"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reprezentowanym</w:t>
      </w:r>
      <w:r w:rsidR="004E604B" w:rsidRPr="0020332C">
        <w:rPr>
          <w:rFonts w:ascii="Arial" w:hAnsi="Arial" w:cs="Arial"/>
          <w:sz w:val="20"/>
          <w:szCs w:val="20"/>
        </w:rPr>
        <w:t xml:space="preserve"> przez Prezydenta Miasta:    </w:t>
      </w:r>
    </w:p>
    <w:p w:rsidR="009640C0" w:rsidRPr="0020332C" w:rsidRDefault="009640C0" w:rsidP="00A01EF3">
      <w:pPr>
        <w:pStyle w:val="Tekstpodstawowywcity"/>
        <w:spacing w:before="120"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Małgorzatę Mańka - Szulik</w:t>
      </w:r>
    </w:p>
    <w:p w:rsidR="004E604B" w:rsidRPr="0020332C" w:rsidRDefault="00044561" w:rsidP="00A01EF3">
      <w:pPr>
        <w:pStyle w:val="Tekstpodstawowywcity"/>
        <w:spacing w:before="120"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</w:t>
      </w:r>
      <w:r w:rsidR="004C131D" w:rsidRPr="0020332C">
        <w:rPr>
          <w:rFonts w:ascii="Arial" w:hAnsi="Arial" w:cs="Arial"/>
          <w:sz w:val="20"/>
          <w:szCs w:val="20"/>
        </w:rPr>
        <w:t xml:space="preserve"> dalej </w:t>
      </w:r>
      <w:r w:rsidR="004C131D" w:rsidRPr="00A01EF3">
        <w:rPr>
          <w:rFonts w:ascii="Arial" w:hAnsi="Arial" w:cs="Arial"/>
          <w:b/>
          <w:sz w:val="20"/>
          <w:szCs w:val="20"/>
        </w:rPr>
        <w:t xml:space="preserve">Zamawiającym </w:t>
      </w:r>
    </w:p>
    <w:p w:rsidR="00A01EF3" w:rsidRDefault="00A01EF3" w:rsidP="00A01EF3">
      <w:pPr>
        <w:pStyle w:val="Tekstpodstawowywcity"/>
        <w:spacing w:before="120"/>
        <w:ind w:left="0"/>
        <w:jc w:val="both"/>
        <w:rPr>
          <w:rFonts w:ascii="Arial" w:hAnsi="Arial" w:cs="Arial"/>
          <w:sz w:val="20"/>
          <w:szCs w:val="20"/>
        </w:rPr>
      </w:pPr>
      <w:r w:rsidRPr="00D62AF1">
        <w:rPr>
          <w:rFonts w:ascii="Arial" w:hAnsi="Arial" w:cs="Arial"/>
          <w:sz w:val="20"/>
          <w:szCs w:val="20"/>
        </w:rPr>
        <w:t xml:space="preserve">a </w:t>
      </w:r>
    </w:p>
    <w:p w:rsidR="00A01EF3" w:rsidRDefault="00A01EF3" w:rsidP="00A01EF3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 prowadzącą/cym działalność gospodarcza pn.:……………………………….. wpisaną/</w:t>
      </w:r>
      <w:proofErr w:type="spellStart"/>
      <w:r>
        <w:rPr>
          <w:rFonts w:ascii="Arial" w:hAnsi="Arial" w:cs="Arial"/>
          <w:sz w:val="20"/>
          <w:szCs w:val="20"/>
        </w:rPr>
        <w:t>ym</w:t>
      </w:r>
      <w:proofErr w:type="spellEnd"/>
      <w:r>
        <w:rPr>
          <w:rFonts w:ascii="Arial" w:hAnsi="Arial" w:cs="Arial"/>
          <w:sz w:val="20"/>
          <w:szCs w:val="20"/>
        </w:rPr>
        <w:t xml:space="preserve"> do Ewidencji Działalności Gospodarczej (NIP……………….)</w:t>
      </w:r>
    </w:p>
    <w:p w:rsidR="00C918CD" w:rsidRDefault="00C918CD" w:rsidP="00A01EF3">
      <w:pPr>
        <w:pStyle w:val="Tekstpodstawowywcity"/>
        <w:spacing w:line="276" w:lineRule="auto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01EF3" w:rsidRPr="00C918CD" w:rsidRDefault="00A01EF3" w:rsidP="00A01EF3">
      <w:pPr>
        <w:pStyle w:val="Tekstpodstawowywcity"/>
        <w:spacing w:line="276" w:lineRule="auto"/>
        <w:ind w:left="0"/>
        <w:jc w:val="both"/>
        <w:rPr>
          <w:rFonts w:ascii="Arial" w:hAnsi="Arial" w:cs="Arial"/>
          <w:iCs/>
          <w:sz w:val="20"/>
          <w:szCs w:val="20"/>
        </w:rPr>
      </w:pPr>
      <w:r w:rsidRPr="00C918CD">
        <w:rPr>
          <w:rFonts w:ascii="Arial" w:hAnsi="Arial" w:cs="Arial"/>
          <w:iCs/>
          <w:sz w:val="20"/>
          <w:szCs w:val="20"/>
        </w:rPr>
        <w:t>lub</w:t>
      </w:r>
    </w:p>
    <w:p w:rsidR="00A01EF3" w:rsidRDefault="00A01EF3" w:rsidP="00A01EF3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</w:p>
    <w:p w:rsidR="00A01EF3" w:rsidRPr="006A6ACE" w:rsidRDefault="00A01EF3" w:rsidP="00A01EF3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z siedzibą w................................................................................................ (NIP......................)</w:t>
      </w:r>
      <w:r>
        <w:rPr>
          <w:rFonts w:ascii="Arial" w:hAnsi="Arial" w:cs="Arial"/>
          <w:sz w:val="20"/>
          <w:szCs w:val="20"/>
        </w:rPr>
        <w:t>, wpisaną/</w:t>
      </w:r>
      <w:proofErr w:type="spellStart"/>
      <w:r>
        <w:rPr>
          <w:rFonts w:ascii="Arial" w:hAnsi="Arial" w:cs="Arial"/>
          <w:sz w:val="20"/>
          <w:szCs w:val="20"/>
        </w:rPr>
        <w:t>nym</w:t>
      </w:r>
      <w:proofErr w:type="spellEnd"/>
      <w:r>
        <w:rPr>
          <w:rFonts w:ascii="Arial" w:hAnsi="Arial" w:cs="Arial"/>
          <w:sz w:val="20"/>
          <w:szCs w:val="20"/>
        </w:rPr>
        <w:t xml:space="preserve"> do KRS pod nr …………………….</w:t>
      </w:r>
    </w:p>
    <w:p w:rsidR="00A01EF3" w:rsidRPr="00901687" w:rsidRDefault="00A01EF3" w:rsidP="00A01EF3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reprezentowanym przez.............................................................................</w:t>
      </w:r>
    </w:p>
    <w:p w:rsidR="00C918CD" w:rsidRDefault="00C918CD" w:rsidP="00A01EF3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sz w:val="20"/>
          <w:szCs w:val="20"/>
        </w:rPr>
      </w:pPr>
    </w:p>
    <w:p w:rsidR="00A01EF3" w:rsidRPr="008E48A2" w:rsidRDefault="00A01EF3" w:rsidP="00A01EF3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D62AF1">
        <w:rPr>
          <w:rFonts w:ascii="Arial" w:hAnsi="Arial" w:cs="Arial"/>
          <w:sz w:val="20"/>
          <w:szCs w:val="20"/>
        </w:rPr>
        <w:t xml:space="preserve">zwanym dalej </w:t>
      </w:r>
      <w:r w:rsidRPr="00D62AF1">
        <w:rPr>
          <w:rFonts w:ascii="Arial" w:hAnsi="Arial" w:cs="Arial"/>
          <w:b/>
          <w:bCs/>
          <w:sz w:val="20"/>
          <w:szCs w:val="20"/>
        </w:rPr>
        <w:t>Wykonawcą</w:t>
      </w:r>
    </w:p>
    <w:p w:rsidR="004E604B" w:rsidRPr="0020332C" w:rsidRDefault="004E604B" w:rsidP="00FA43B0">
      <w:pPr>
        <w:pStyle w:val="Tekstpodstawowywcity"/>
        <w:spacing w:before="120" w:after="120"/>
        <w:ind w:left="0" w:right="-75"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§1</w:t>
      </w:r>
    </w:p>
    <w:p w:rsidR="009D518A" w:rsidRPr="0020332C" w:rsidRDefault="009D518A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Przedmiot umowy</w:t>
      </w:r>
    </w:p>
    <w:p w:rsidR="00C918CD" w:rsidRPr="00813433" w:rsidRDefault="00E95333" w:rsidP="00813433">
      <w:pPr>
        <w:pStyle w:val="Tekstpodstawowywcity"/>
        <w:numPr>
          <w:ilvl w:val="0"/>
          <w:numId w:val="18"/>
        </w:numPr>
        <w:spacing w:before="120" w:line="276" w:lineRule="auto"/>
        <w:ind w:left="357" w:right="-74" w:hanging="357"/>
        <w:jc w:val="both"/>
        <w:rPr>
          <w:rFonts w:ascii="Arial" w:hAnsi="Arial" w:cs="Arial"/>
          <w:sz w:val="20"/>
          <w:szCs w:val="20"/>
        </w:rPr>
      </w:pPr>
      <w:r w:rsidRPr="00C918CD">
        <w:rPr>
          <w:rFonts w:ascii="Arial" w:hAnsi="Arial" w:cs="Arial"/>
          <w:sz w:val="20"/>
          <w:szCs w:val="20"/>
        </w:rPr>
        <w:t xml:space="preserve">Zamawiający zleca, a Wykonawca podejmuje się wykonania zamówienia pn: </w:t>
      </w:r>
    </w:p>
    <w:p w:rsidR="00813433" w:rsidRPr="001A5342" w:rsidRDefault="00813433" w:rsidP="00813433">
      <w:pPr>
        <w:pStyle w:val="Tekstpodstawowywcity"/>
        <w:spacing w:before="120" w:line="276" w:lineRule="auto"/>
        <w:ind w:left="357" w:right="-74"/>
        <w:jc w:val="both"/>
        <w:rPr>
          <w:rFonts w:ascii="Arial" w:hAnsi="Arial" w:cs="Arial"/>
          <w:b/>
          <w:sz w:val="20"/>
          <w:szCs w:val="20"/>
        </w:rPr>
      </w:pPr>
    </w:p>
    <w:p w:rsidR="001A5342" w:rsidRPr="001A5342" w:rsidRDefault="001A5342" w:rsidP="001A5342">
      <w:pPr>
        <w:pStyle w:val="Akapitzlist3"/>
        <w:ind w:left="0"/>
        <w:jc w:val="center"/>
        <w:rPr>
          <w:rFonts w:ascii="Arial" w:hAnsi="Arial" w:cs="Arial"/>
          <w:b/>
          <w:sz w:val="20"/>
          <w:szCs w:val="20"/>
        </w:rPr>
      </w:pPr>
      <w:r w:rsidRPr="001A5342">
        <w:rPr>
          <w:rFonts w:ascii="Arial" w:hAnsi="Arial" w:cs="Arial"/>
          <w:b/>
          <w:sz w:val="20"/>
          <w:szCs w:val="20"/>
        </w:rPr>
        <w:t xml:space="preserve">Budowa boiska do siatkówki plażowej w ramach zadania pn. „Plac zabaw, siłownia pod </w:t>
      </w:r>
      <w:proofErr w:type="spellStart"/>
      <w:r w:rsidRPr="001A5342">
        <w:rPr>
          <w:rFonts w:ascii="Arial" w:hAnsi="Arial" w:cs="Arial"/>
          <w:b/>
          <w:sz w:val="20"/>
          <w:szCs w:val="20"/>
        </w:rPr>
        <w:t>chmurką-flow</w:t>
      </w:r>
      <w:proofErr w:type="spellEnd"/>
      <w:r w:rsidRPr="001A5342">
        <w:rPr>
          <w:rFonts w:ascii="Arial" w:hAnsi="Arial" w:cs="Arial"/>
          <w:b/>
          <w:sz w:val="20"/>
          <w:szCs w:val="20"/>
        </w:rPr>
        <w:t xml:space="preserve"> park, boisko do piłki plażowej / Poprawa infrastruktury rekreacyjno sportowej” – cz. II - wniosek P0039</w:t>
      </w:r>
    </w:p>
    <w:p w:rsidR="00E95333" w:rsidRPr="00C918CD" w:rsidRDefault="00E95333" w:rsidP="00C918CD">
      <w:pPr>
        <w:pStyle w:val="Tekstpodstawowywcity"/>
        <w:spacing w:before="120" w:line="276" w:lineRule="auto"/>
        <w:ind w:left="357" w:right="-74"/>
        <w:jc w:val="both"/>
        <w:rPr>
          <w:rFonts w:ascii="Arial" w:hAnsi="Arial" w:cs="Arial"/>
          <w:sz w:val="20"/>
          <w:szCs w:val="20"/>
        </w:rPr>
      </w:pPr>
      <w:r w:rsidRPr="00C918CD">
        <w:rPr>
          <w:rFonts w:ascii="Arial" w:hAnsi="Arial" w:cs="Arial"/>
          <w:sz w:val="20"/>
          <w:szCs w:val="20"/>
        </w:rPr>
        <w:t xml:space="preserve">Na podstawie </w:t>
      </w:r>
      <w:r w:rsidR="00A01EF3" w:rsidRPr="00C918CD">
        <w:rPr>
          <w:rFonts w:ascii="Arial" w:hAnsi="Arial" w:cs="Arial"/>
          <w:sz w:val="20"/>
          <w:szCs w:val="20"/>
        </w:rPr>
        <w:t xml:space="preserve">art. 2 ust.1 </w:t>
      </w:r>
      <w:r w:rsidR="00901687" w:rsidRPr="00C918CD">
        <w:rPr>
          <w:rFonts w:ascii="Arial" w:hAnsi="Arial" w:cs="Arial"/>
          <w:sz w:val="20"/>
          <w:szCs w:val="20"/>
        </w:rPr>
        <w:t xml:space="preserve">pkt. 1 </w:t>
      </w:r>
      <w:r w:rsidR="00A01EF3" w:rsidRPr="00C918CD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A01EF3" w:rsidRPr="00C918CD">
        <w:rPr>
          <w:rFonts w:ascii="Arial" w:hAnsi="Arial" w:cs="Arial"/>
          <w:sz w:val="20"/>
          <w:szCs w:val="20"/>
        </w:rPr>
        <w:t>p.z.p</w:t>
      </w:r>
      <w:proofErr w:type="spellEnd"/>
      <w:r w:rsidR="00A01EF3" w:rsidRPr="00C918CD">
        <w:rPr>
          <w:rFonts w:ascii="Arial" w:hAnsi="Arial" w:cs="Arial"/>
          <w:sz w:val="20"/>
          <w:szCs w:val="20"/>
        </w:rPr>
        <w:t xml:space="preserve">. </w:t>
      </w:r>
      <w:r w:rsidRPr="00C918CD">
        <w:rPr>
          <w:rFonts w:ascii="Arial" w:hAnsi="Arial" w:cs="Arial"/>
          <w:sz w:val="20"/>
          <w:szCs w:val="20"/>
        </w:rPr>
        <w:t>niniejsza umowa nie podlega przepisom ustawy.</w:t>
      </w:r>
    </w:p>
    <w:p w:rsidR="003F7329" w:rsidRPr="00A01EF3" w:rsidRDefault="003F7329" w:rsidP="00A01EF3">
      <w:pPr>
        <w:pStyle w:val="Tekstpodstawowywcity"/>
        <w:numPr>
          <w:ilvl w:val="0"/>
          <w:numId w:val="18"/>
        </w:numPr>
        <w:spacing w:before="120" w:line="276" w:lineRule="auto"/>
        <w:ind w:left="357" w:right="-74" w:hanging="357"/>
        <w:jc w:val="both"/>
        <w:rPr>
          <w:rFonts w:ascii="Arial" w:hAnsi="Arial" w:cs="Arial"/>
          <w:sz w:val="20"/>
          <w:szCs w:val="20"/>
        </w:rPr>
      </w:pPr>
      <w:r w:rsidRPr="00A01EF3">
        <w:rPr>
          <w:rFonts w:ascii="Arial" w:hAnsi="Arial" w:cs="Arial"/>
          <w:sz w:val="20"/>
          <w:szCs w:val="20"/>
        </w:rPr>
        <w:t xml:space="preserve">Inwestycja zlokalizowana jest na </w:t>
      </w:r>
      <w:r w:rsidR="00A01EF3">
        <w:rPr>
          <w:rFonts w:ascii="Arial" w:hAnsi="Arial" w:cs="Arial"/>
          <w:sz w:val="20"/>
          <w:szCs w:val="20"/>
        </w:rPr>
        <w:t>działce</w:t>
      </w:r>
      <w:r w:rsidR="00C918CD">
        <w:rPr>
          <w:rFonts w:ascii="Arial" w:hAnsi="Arial" w:cs="Arial"/>
          <w:sz w:val="20"/>
          <w:szCs w:val="20"/>
        </w:rPr>
        <w:t xml:space="preserve"> </w:t>
      </w:r>
      <w:r w:rsidRPr="00A01EF3">
        <w:rPr>
          <w:rFonts w:ascii="Arial" w:hAnsi="Arial" w:cs="Arial"/>
          <w:sz w:val="20"/>
          <w:szCs w:val="20"/>
        </w:rPr>
        <w:t xml:space="preserve">o nr </w:t>
      </w:r>
      <w:r w:rsidR="00813433">
        <w:rPr>
          <w:rFonts w:ascii="Arial" w:hAnsi="Arial" w:cs="Arial"/>
          <w:sz w:val="20"/>
          <w:szCs w:val="20"/>
        </w:rPr>
        <w:t>2166/59</w:t>
      </w:r>
      <w:r w:rsidRPr="00A01EF3">
        <w:rPr>
          <w:rFonts w:ascii="Arial" w:hAnsi="Arial" w:cs="Arial"/>
          <w:sz w:val="20"/>
          <w:szCs w:val="20"/>
        </w:rPr>
        <w:t xml:space="preserve">, w stosunku do </w:t>
      </w:r>
      <w:r w:rsidR="00A01EF3">
        <w:rPr>
          <w:rFonts w:ascii="Arial" w:hAnsi="Arial" w:cs="Arial"/>
          <w:sz w:val="20"/>
          <w:szCs w:val="20"/>
        </w:rPr>
        <w:t>której</w:t>
      </w:r>
      <w:r w:rsidRPr="00A01EF3">
        <w:rPr>
          <w:rFonts w:ascii="Arial" w:hAnsi="Arial" w:cs="Arial"/>
          <w:sz w:val="20"/>
          <w:szCs w:val="20"/>
        </w:rPr>
        <w:t xml:space="preserve"> Zamawiający oświadcza, że dysponuje nieruchomością na cele budowlane.</w:t>
      </w:r>
    </w:p>
    <w:p w:rsidR="00DD1520" w:rsidRPr="00873CF5" w:rsidRDefault="00DD1520" w:rsidP="00DD1520">
      <w:pPr>
        <w:numPr>
          <w:ilvl w:val="0"/>
          <w:numId w:val="18"/>
        </w:numPr>
        <w:spacing w:line="276" w:lineRule="auto"/>
        <w:ind w:right="23"/>
        <w:jc w:val="both"/>
        <w:rPr>
          <w:rFonts w:ascii="Arial" w:hAnsi="Arial" w:cs="Arial"/>
        </w:rPr>
      </w:pPr>
      <w:r w:rsidRPr="00506814">
        <w:rPr>
          <w:rFonts w:ascii="Arial" w:hAnsi="Arial" w:cs="Arial"/>
          <w:szCs w:val="22"/>
        </w:rPr>
        <w:t xml:space="preserve">Szczegółowy opis przedmiotu umowy </w:t>
      </w:r>
      <w:r w:rsidRPr="00873CF5">
        <w:rPr>
          <w:rFonts w:ascii="Arial" w:hAnsi="Arial" w:cs="Arial"/>
          <w:szCs w:val="22"/>
        </w:rPr>
        <w:t xml:space="preserve">zawiera dokumentacja </w:t>
      </w:r>
      <w:proofErr w:type="spellStart"/>
      <w:r w:rsidRPr="00873CF5">
        <w:rPr>
          <w:rFonts w:ascii="Arial" w:hAnsi="Arial" w:cs="Arial"/>
          <w:szCs w:val="22"/>
        </w:rPr>
        <w:t>projektowa</w:t>
      </w:r>
      <w:proofErr w:type="spellEnd"/>
      <w:r>
        <w:rPr>
          <w:rFonts w:ascii="Arial" w:hAnsi="Arial" w:cs="Arial"/>
          <w:szCs w:val="22"/>
        </w:rPr>
        <w:t xml:space="preserve"> opracowana przez</w:t>
      </w:r>
      <w:r w:rsidRPr="00873CF5">
        <w:rPr>
          <w:rFonts w:ascii="Arial" w:hAnsi="Arial" w:cs="Arial"/>
          <w:szCs w:val="22"/>
        </w:rPr>
        <w:t xml:space="preserve"> </w:t>
      </w:r>
      <w:proofErr w:type="spellStart"/>
      <w:r w:rsidR="00813433">
        <w:rPr>
          <w:rFonts w:ascii="Arial" w:hAnsi="Arial" w:cs="Arial"/>
        </w:rPr>
        <w:t>fero+enso</w:t>
      </w:r>
      <w:proofErr w:type="spellEnd"/>
      <w:r w:rsidR="00813433">
        <w:rPr>
          <w:rFonts w:ascii="Arial" w:hAnsi="Arial" w:cs="Arial"/>
        </w:rPr>
        <w:t xml:space="preserve"> Mirosław Barcik, ul. </w:t>
      </w:r>
      <w:proofErr w:type="spellStart"/>
      <w:r w:rsidR="00813433">
        <w:rPr>
          <w:rFonts w:ascii="Arial" w:hAnsi="Arial" w:cs="Arial"/>
        </w:rPr>
        <w:t>Axentowicza</w:t>
      </w:r>
      <w:proofErr w:type="spellEnd"/>
      <w:r w:rsidR="00813433">
        <w:rPr>
          <w:rFonts w:ascii="Arial" w:hAnsi="Arial" w:cs="Arial"/>
        </w:rPr>
        <w:t xml:space="preserve"> 7/8, 41-902 Bytom</w:t>
      </w:r>
      <w:r w:rsidR="00813433" w:rsidRPr="00873CF5">
        <w:rPr>
          <w:rFonts w:ascii="Arial" w:hAnsi="Arial" w:cs="Arial"/>
        </w:rPr>
        <w:t xml:space="preserve"> </w:t>
      </w:r>
      <w:r w:rsidRPr="00873CF5">
        <w:rPr>
          <w:rFonts w:ascii="Arial" w:hAnsi="Arial" w:cs="Arial"/>
        </w:rPr>
        <w:t>- składająca się z n/w pozycji:</w:t>
      </w:r>
    </w:p>
    <w:p w:rsidR="00DD1520" w:rsidRPr="00873CF5" w:rsidRDefault="00DD1520" w:rsidP="00DD1520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Projekt budowlano – wykonawczy</w:t>
      </w:r>
    </w:p>
    <w:p w:rsidR="00DD1520" w:rsidRPr="00873CF5" w:rsidRDefault="00DD1520" w:rsidP="00DD1520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Przedmiar robót</w:t>
      </w:r>
    </w:p>
    <w:p w:rsidR="00DD1520" w:rsidRPr="00952FB7" w:rsidRDefault="00DD1520" w:rsidP="00DD1520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</w:rPr>
      </w:pPr>
      <w:r w:rsidRPr="00873CF5">
        <w:rPr>
          <w:rFonts w:ascii="Arial" w:hAnsi="Arial"/>
        </w:rPr>
        <w:t xml:space="preserve">Specyfikacja </w:t>
      </w:r>
      <w:r>
        <w:rPr>
          <w:rFonts w:ascii="Arial" w:hAnsi="Arial"/>
        </w:rPr>
        <w:t>T</w:t>
      </w:r>
      <w:r w:rsidRPr="00873CF5">
        <w:rPr>
          <w:rFonts w:ascii="Arial" w:hAnsi="Arial"/>
        </w:rPr>
        <w:t>echn</w:t>
      </w:r>
      <w:r>
        <w:rPr>
          <w:rFonts w:ascii="Arial" w:hAnsi="Arial"/>
        </w:rPr>
        <w:t>iczna Wykonania i Odbioru Robót budowlanych</w:t>
      </w:r>
    </w:p>
    <w:p w:rsidR="00C16ADC" w:rsidRPr="00A01EF3" w:rsidRDefault="00C16ADC" w:rsidP="00A01EF3">
      <w:pPr>
        <w:pStyle w:val="tyt"/>
        <w:keepNext w:val="0"/>
        <w:numPr>
          <w:ilvl w:val="0"/>
          <w:numId w:val="18"/>
        </w:numPr>
        <w:spacing w:before="120" w:after="0" w:line="276" w:lineRule="auto"/>
        <w:ind w:right="-75"/>
        <w:jc w:val="both"/>
        <w:rPr>
          <w:rFonts w:ascii="Arial" w:hAnsi="Arial" w:cs="Arial"/>
          <w:b w:val="0"/>
          <w:sz w:val="20"/>
        </w:rPr>
      </w:pPr>
      <w:r w:rsidRPr="00A01EF3">
        <w:rPr>
          <w:rFonts w:ascii="Arial" w:hAnsi="Arial" w:cs="Arial"/>
          <w:b w:val="0"/>
          <w:sz w:val="20"/>
        </w:rPr>
        <w:t>Wykonawca zobowiązuje się wy</w:t>
      </w:r>
      <w:r w:rsidR="004053D4">
        <w:rPr>
          <w:rFonts w:ascii="Arial" w:hAnsi="Arial" w:cs="Arial"/>
          <w:b w:val="0"/>
          <w:sz w:val="20"/>
        </w:rPr>
        <w:t>konać wszystkie opisane d</w:t>
      </w:r>
      <w:r w:rsidRPr="00A01EF3">
        <w:rPr>
          <w:rFonts w:ascii="Arial" w:hAnsi="Arial" w:cs="Arial"/>
          <w:b w:val="0"/>
          <w:sz w:val="20"/>
        </w:rPr>
        <w:t>okumentacją projektową oraz STWiORB roboty budowlane, niez</w:t>
      </w:r>
      <w:r w:rsidR="004053D4">
        <w:rPr>
          <w:rFonts w:ascii="Arial" w:hAnsi="Arial" w:cs="Arial"/>
          <w:b w:val="0"/>
          <w:sz w:val="20"/>
        </w:rPr>
        <w:t>będne do realizacji przedmiotu u</w:t>
      </w:r>
      <w:r w:rsidRPr="00A01EF3">
        <w:rPr>
          <w:rFonts w:ascii="Arial" w:hAnsi="Arial" w:cs="Arial"/>
          <w:b w:val="0"/>
          <w:sz w:val="20"/>
        </w:rPr>
        <w:t>mowy.</w:t>
      </w:r>
    </w:p>
    <w:p w:rsidR="00C16ADC" w:rsidRPr="00506814" w:rsidRDefault="00C16ADC" w:rsidP="004053D4">
      <w:pPr>
        <w:pStyle w:val="tyt"/>
        <w:keepNext w:val="0"/>
        <w:numPr>
          <w:ilvl w:val="0"/>
          <w:numId w:val="18"/>
        </w:numPr>
        <w:spacing w:before="120" w:after="0" w:line="276" w:lineRule="auto"/>
        <w:ind w:right="-75"/>
        <w:jc w:val="both"/>
        <w:rPr>
          <w:rFonts w:ascii="Arial" w:hAnsi="Arial" w:cs="Arial"/>
          <w:b w:val="0"/>
          <w:sz w:val="20"/>
        </w:rPr>
      </w:pPr>
      <w:r w:rsidRPr="00506814">
        <w:rPr>
          <w:rFonts w:ascii="Arial" w:hAnsi="Arial" w:cs="Arial"/>
          <w:b w:val="0"/>
          <w:sz w:val="20"/>
        </w:rPr>
        <w:t xml:space="preserve">Wykonawca zobowiązuje się wykonać roboty budowlane, które nie zostały wyszczególnione w przedmiarze robót </w:t>
      </w:r>
      <w:r w:rsidR="009E1D4A" w:rsidRPr="00506814">
        <w:rPr>
          <w:rFonts w:ascii="Arial" w:hAnsi="Arial" w:cs="Arial"/>
          <w:b w:val="0"/>
          <w:sz w:val="20"/>
        </w:rPr>
        <w:t>(</w:t>
      </w:r>
      <w:r w:rsidRPr="00506814">
        <w:rPr>
          <w:rFonts w:ascii="Arial" w:hAnsi="Arial" w:cs="Arial"/>
          <w:b w:val="0"/>
          <w:sz w:val="20"/>
        </w:rPr>
        <w:t>kosztorysie ofertowym) a są koni</w:t>
      </w:r>
      <w:r w:rsidR="004053D4">
        <w:rPr>
          <w:rFonts w:ascii="Arial" w:hAnsi="Arial" w:cs="Arial"/>
          <w:b w:val="0"/>
          <w:sz w:val="20"/>
        </w:rPr>
        <w:t>eczne do realizacji przedmiotu u</w:t>
      </w:r>
      <w:r w:rsidRPr="00506814">
        <w:rPr>
          <w:rFonts w:ascii="Arial" w:hAnsi="Arial" w:cs="Arial"/>
          <w:b w:val="0"/>
          <w:sz w:val="20"/>
        </w:rPr>
        <w:t>mowy zgodnie z projektem budowlanym.</w:t>
      </w:r>
    </w:p>
    <w:p w:rsidR="00F413BC" w:rsidRDefault="00F413BC" w:rsidP="004053D4">
      <w:pPr>
        <w:pStyle w:val="tyt"/>
        <w:keepNext w:val="0"/>
        <w:numPr>
          <w:ilvl w:val="0"/>
          <w:numId w:val="18"/>
        </w:numPr>
        <w:spacing w:before="120" w:after="0" w:line="276" w:lineRule="auto"/>
        <w:ind w:right="-75"/>
        <w:jc w:val="both"/>
        <w:rPr>
          <w:rFonts w:ascii="Arial" w:hAnsi="Arial" w:cs="Arial"/>
          <w:b w:val="0"/>
          <w:bCs/>
          <w:sz w:val="20"/>
        </w:rPr>
      </w:pPr>
      <w:r w:rsidRPr="00506814">
        <w:rPr>
          <w:rFonts w:ascii="Arial" w:hAnsi="Arial" w:cs="Arial"/>
          <w:b w:val="0"/>
          <w:bCs/>
          <w:sz w:val="20"/>
        </w:rPr>
        <w:t>Wykonawca zobowiązuje się do realizacji robót zamiennych w stosunku do robot budowlanych opisanych w projekcie budowlanym, jeżeli ich wykonanie jest konieczne</w:t>
      </w:r>
      <w:r w:rsidR="004053D4">
        <w:rPr>
          <w:rFonts w:ascii="Arial" w:hAnsi="Arial" w:cs="Arial"/>
          <w:b w:val="0"/>
          <w:bCs/>
          <w:sz w:val="20"/>
        </w:rPr>
        <w:t xml:space="preserve"> dla realizacji u</w:t>
      </w:r>
      <w:r w:rsidR="009E1D4A" w:rsidRPr="00506814">
        <w:rPr>
          <w:rFonts w:ascii="Arial" w:hAnsi="Arial" w:cs="Arial"/>
          <w:b w:val="0"/>
          <w:bCs/>
          <w:sz w:val="20"/>
        </w:rPr>
        <w:t>mowy zgodnie z </w:t>
      </w:r>
      <w:r w:rsidRPr="00506814">
        <w:rPr>
          <w:rFonts w:ascii="Arial" w:hAnsi="Arial" w:cs="Arial"/>
          <w:b w:val="0"/>
          <w:bCs/>
          <w:sz w:val="20"/>
        </w:rPr>
        <w:t>zasadami wiedzy technicznej, na zasadach określonych w niniejszej umowie.</w:t>
      </w:r>
    </w:p>
    <w:p w:rsidR="00800F17" w:rsidRPr="004053D4" w:rsidRDefault="00800F17" w:rsidP="004053D4">
      <w:pPr>
        <w:pStyle w:val="Tekstpodstawowywcity"/>
        <w:numPr>
          <w:ilvl w:val="0"/>
          <w:numId w:val="18"/>
        </w:numPr>
        <w:spacing w:before="120" w:line="276" w:lineRule="auto"/>
        <w:ind w:left="357" w:right="-74" w:hanging="357"/>
        <w:jc w:val="both"/>
        <w:rPr>
          <w:rFonts w:ascii="Arial" w:hAnsi="Arial" w:cs="Arial"/>
          <w:bCs/>
          <w:sz w:val="20"/>
        </w:rPr>
      </w:pPr>
      <w:r w:rsidRPr="004053D4">
        <w:rPr>
          <w:rFonts w:ascii="Arial" w:hAnsi="Arial" w:cs="Arial"/>
          <w:bCs/>
          <w:sz w:val="20"/>
        </w:rPr>
        <w:t>Zamawiający zleci wykonanie robót zamiennych, o ile zmiany te będą korzystne dla Zamawiającego, a w szczególności:</w:t>
      </w:r>
    </w:p>
    <w:p w:rsidR="00800F17" w:rsidRPr="004053D4" w:rsidRDefault="00800F17" w:rsidP="00AE7F80">
      <w:pPr>
        <w:pStyle w:val="tyt"/>
        <w:keepNext w:val="0"/>
        <w:numPr>
          <w:ilvl w:val="0"/>
          <w:numId w:val="38"/>
        </w:numPr>
        <w:spacing w:before="0" w:after="0" w:line="276" w:lineRule="auto"/>
        <w:ind w:left="568" w:right="-74" w:hanging="284"/>
        <w:jc w:val="both"/>
        <w:rPr>
          <w:rFonts w:ascii="Arial" w:hAnsi="Arial" w:cs="Arial"/>
          <w:b w:val="0"/>
          <w:bCs/>
          <w:sz w:val="20"/>
        </w:rPr>
      </w:pPr>
      <w:r w:rsidRPr="004053D4">
        <w:rPr>
          <w:rFonts w:ascii="Arial" w:hAnsi="Arial" w:cs="Arial"/>
          <w:b w:val="0"/>
          <w:bCs/>
          <w:sz w:val="20"/>
        </w:rPr>
        <w:lastRenderedPageBreak/>
        <w:t>spowodują obniżenie kosztu realizacji, eksploatacji lub konserwacji przedmiotu umowy</w:t>
      </w:r>
      <w:r w:rsidR="004053D4">
        <w:rPr>
          <w:rFonts w:ascii="Arial" w:hAnsi="Arial" w:cs="Arial"/>
          <w:b w:val="0"/>
          <w:bCs/>
          <w:sz w:val="20"/>
        </w:rPr>
        <w:t>,</w:t>
      </w:r>
    </w:p>
    <w:p w:rsidR="00800F17" w:rsidRPr="004053D4" w:rsidRDefault="00800F17" w:rsidP="00AE7F80">
      <w:pPr>
        <w:pStyle w:val="tyt"/>
        <w:keepNext w:val="0"/>
        <w:numPr>
          <w:ilvl w:val="0"/>
          <w:numId w:val="38"/>
        </w:numPr>
        <w:spacing w:before="0" w:after="0" w:line="276" w:lineRule="auto"/>
        <w:ind w:left="568" w:right="-74" w:hanging="284"/>
        <w:jc w:val="both"/>
        <w:rPr>
          <w:rFonts w:ascii="Arial" w:hAnsi="Arial" w:cs="Arial"/>
          <w:b w:val="0"/>
          <w:bCs/>
          <w:sz w:val="20"/>
        </w:rPr>
      </w:pPr>
      <w:r w:rsidRPr="004053D4">
        <w:rPr>
          <w:rFonts w:ascii="Arial" w:hAnsi="Arial" w:cs="Arial"/>
          <w:b w:val="0"/>
          <w:bCs/>
          <w:sz w:val="20"/>
        </w:rPr>
        <w:t>stały się konieczne na skutek wad w dokumentacji projektowej, czyli jej niezgodności z zasadami wiedzy, obowiązującymi przepisami prawa lub stanem faktycznym na budowie</w:t>
      </w:r>
      <w:r w:rsidR="004053D4">
        <w:rPr>
          <w:rFonts w:ascii="Arial" w:hAnsi="Arial" w:cs="Arial"/>
          <w:b w:val="0"/>
          <w:bCs/>
          <w:sz w:val="20"/>
        </w:rPr>
        <w:t>,</w:t>
      </w:r>
    </w:p>
    <w:p w:rsidR="00800F17" w:rsidRPr="004053D4" w:rsidRDefault="00800F17" w:rsidP="00AE7F80">
      <w:pPr>
        <w:pStyle w:val="tyt"/>
        <w:keepNext w:val="0"/>
        <w:numPr>
          <w:ilvl w:val="0"/>
          <w:numId w:val="38"/>
        </w:numPr>
        <w:spacing w:before="0" w:after="0" w:line="276" w:lineRule="auto"/>
        <w:ind w:left="568" w:right="-74" w:hanging="284"/>
        <w:jc w:val="both"/>
        <w:rPr>
          <w:rFonts w:ascii="Arial" w:hAnsi="Arial" w:cs="Arial"/>
          <w:b w:val="0"/>
          <w:bCs/>
          <w:sz w:val="20"/>
        </w:rPr>
      </w:pPr>
      <w:r w:rsidRPr="004053D4">
        <w:rPr>
          <w:rFonts w:ascii="Arial" w:hAnsi="Arial" w:cs="Arial"/>
          <w:b w:val="0"/>
          <w:bCs/>
          <w:sz w:val="20"/>
        </w:rPr>
        <w:t>wystąpi niedostępność na rynku materiałów lub urządzeń wskazan</w:t>
      </w:r>
      <w:r w:rsidR="004053D4">
        <w:rPr>
          <w:rFonts w:ascii="Arial" w:hAnsi="Arial" w:cs="Arial"/>
          <w:b w:val="0"/>
          <w:bCs/>
          <w:sz w:val="20"/>
        </w:rPr>
        <w:t>ych w dokumentacji,</w:t>
      </w:r>
    </w:p>
    <w:p w:rsidR="00800F17" w:rsidRPr="004053D4" w:rsidRDefault="00800F17" w:rsidP="00AE7F80">
      <w:pPr>
        <w:pStyle w:val="tyt"/>
        <w:keepNext w:val="0"/>
        <w:numPr>
          <w:ilvl w:val="0"/>
          <w:numId w:val="38"/>
        </w:numPr>
        <w:spacing w:before="0" w:after="0" w:line="276" w:lineRule="auto"/>
        <w:ind w:left="568" w:right="-74" w:hanging="284"/>
        <w:jc w:val="both"/>
        <w:rPr>
          <w:rFonts w:ascii="Arial" w:hAnsi="Arial" w:cs="Arial"/>
          <w:b w:val="0"/>
          <w:bCs/>
          <w:sz w:val="20"/>
        </w:rPr>
      </w:pPr>
      <w:r w:rsidRPr="004053D4">
        <w:rPr>
          <w:rFonts w:ascii="Arial" w:hAnsi="Arial" w:cs="Arial"/>
          <w:b w:val="0"/>
          <w:bCs/>
          <w:sz w:val="20"/>
        </w:rPr>
        <w:t>wynikną z konieczności aktualizacji rozwiązań projektowych z uwagi na zmiany obowiązujących przepisów lub postęp technologiczny</w:t>
      </w:r>
      <w:r w:rsidR="004053D4">
        <w:rPr>
          <w:rFonts w:ascii="Arial" w:hAnsi="Arial" w:cs="Arial"/>
          <w:b w:val="0"/>
          <w:bCs/>
          <w:sz w:val="20"/>
        </w:rPr>
        <w:t>.</w:t>
      </w:r>
      <w:r w:rsidRPr="004053D4">
        <w:rPr>
          <w:rFonts w:ascii="Arial" w:hAnsi="Arial" w:cs="Arial"/>
          <w:b w:val="0"/>
          <w:bCs/>
          <w:sz w:val="20"/>
        </w:rPr>
        <w:t xml:space="preserve"> </w:t>
      </w:r>
    </w:p>
    <w:p w:rsidR="00240C3E" w:rsidRPr="00813433" w:rsidRDefault="00556669" w:rsidP="00813433">
      <w:pPr>
        <w:pStyle w:val="Tekstpodstawowywcity"/>
        <w:numPr>
          <w:ilvl w:val="0"/>
          <w:numId w:val="18"/>
        </w:numPr>
        <w:spacing w:before="120" w:line="276" w:lineRule="auto"/>
        <w:ind w:left="284" w:right="-74"/>
        <w:jc w:val="both"/>
        <w:rPr>
          <w:rFonts w:ascii="Arial" w:hAnsi="Arial" w:cs="Arial"/>
          <w:sz w:val="20"/>
          <w:szCs w:val="20"/>
        </w:rPr>
      </w:pPr>
      <w:r w:rsidRPr="00DD1520">
        <w:rPr>
          <w:rFonts w:ascii="Arial" w:hAnsi="Arial" w:cs="Arial"/>
          <w:sz w:val="20"/>
          <w:szCs w:val="20"/>
        </w:rPr>
        <w:t xml:space="preserve">Zakres robót </w:t>
      </w:r>
      <w:r w:rsidR="001A5342">
        <w:rPr>
          <w:rFonts w:ascii="Arial" w:hAnsi="Arial" w:cs="Arial"/>
          <w:sz w:val="20"/>
          <w:szCs w:val="20"/>
        </w:rPr>
        <w:t xml:space="preserve">w ramach budowy boiska </w:t>
      </w:r>
      <w:r w:rsidRPr="00DD1520">
        <w:rPr>
          <w:rFonts w:ascii="Arial" w:hAnsi="Arial" w:cs="Arial"/>
          <w:sz w:val="20"/>
          <w:szCs w:val="20"/>
        </w:rPr>
        <w:t xml:space="preserve">obejmuje </w:t>
      </w:r>
      <w:r w:rsidR="004053D4" w:rsidRPr="00DD1520">
        <w:rPr>
          <w:rFonts w:ascii="Arial" w:hAnsi="Arial" w:cs="Arial"/>
          <w:sz w:val="20"/>
          <w:szCs w:val="20"/>
        </w:rPr>
        <w:t>w szczególności</w:t>
      </w:r>
      <w:r w:rsidR="00DD1520">
        <w:rPr>
          <w:rFonts w:ascii="Arial" w:hAnsi="Arial" w:cs="Arial"/>
          <w:sz w:val="20"/>
          <w:szCs w:val="20"/>
        </w:rPr>
        <w:t>:</w:t>
      </w:r>
    </w:p>
    <w:p w:rsidR="007C5F32" w:rsidRDefault="007C5F32" w:rsidP="00DD1520">
      <w:pPr>
        <w:pStyle w:val="Tekstpodstawowywcity"/>
        <w:numPr>
          <w:ilvl w:val="0"/>
          <w:numId w:val="53"/>
        </w:numPr>
        <w:spacing w:before="120" w:line="276" w:lineRule="auto"/>
        <w:ind w:right="-74"/>
        <w:jc w:val="both"/>
        <w:rPr>
          <w:rFonts w:ascii="Arial" w:hAnsi="Arial" w:cs="Arial"/>
          <w:sz w:val="20"/>
          <w:szCs w:val="20"/>
        </w:rPr>
      </w:pPr>
      <w:r w:rsidRPr="007C5F32">
        <w:rPr>
          <w:rFonts w:ascii="Arial" w:hAnsi="Arial" w:cs="Arial"/>
          <w:sz w:val="20"/>
          <w:szCs w:val="20"/>
        </w:rPr>
        <w:t>wykonanie nawierzchni boiska wraz z podbudową,</w:t>
      </w:r>
    </w:p>
    <w:p w:rsidR="008D0211" w:rsidRPr="008D0211" w:rsidRDefault="008D0211" w:rsidP="00DD1520">
      <w:pPr>
        <w:pStyle w:val="Tekstpodstawowywcity"/>
        <w:numPr>
          <w:ilvl w:val="0"/>
          <w:numId w:val="53"/>
        </w:numPr>
        <w:spacing w:before="120" w:line="276" w:lineRule="auto"/>
        <w:ind w:right="-74"/>
        <w:jc w:val="both"/>
        <w:rPr>
          <w:rFonts w:ascii="Arial" w:hAnsi="Arial" w:cs="Arial"/>
          <w:sz w:val="20"/>
          <w:szCs w:val="20"/>
        </w:rPr>
      </w:pPr>
      <w:r w:rsidRPr="008D0211">
        <w:rPr>
          <w:rFonts w:ascii="Arial" w:hAnsi="Arial" w:cs="Arial"/>
          <w:sz w:val="20"/>
          <w:szCs w:val="20"/>
        </w:rPr>
        <w:t>rozplantowanie ziemi urodzajnej wraz z obsianiem trawą,</w:t>
      </w:r>
    </w:p>
    <w:p w:rsidR="008D0211" w:rsidRPr="008D0211" w:rsidRDefault="008D0211" w:rsidP="008D0211">
      <w:pPr>
        <w:pStyle w:val="Tekstpodstawowywcity"/>
        <w:numPr>
          <w:ilvl w:val="0"/>
          <w:numId w:val="53"/>
        </w:numPr>
        <w:spacing w:before="120" w:line="276" w:lineRule="auto"/>
        <w:ind w:right="-74"/>
        <w:jc w:val="both"/>
        <w:rPr>
          <w:rFonts w:ascii="Arial" w:hAnsi="Arial" w:cs="Arial"/>
          <w:sz w:val="20"/>
          <w:szCs w:val="20"/>
        </w:rPr>
      </w:pPr>
      <w:r w:rsidRPr="008D0211">
        <w:rPr>
          <w:rFonts w:ascii="Arial" w:hAnsi="Arial" w:cs="Arial"/>
          <w:sz w:val="20"/>
          <w:szCs w:val="20"/>
        </w:rPr>
        <w:t xml:space="preserve">dostawa i montaż </w:t>
      </w:r>
      <w:proofErr w:type="spellStart"/>
      <w:r w:rsidRPr="008D0211">
        <w:rPr>
          <w:rFonts w:ascii="Arial" w:hAnsi="Arial" w:cs="Arial"/>
          <w:sz w:val="20"/>
          <w:szCs w:val="20"/>
        </w:rPr>
        <w:t>piłkochwytów</w:t>
      </w:r>
      <w:proofErr w:type="spellEnd"/>
      <w:r w:rsidRPr="008D0211">
        <w:rPr>
          <w:rFonts w:ascii="Arial" w:hAnsi="Arial" w:cs="Arial"/>
          <w:sz w:val="20"/>
          <w:szCs w:val="20"/>
        </w:rPr>
        <w:t>,</w:t>
      </w:r>
    </w:p>
    <w:p w:rsidR="008D0211" w:rsidRPr="008D0211" w:rsidRDefault="008D0211" w:rsidP="00DD1520">
      <w:pPr>
        <w:pStyle w:val="Tekstpodstawowywcity"/>
        <w:numPr>
          <w:ilvl w:val="0"/>
          <w:numId w:val="53"/>
        </w:numPr>
        <w:spacing w:before="120" w:line="276" w:lineRule="auto"/>
        <w:ind w:right="-74"/>
        <w:jc w:val="both"/>
        <w:rPr>
          <w:rFonts w:ascii="Arial" w:hAnsi="Arial" w:cs="Arial"/>
          <w:sz w:val="20"/>
          <w:szCs w:val="20"/>
        </w:rPr>
      </w:pPr>
      <w:r w:rsidRPr="008D0211">
        <w:rPr>
          <w:rFonts w:ascii="Arial" w:hAnsi="Arial" w:cs="Arial"/>
          <w:sz w:val="20"/>
          <w:szCs w:val="20"/>
        </w:rPr>
        <w:t>dostawa i montaż wyposażenia boiska,</w:t>
      </w:r>
    </w:p>
    <w:p w:rsidR="008D0211" w:rsidRPr="008D0211" w:rsidRDefault="008D0211" w:rsidP="008D0211">
      <w:pPr>
        <w:pStyle w:val="Tekstpodstawowywcity"/>
        <w:numPr>
          <w:ilvl w:val="0"/>
          <w:numId w:val="53"/>
        </w:numPr>
        <w:spacing w:before="120" w:line="276" w:lineRule="auto"/>
        <w:ind w:right="-74"/>
        <w:jc w:val="both"/>
        <w:rPr>
          <w:rFonts w:ascii="Arial" w:hAnsi="Arial" w:cs="Arial"/>
          <w:sz w:val="20"/>
          <w:szCs w:val="20"/>
        </w:rPr>
      </w:pPr>
      <w:r w:rsidRPr="008D0211">
        <w:rPr>
          <w:rFonts w:ascii="Arial" w:hAnsi="Arial" w:cs="Arial"/>
          <w:sz w:val="20"/>
          <w:szCs w:val="20"/>
        </w:rPr>
        <w:t>dostawa i montaż elementów małej architektury</w:t>
      </w:r>
      <w:r w:rsidR="00813433">
        <w:rPr>
          <w:rFonts w:ascii="Arial" w:hAnsi="Arial" w:cs="Arial"/>
          <w:sz w:val="20"/>
          <w:szCs w:val="20"/>
        </w:rPr>
        <w:t xml:space="preserve"> (ławka połączona z stojakiem na rowery, kosz</w:t>
      </w:r>
      <w:r w:rsidR="00F85137">
        <w:rPr>
          <w:rFonts w:ascii="Arial" w:hAnsi="Arial" w:cs="Arial"/>
          <w:sz w:val="20"/>
          <w:szCs w:val="20"/>
        </w:rPr>
        <w:t>, tablica z regulaminem)</w:t>
      </w:r>
      <w:r w:rsidRPr="008D0211">
        <w:rPr>
          <w:rFonts w:ascii="Arial" w:hAnsi="Arial" w:cs="Arial"/>
          <w:sz w:val="20"/>
          <w:szCs w:val="20"/>
        </w:rPr>
        <w:t>,</w:t>
      </w:r>
    </w:p>
    <w:p w:rsidR="00B21530" w:rsidRPr="004053D4" w:rsidRDefault="00B21530" w:rsidP="004053D4">
      <w:pPr>
        <w:pStyle w:val="Tekstpodstawowywcity"/>
        <w:numPr>
          <w:ilvl w:val="0"/>
          <w:numId w:val="18"/>
        </w:numPr>
        <w:spacing w:before="120"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4053D4">
        <w:rPr>
          <w:rFonts w:ascii="Arial" w:hAnsi="Arial" w:cs="Arial"/>
          <w:sz w:val="20"/>
          <w:szCs w:val="20"/>
        </w:rPr>
        <w:t xml:space="preserve">Zakres zadania obejmuje również: </w:t>
      </w:r>
    </w:p>
    <w:p w:rsidR="003F7329" w:rsidRPr="004053D4" w:rsidRDefault="00A24818" w:rsidP="004053D4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276" w:lineRule="auto"/>
        <w:ind w:left="568" w:right="23" w:hanging="284"/>
        <w:jc w:val="both"/>
        <w:rPr>
          <w:rFonts w:ascii="Arial" w:hAnsi="Arial" w:cs="Arial"/>
          <w:i/>
        </w:rPr>
      </w:pPr>
      <w:r w:rsidRPr="004053D4">
        <w:rPr>
          <w:rFonts w:ascii="Arial" w:hAnsi="Arial" w:cs="Arial"/>
        </w:rPr>
        <w:t>organizację</w:t>
      </w:r>
      <w:r w:rsidR="009E1D4A" w:rsidRPr="004053D4">
        <w:rPr>
          <w:rFonts w:ascii="Arial" w:hAnsi="Arial" w:cs="Arial"/>
        </w:rPr>
        <w:t xml:space="preserve"> placu i zaplecza budowy (</w:t>
      </w:r>
      <w:r w:rsidR="006B34D1" w:rsidRPr="004053D4">
        <w:rPr>
          <w:rFonts w:ascii="Arial" w:hAnsi="Arial" w:cs="Arial"/>
        </w:rPr>
        <w:t xml:space="preserve">socjalnego </w:t>
      </w:r>
      <w:r w:rsidR="009E1D4A" w:rsidRPr="004053D4">
        <w:rPr>
          <w:rFonts w:ascii="Arial" w:hAnsi="Arial" w:cs="Arial"/>
        </w:rPr>
        <w:t>i magazynowego</w:t>
      </w:r>
      <w:r w:rsidR="003F7329" w:rsidRPr="004053D4">
        <w:rPr>
          <w:rFonts w:ascii="Arial" w:hAnsi="Arial" w:cs="Arial"/>
        </w:rPr>
        <w:t>),</w:t>
      </w:r>
    </w:p>
    <w:p w:rsidR="00AA4E0D" w:rsidRPr="00F85137" w:rsidRDefault="007E75D3" w:rsidP="004053D4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276" w:lineRule="auto"/>
        <w:ind w:left="568" w:right="23" w:hanging="284"/>
        <w:jc w:val="both"/>
        <w:rPr>
          <w:rFonts w:ascii="Arial" w:hAnsi="Arial" w:cs="Arial"/>
          <w:iCs/>
        </w:rPr>
      </w:pPr>
      <w:r w:rsidRPr="00F85137">
        <w:rPr>
          <w:rFonts w:ascii="Arial" w:hAnsi="Arial" w:cs="Arial"/>
          <w:iCs/>
        </w:rPr>
        <w:t xml:space="preserve">opracowanie </w:t>
      </w:r>
      <w:r w:rsidR="003F7329" w:rsidRPr="00F85137">
        <w:rPr>
          <w:rFonts w:ascii="Arial" w:hAnsi="Arial" w:cs="Arial"/>
          <w:iCs/>
        </w:rPr>
        <w:t>Planu</w:t>
      </w:r>
      <w:r w:rsidRPr="00F85137">
        <w:rPr>
          <w:rFonts w:ascii="Arial" w:hAnsi="Arial" w:cs="Arial"/>
          <w:iCs/>
        </w:rPr>
        <w:t xml:space="preserve"> BIOZ</w:t>
      </w:r>
      <w:r w:rsidR="00F85137">
        <w:rPr>
          <w:rFonts w:ascii="Arial" w:hAnsi="Arial" w:cs="Arial"/>
          <w:iCs/>
        </w:rPr>
        <w:t>,</w:t>
      </w:r>
    </w:p>
    <w:p w:rsidR="002808D8" w:rsidRPr="004053D4" w:rsidRDefault="002808D8" w:rsidP="004053D4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276" w:lineRule="auto"/>
        <w:ind w:left="568" w:right="23" w:hanging="284"/>
        <w:jc w:val="both"/>
        <w:rPr>
          <w:rFonts w:ascii="Arial" w:hAnsi="Arial" w:cs="Arial"/>
        </w:rPr>
      </w:pPr>
      <w:r w:rsidRPr="004053D4">
        <w:rPr>
          <w:rFonts w:ascii="Arial" w:hAnsi="Arial" w:cs="Arial"/>
        </w:rPr>
        <w:t>zabezpieczenie terenu budowy i zapewnienie bezpieczeństwa osobom trzecim oraz dbanie o stan techniczny i prawidłowość oznakowania placu budowy przez cały czas trwania realizacji zadania,</w:t>
      </w:r>
    </w:p>
    <w:p w:rsidR="002808D8" w:rsidRPr="004053D4" w:rsidRDefault="002808D8" w:rsidP="004053D4">
      <w:pPr>
        <w:pStyle w:val="Tekstpodstawowywcity"/>
        <w:numPr>
          <w:ilvl w:val="1"/>
          <w:numId w:val="18"/>
        </w:numPr>
        <w:tabs>
          <w:tab w:val="clear" w:pos="1080"/>
          <w:tab w:val="num" w:pos="567"/>
        </w:tabs>
        <w:spacing w:line="276" w:lineRule="auto"/>
        <w:ind w:left="568" w:right="23" w:hanging="284"/>
        <w:jc w:val="both"/>
        <w:rPr>
          <w:rFonts w:ascii="Arial" w:hAnsi="Arial" w:cs="Arial"/>
          <w:sz w:val="20"/>
          <w:szCs w:val="20"/>
        </w:rPr>
      </w:pPr>
      <w:r w:rsidRPr="004053D4">
        <w:rPr>
          <w:rFonts w:ascii="Arial" w:hAnsi="Arial" w:cs="Arial"/>
          <w:sz w:val="20"/>
          <w:szCs w:val="20"/>
        </w:rPr>
        <w:t xml:space="preserve">posiadanie ważnej polisy ubezpieczeniowej od odpowiedzialności cywilnej w zakresie prowadzonej działalności związanej z przedmiotem zamówienia na kwotę nie mniejszą niż </w:t>
      </w:r>
      <w:r w:rsidR="001A5342">
        <w:rPr>
          <w:rFonts w:ascii="Arial" w:hAnsi="Arial" w:cs="Arial"/>
          <w:b/>
          <w:sz w:val="20"/>
          <w:szCs w:val="20"/>
        </w:rPr>
        <w:t>10</w:t>
      </w:r>
      <w:r w:rsidR="00DB50DE">
        <w:rPr>
          <w:rFonts w:ascii="Arial" w:hAnsi="Arial" w:cs="Arial"/>
          <w:b/>
          <w:sz w:val="20"/>
          <w:szCs w:val="20"/>
        </w:rPr>
        <w:t xml:space="preserve">0.000,00 </w:t>
      </w:r>
      <w:r w:rsidRPr="004053D4">
        <w:rPr>
          <w:rFonts w:ascii="Arial" w:hAnsi="Arial" w:cs="Arial"/>
          <w:b/>
          <w:sz w:val="20"/>
          <w:szCs w:val="20"/>
        </w:rPr>
        <w:t>zł</w:t>
      </w:r>
      <w:r w:rsidRPr="004053D4">
        <w:rPr>
          <w:rFonts w:ascii="Arial" w:hAnsi="Arial" w:cs="Arial"/>
          <w:sz w:val="20"/>
          <w:szCs w:val="20"/>
        </w:rPr>
        <w:t xml:space="preserve"> na jedno</w:t>
      </w:r>
      <w:r w:rsidR="00DB50DE">
        <w:rPr>
          <w:rFonts w:ascii="Arial" w:hAnsi="Arial" w:cs="Arial"/>
          <w:sz w:val="20"/>
          <w:szCs w:val="20"/>
        </w:rPr>
        <w:t xml:space="preserve">   </w:t>
      </w:r>
      <w:r w:rsidRPr="004053D4">
        <w:rPr>
          <w:rFonts w:ascii="Arial" w:hAnsi="Arial" w:cs="Arial"/>
          <w:sz w:val="20"/>
          <w:szCs w:val="20"/>
        </w:rPr>
        <w:t xml:space="preserve"> i wszystkie zdarzenia przez cały okres realizacji zadania,</w:t>
      </w:r>
    </w:p>
    <w:p w:rsidR="008730AC" w:rsidRPr="004053D4" w:rsidRDefault="006B34D1" w:rsidP="004053D4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276" w:lineRule="auto"/>
        <w:ind w:left="567" w:right="66" w:hanging="283"/>
        <w:jc w:val="both"/>
        <w:rPr>
          <w:rFonts w:ascii="Arial" w:hAnsi="Arial" w:cs="Arial"/>
        </w:rPr>
      </w:pPr>
      <w:r w:rsidRPr="004053D4">
        <w:rPr>
          <w:rFonts w:ascii="Arial" w:hAnsi="Arial" w:cs="Arial"/>
        </w:rPr>
        <w:t>uzyskanie wymaganych zezwoleń, przeprowadzenie wymaganych prób, badań</w:t>
      </w:r>
      <w:r w:rsidR="00661DAD" w:rsidRPr="004053D4">
        <w:rPr>
          <w:rFonts w:ascii="Arial" w:hAnsi="Arial" w:cs="Arial"/>
        </w:rPr>
        <w:t xml:space="preserve">, </w:t>
      </w:r>
      <w:r w:rsidR="00661DAD" w:rsidRPr="00E02008">
        <w:rPr>
          <w:rFonts w:ascii="Arial" w:hAnsi="Arial" w:cs="Arial"/>
        </w:rPr>
        <w:t>pomiarów</w:t>
      </w:r>
      <w:r w:rsidRPr="004053D4">
        <w:rPr>
          <w:rFonts w:ascii="Arial" w:hAnsi="Arial" w:cs="Arial"/>
        </w:rPr>
        <w:t xml:space="preserve"> i odbiorów z dokonaniem stosownych opłat</w:t>
      </w:r>
      <w:r w:rsidR="0060729A" w:rsidRPr="004053D4">
        <w:rPr>
          <w:rFonts w:ascii="Arial" w:hAnsi="Arial" w:cs="Arial"/>
        </w:rPr>
        <w:t>,</w:t>
      </w:r>
      <w:r w:rsidRPr="004053D4">
        <w:rPr>
          <w:rFonts w:ascii="Arial" w:hAnsi="Arial" w:cs="Arial"/>
        </w:rPr>
        <w:t xml:space="preserve"> </w:t>
      </w:r>
    </w:p>
    <w:p w:rsidR="00E15EDF" w:rsidRPr="004053D4" w:rsidRDefault="008730AC" w:rsidP="004053D4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276" w:lineRule="auto"/>
        <w:ind w:left="567" w:right="66" w:hanging="283"/>
        <w:jc w:val="both"/>
        <w:rPr>
          <w:rFonts w:ascii="Arial" w:hAnsi="Arial" w:cs="Arial"/>
        </w:rPr>
      </w:pPr>
      <w:r w:rsidRPr="00E02008">
        <w:rPr>
          <w:rFonts w:ascii="Arial" w:hAnsi="Arial" w:cs="Arial"/>
        </w:rPr>
        <w:t>obsługa geodezyjna od pierwszego wytyczenia do wykonania operatu geodezyjnego powykonawczego z naniesieniem na mapy w zasobie geodezyjnym</w:t>
      </w:r>
      <w:r w:rsidR="00ED10AF">
        <w:rPr>
          <w:rFonts w:ascii="Arial" w:hAnsi="Arial" w:cs="Arial"/>
          <w:iCs/>
        </w:rPr>
        <w:t>,</w:t>
      </w:r>
    </w:p>
    <w:p w:rsidR="006B34D1" w:rsidRPr="00D55130" w:rsidRDefault="006B34D1" w:rsidP="004053D4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</w:rPr>
      </w:pPr>
      <w:r w:rsidRPr="004053D4">
        <w:rPr>
          <w:rFonts w:ascii="Arial" w:hAnsi="Arial" w:cs="Arial"/>
        </w:rPr>
        <w:t>wywóz materiałów z rozbiórki do miejsca ich składowania i utylizacji wraz z uiszczeniem wymaganych opłat</w:t>
      </w:r>
      <w:r w:rsidR="00800F17" w:rsidRPr="004053D4">
        <w:rPr>
          <w:rFonts w:ascii="Arial" w:hAnsi="Arial" w:cs="Arial"/>
        </w:rPr>
        <w:t xml:space="preserve">. </w:t>
      </w:r>
      <w:r w:rsidR="00800F17" w:rsidRPr="00D55130">
        <w:rPr>
          <w:rFonts w:ascii="Arial" w:hAnsi="Arial" w:cs="Arial"/>
        </w:rPr>
        <w:t>Dowód dokonania opłat lub dokument potwierdzający inny legalny sposób zagospodarowania w/w materiałów należy przedłożyć do protokołu odbioru danego zakresu robót,</w:t>
      </w:r>
    </w:p>
    <w:p w:rsidR="006E6369" w:rsidRPr="004053D4" w:rsidRDefault="006B34D1" w:rsidP="004053D4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</w:rPr>
      </w:pPr>
      <w:r w:rsidRPr="004053D4">
        <w:rPr>
          <w:rFonts w:ascii="Arial" w:hAnsi="Arial" w:cs="Arial"/>
        </w:rPr>
        <w:t>wykonanie dokumentacji zdjęciowej inwestycji od momentu przekazania placu budowy do dokonania odbioru końcowego zadania</w:t>
      </w:r>
      <w:r w:rsidR="00731071" w:rsidRPr="004053D4">
        <w:rPr>
          <w:rFonts w:ascii="Arial" w:hAnsi="Arial" w:cs="Arial"/>
        </w:rPr>
        <w:t>. Dokumentacja między innymi będzi</w:t>
      </w:r>
      <w:r w:rsidR="00096E30" w:rsidRPr="004053D4">
        <w:rPr>
          <w:rFonts w:ascii="Arial" w:hAnsi="Arial" w:cs="Arial"/>
        </w:rPr>
        <w:t>e stanowiła materiał dowodowy w </w:t>
      </w:r>
      <w:r w:rsidR="00731071" w:rsidRPr="004053D4">
        <w:rPr>
          <w:rFonts w:ascii="Arial" w:hAnsi="Arial" w:cs="Arial"/>
        </w:rPr>
        <w:t xml:space="preserve">przypadku zaistnienia sytuacji spornych w trakcie realizacji inwestycji </w:t>
      </w:r>
      <w:r w:rsidR="007E75D3" w:rsidRPr="004053D4">
        <w:rPr>
          <w:rFonts w:ascii="Arial" w:hAnsi="Arial" w:cs="Arial"/>
        </w:rPr>
        <w:t>i</w:t>
      </w:r>
      <w:r w:rsidR="008304DD" w:rsidRPr="004053D4">
        <w:rPr>
          <w:rFonts w:ascii="Arial" w:hAnsi="Arial" w:cs="Arial"/>
        </w:rPr>
        <w:t xml:space="preserve"> </w:t>
      </w:r>
      <w:r w:rsidR="00731071" w:rsidRPr="004053D4">
        <w:rPr>
          <w:rFonts w:ascii="Arial" w:hAnsi="Arial" w:cs="Arial"/>
        </w:rPr>
        <w:t>w okresie gwarancyjnym.</w:t>
      </w:r>
      <w:r w:rsidR="00B8467F" w:rsidRPr="004053D4">
        <w:rPr>
          <w:rFonts w:ascii="Arial" w:hAnsi="Arial" w:cs="Arial"/>
        </w:rPr>
        <w:t xml:space="preserve"> Dokumentacja zdjęciowa będzie dostępna na budowie przez cały okres realizacji i zostanie przekazana Zamawiającemu wraz z d</w:t>
      </w:r>
      <w:r w:rsidR="00D55130">
        <w:rPr>
          <w:rFonts w:ascii="Arial" w:hAnsi="Arial" w:cs="Arial"/>
        </w:rPr>
        <w:t>okumentami do odbioru końcowego</w:t>
      </w:r>
      <w:r w:rsidR="00BC00C3" w:rsidRPr="004053D4">
        <w:rPr>
          <w:rFonts w:ascii="Arial" w:hAnsi="Arial" w:cs="Arial"/>
        </w:rPr>
        <w:t>,</w:t>
      </w:r>
    </w:p>
    <w:p w:rsidR="00074273" w:rsidRPr="004053D4" w:rsidRDefault="00074273" w:rsidP="00D55130">
      <w:pPr>
        <w:pStyle w:val="Tekstpodstawowywcity"/>
        <w:spacing w:before="240" w:after="120" w:line="276" w:lineRule="auto"/>
        <w:ind w:left="709" w:right="23" w:hanging="533"/>
        <w:jc w:val="center"/>
        <w:rPr>
          <w:rFonts w:ascii="Arial" w:hAnsi="Arial" w:cs="Arial"/>
          <w:b/>
          <w:bCs/>
          <w:sz w:val="20"/>
          <w:szCs w:val="20"/>
        </w:rPr>
      </w:pPr>
      <w:r w:rsidRPr="004053D4">
        <w:rPr>
          <w:rFonts w:ascii="Arial" w:hAnsi="Arial" w:cs="Arial"/>
          <w:b/>
          <w:bCs/>
          <w:sz w:val="20"/>
          <w:szCs w:val="20"/>
        </w:rPr>
        <w:t>§ 2</w:t>
      </w:r>
    </w:p>
    <w:p w:rsidR="00074273" w:rsidRDefault="00074273" w:rsidP="00D55130">
      <w:pPr>
        <w:pStyle w:val="Tekstpodstawowywcity"/>
        <w:spacing w:before="120" w:line="276" w:lineRule="auto"/>
        <w:ind w:left="119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Podstawa realizacji</w:t>
      </w:r>
    </w:p>
    <w:p w:rsidR="009A0ED7" w:rsidRPr="00506814" w:rsidRDefault="009A0ED7" w:rsidP="00D55130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before="120" w:line="276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zobowiązuje się zrealizować przedmiot umowy na zasadach określonych w dokumentach wymienionych poniżej według hierarchii ważności:</w:t>
      </w:r>
    </w:p>
    <w:p w:rsidR="009A0ED7" w:rsidRPr="00506814" w:rsidRDefault="00D55130" w:rsidP="00D55130">
      <w:pPr>
        <w:pStyle w:val="Tekstpodstawowywcity"/>
        <w:numPr>
          <w:ilvl w:val="1"/>
          <w:numId w:val="1"/>
        </w:numPr>
        <w:tabs>
          <w:tab w:val="clear" w:pos="1260"/>
          <w:tab w:val="num" w:pos="720"/>
        </w:tabs>
        <w:spacing w:line="276" w:lineRule="auto"/>
        <w:ind w:left="1134" w:right="202" w:hanging="425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U</w:t>
      </w:r>
      <w:r w:rsidR="009A0ED7" w:rsidRPr="00506814">
        <w:rPr>
          <w:rFonts w:ascii="Arial" w:hAnsi="Arial" w:cs="Arial"/>
          <w:sz w:val="20"/>
          <w:szCs w:val="22"/>
        </w:rPr>
        <w:t>mowa</w:t>
      </w:r>
      <w:r>
        <w:rPr>
          <w:rFonts w:ascii="Arial" w:hAnsi="Arial" w:cs="Arial"/>
          <w:sz w:val="20"/>
          <w:szCs w:val="22"/>
        </w:rPr>
        <w:t>,</w:t>
      </w:r>
    </w:p>
    <w:p w:rsidR="008A0FEB" w:rsidRPr="00506814" w:rsidRDefault="009A0ED7" w:rsidP="00D55130">
      <w:pPr>
        <w:numPr>
          <w:ilvl w:val="1"/>
          <w:numId w:val="1"/>
        </w:numPr>
        <w:tabs>
          <w:tab w:val="clear" w:pos="1260"/>
          <w:tab w:val="num" w:pos="709"/>
        </w:tabs>
        <w:spacing w:line="276" w:lineRule="auto"/>
        <w:ind w:left="1134" w:hanging="425"/>
        <w:jc w:val="both"/>
        <w:rPr>
          <w:rFonts w:ascii="Arial" w:hAnsi="Arial" w:cs="Arial"/>
          <w:i/>
          <w:iCs/>
        </w:rPr>
      </w:pPr>
      <w:r w:rsidRPr="00506814">
        <w:rPr>
          <w:rFonts w:ascii="Arial" w:hAnsi="Arial" w:cs="Arial"/>
          <w:szCs w:val="22"/>
        </w:rPr>
        <w:t>Projekt budowlan</w:t>
      </w:r>
      <w:r w:rsidR="00ED10AF">
        <w:rPr>
          <w:rFonts w:ascii="Arial" w:hAnsi="Arial" w:cs="Arial"/>
          <w:szCs w:val="22"/>
        </w:rPr>
        <w:t>o-wykonawczy,</w:t>
      </w:r>
    </w:p>
    <w:p w:rsidR="008A0FEB" w:rsidRPr="00506814" w:rsidRDefault="008A0FEB" w:rsidP="00D55130">
      <w:pPr>
        <w:numPr>
          <w:ilvl w:val="1"/>
          <w:numId w:val="1"/>
        </w:numPr>
        <w:tabs>
          <w:tab w:val="clear" w:pos="1260"/>
          <w:tab w:val="num" w:pos="1134"/>
        </w:tabs>
        <w:spacing w:line="276" w:lineRule="auto"/>
        <w:ind w:left="1134" w:hanging="425"/>
        <w:jc w:val="both"/>
        <w:rPr>
          <w:rFonts w:ascii="Arial" w:hAnsi="Arial" w:cs="Arial"/>
          <w:szCs w:val="22"/>
        </w:rPr>
      </w:pPr>
      <w:proofErr w:type="spellStart"/>
      <w:r w:rsidRPr="00506814">
        <w:rPr>
          <w:rFonts w:ascii="Arial" w:hAnsi="Arial" w:cs="Arial"/>
          <w:szCs w:val="22"/>
        </w:rPr>
        <w:t>STWiOR</w:t>
      </w:r>
      <w:r w:rsidR="00ED10AF">
        <w:rPr>
          <w:rFonts w:ascii="Arial" w:hAnsi="Arial" w:cs="Arial"/>
          <w:szCs w:val="22"/>
        </w:rPr>
        <w:t>B</w:t>
      </w:r>
      <w:proofErr w:type="spellEnd"/>
      <w:r w:rsidR="00D55130">
        <w:rPr>
          <w:rFonts w:ascii="Arial" w:hAnsi="Arial" w:cs="Arial"/>
          <w:szCs w:val="22"/>
        </w:rPr>
        <w:t>,</w:t>
      </w:r>
    </w:p>
    <w:p w:rsidR="008A0FEB" w:rsidRPr="00506814" w:rsidRDefault="008A0FEB" w:rsidP="00D55130">
      <w:pPr>
        <w:numPr>
          <w:ilvl w:val="1"/>
          <w:numId w:val="1"/>
        </w:numPr>
        <w:tabs>
          <w:tab w:val="clear" w:pos="1260"/>
          <w:tab w:val="num" w:pos="1134"/>
        </w:tabs>
        <w:spacing w:line="276" w:lineRule="auto"/>
        <w:ind w:left="1134" w:hanging="425"/>
        <w:jc w:val="both"/>
        <w:rPr>
          <w:rFonts w:ascii="Arial" w:hAnsi="Arial" w:cs="Arial"/>
          <w:szCs w:val="22"/>
        </w:rPr>
      </w:pPr>
      <w:r w:rsidRPr="00506814">
        <w:rPr>
          <w:rFonts w:ascii="Arial" w:hAnsi="Arial" w:cs="Arial"/>
          <w:szCs w:val="22"/>
        </w:rPr>
        <w:t>Przedmiar robót</w:t>
      </w:r>
      <w:r w:rsidR="00D55130">
        <w:rPr>
          <w:rFonts w:ascii="Arial" w:hAnsi="Arial" w:cs="Arial"/>
          <w:szCs w:val="22"/>
        </w:rPr>
        <w:t>,</w:t>
      </w:r>
    </w:p>
    <w:p w:rsidR="009A0ED7" w:rsidRPr="00506814" w:rsidRDefault="009A0ED7" w:rsidP="00D55130">
      <w:pPr>
        <w:numPr>
          <w:ilvl w:val="1"/>
          <w:numId w:val="1"/>
        </w:numPr>
        <w:tabs>
          <w:tab w:val="clear" w:pos="1260"/>
          <w:tab w:val="num" w:pos="1134"/>
        </w:tabs>
        <w:spacing w:line="276" w:lineRule="auto"/>
        <w:ind w:left="1134" w:hanging="425"/>
        <w:jc w:val="both"/>
        <w:rPr>
          <w:rFonts w:ascii="Arial" w:hAnsi="Arial" w:cs="Arial"/>
          <w:szCs w:val="22"/>
        </w:rPr>
      </w:pPr>
      <w:r w:rsidRPr="00506814">
        <w:rPr>
          <w:rFonts w:ascii="Arial" w:hAnsi="Arial" w:cs="Arial"/>
          <w:szCs w:val="22"/>
        </w:rPr>
        <w:t>Oferta Wykonawcy wraz ze stanowiącym jej integralną część Kosztorysem ofertowym.</w:t>
      </w:r>
    </w:p>
    <w:p w:rsidR="009A0ED7" w:rsidRPr="00506814" w:rsidRDefault="009A0ED7" w:rsidP="00D55130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before="120" w:line="276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celu wyeliminowania stwierdzonych rozbieżności pomiędzy dokumentami, o których mowa w ust.1 Zamawiający jest zobowiązany przekazać informację na piśmie występującemu o wyjaśnienie rozbieżności, z zachowaniem w/w zasady pierw</w:t>
      </w:r>
      <w:r w:rsidR="00D55130">
        <w:rPr>
          <w:rFonts w:ascii="Arial" w:hAnsi="Arial" w:cs="Arial"/>
          <w:sz w:val="20"/>
          <w:szCs w:val="22"/>
        </w:rPr>
        <w:t>szeństwa kolejności dokumentów.</w:t>
      </w:r>
    </w:p>
    <w:p w:rsidR="009A0ED7" w:rsidRPr="00506814" w:rsidRDefault="009A0ED7" w:rsidP="00D55130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before="120" w:line="276" w:lineRule="auto"/>
        <w:ind w:left="360" w:right="202"/>
        <w:jc w:val="both"/>
        <w:rPr>
          <w:rFonts w:ascii="Arial" w:hAnsi="Arial" w:cs="Arial"/>
          <w:iCs/>
          <w:sz w:val="20"/>
          <w:szCs w:val="20"/>
        </w:rPr>
      </w:pPr>
      <w:r w:rsidRPr="00506814">
        <w:rPr>
          <w:rFonts w:ascii="Arial" w:hAnsi="Arial" w:cs="Arial"/>
          <w:iCs/>
          <w:sz w:val="20"/>
          <w:szCs w:val="20"/>
        </w:rPr>
        <w:t>Wykonawca obowiązany jest realizować roboty zgodnie z:</w:t>
      </w:r>
    </w:p>
    <w:p w:rsidR="009A0ED7" w:rsidRPr="00506814" w:rsidRDefault="009A0ED7" w:rsidP="00AE7F80">
      <w:pPr>
        <w:numPr>
          <w:ilvl w:val="0"/>
          <w:numId w:val="33"/>
        </w:numPr>
        <w:spacing w:line="276" w:lineRule="auto"/>
        <w:ind w:left="714" w:hanging="357"/>
        <w:jc w:val="both"/>
        <w:rPr>
          <w:rFonts w:ascii="Arial" w:hAnsi="Arial" w:cs="Arial"/>
          <w:i/>
          <w:iCs/>
        </w:rPr>
      </w:pPr>
      <w:r w:rsidRPr="00506814">
        <w:rPr>
          <w:rFonts w:ascii="Arial" w:hAnsi="Arial" w:cs="Arial"/>
          <w:iCs/>
        </w:rPr>
        <w:t>warunkami technicznymi budowy</w:t>
      </w:r>
      <w:r w:rsidR="00D55130">
        <w:rPr>
          <w:rFonts w:ascii="Arial" w:hAnsi="Arial" w:cs="Arial"/>
          <w:iCs/>
        </w:rPr>
        <w:t>,</w:t>
      </w:r>
    </w:p>
    <w:p w:rsidR="009A0ED7" w:rsidRPr="00506814" w:rsidRDefault="009A0ED7" w:rsidP="00AE7F80">
      <w:pPr>
        <w:pStyle w:val="Tekstpodstawowywcity"/>
        <w:numPr>
          <w:ilvl w:val="0"/>
          <w:numId w:val="33"/>
        </w:numPr>
        <w:spacing w:line="276" w:lineRule="auto"/>
        <w:ind w:left="714" w:right="202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warunkami wynikającymi z obowiązujących przepisów technicznych i Prawa budowlanego</w:t>
      </w:r>
      <w:r w:rsidR="00D55130">
        <w:rPr>
          <w:rFonts w:ascii="Arial" w:hAnsi="Arial" w:cs="Arial"/>
          <w:sz w:val="20"/>
          <w:szCs w:val="22"/>
        </w:rPr>
        <w:t>,</w:t>
      </w:r>
    </w:p>
    <w:p w:rsidR="009A0ED7" w:rsidRPr="00AA5727" w:rsidRDefault="009A0ED7" w:rsidP="00AE7F80">
      <w:pPr>
        <w:pStyle w:val="Tekstpodstawowywcity"/>
        <w:numPr>
          <w:ilvl w:val="0"/>
          <w:numId w:val="33"/>
        </w:numPr>
        <w:spacing w:line="276" w:lineRule="auto"/>
        <w:ind w:left="714" w:right="202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lastRenderedPageBreak/>
        <w:t>wymaganiami wynikającymi z obowiązujących przepisów prawa, Norm i aprobat technicznych</w:t>
      </w:r>
      <w:r w:rsidR="00D55130">
        <w:rPr>
          <w:rFonts w:ascii="Arial" w:hAnsi="Arial" w:cs="Arial"/>
          <w:sz w:val="20"/>
          <w:szCs w:val="22"/>
        </w:rPr>
        <w:t xml:space="preserve"> </w:t>
      </w:r>
      <w:r w:rsidR="00D55130" w:rsidRPr="00AA5727">
        <w:rPr>
          <w:rFonts w:ascii="Arial" w:hAnsi="Arial" w:cs="Arial"/>
          <w:sz w:val="20"/>
          <w:szCs w:val="22"/>
        </w:rPr>
        <w:t>lub dopuszczonymi rozwiązaniami równoważnymi,</w:t>
      </w:r>
    </w:p>
    <w:p w:rsidR="009A0ED7" w:rsidRPr="00506814" w:rsidRDefault="009A0ED7" w:rsidP="00AE7F80">
      <w:pPr>
        <w:pStyle w:val="Tekstpodstawowywcity"/>
        <w:numPr>
          <w:ilvl w:val="0"/>
          <w:numId w:val="33"/>
        </w:numPr>
        <w:spacing w:line="276" w:lineRule="auto"/>
        <w:ind w:left="714" w:right="202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zasadami rzetelnej wiedzy technicznej i ustalonymi zwyczajami</w:t>
      </w:r>
      <w:r w:rsidR="00D55130">
        <w:rPr>
          <w:rFonts w:ascii="Arial" w:hAnsi="Arial" w:cs="Arial"/>
          <w:sz w:val="20"/>
          <w:szCs w:val="22"/>
        </w:rPr>
        <w:t>,</w:t>
      </w:r>
    </w:p>
    <w:p w:rsidR="009A0ED7" w:rsidRPr="00506814" w:rsidRDefault="009A0ED7" w:rsidP="00AE7F80">
      <w:pPr>
        <w:pStyle w:val="Tekstpodstawowywcity"/>
        <w:numPr>
          <w:ilvl w:val="0"/>
          <w:numId w:val="33"/>
        </w:numPr>
        <w:spacing w:line="276" w:lineRule="auto"/>
        <w:ind w:left="714" w:right="202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standardem </w:t>
      </w:r>
      <w:r w:rsidR="00E9279B" w:rsidRPr="00506814">
        <w:rPr>
          <w:rFonts w:ascii="Arial" w:hAnsi="Arial" w:cs="Arial"/>
          <w:sz w:val="20"/>
          <w:szCs w:val="22"/>
        </w:rPr>
        <w:t>przyjętym dla tego typu obiektów a wynikającym</w:t>
      </w:r>
      <w:r w:rsidRPr="00506814">
        <w:rPr>
          <w:rFonts w:ascii="Arial" w:hAnsi="Arial" w:cs="Arial"/>
          <w:sz w:val="20"/>
          <w:szCs w:val="22"/>
        </w:rPr>
        <w:t xml:space="preserve"> z obecnej wiedzy i dostępnych technologii</w:t>
      </w:r>
      <w:r w:rsidR="00D55130">
        <w:rPr>
          <w:rFonts w:ascii="Arial" w:hAnsi="Arial" w:cs="Arial"/>
          <w:sz w:val="20"/>
          <w:szCs w:val="22"/>
        </w:rPr>
        <w:t>.</w:t>
      </w:r>
    </w:p>
    <w:p w:rsidR="009A0ED7" w:rsidRPr="00506814" w:rsidRDefault="009A0ED7" w:rsidP="00D55130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before="120" w:line="276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Przy realizacji przedmiotu umowy Wykonawca zobowiązuje się stosować wyroby dopuszczone do używania w budownictwie w rozumieniu przepisów Prawa budowlanego.</w:t>
      </w:r>
      <w:r w:rsidR="001D3CA8" w:rsidRPr="00506814">
        <w:rPr>
          <w:rFonts w:ascii="Arial" w:hAnsi="Arial" w:cs="Arial"/>
          <w:sz w:val="20"/>
          <w:szCs w:val="22"/>
        </w:rPr>
        <w:t xml:space="preserve"> Wszystkie materiały muszą być </w:t>
      </w:r>
      <w:r w:rsidR="00B11925" w:rsidRPr="00506814">
        <w:rPr>
          <w:rFonts w:ascii="Arial" w:hAnsi="Arial" w:cs="Arial"/>
          <w:sz w:val="20"/>
          <w:szCs w:val="22"/>
        </w:rPr>
        <w:t xml:space="preserve">fabrycznie nowe i </w:t>
      </w:r>
      <w:r w:rsidR="001D3CA8" w:rsidRPr="00506814">
        <w:rPr>
          <w:rFonts w:ascii="Arial" w:hAnsi="Arial" w:cs="Arial"/>
          <w:sz w:val="20"/>
          <w:szCs w:val="22"/>
        </w:rPr>
        <w:t>I gatunku.</w:t>
      </w:r>
    </w:p>
    <w:p w:rsidR="00074273" w:rsidRPr="00506814" w:rsidRDefault="00074273" w:rsidP="00D55130">
      <w:pPr>
        <w:pStyle w:val="Tekstpodstawowywcity"/>
        <w:spacing w:before="240" w:after="120" w:line="276" w:lineRule="auto"/>
        <w:ind w:left="357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506814">
        <w:rPr>
          <w:rFonts w:ascii="Arial" w:hAnsi="Arial" w:cs="Arial"/>
          <w:b/>
          <w:bCs/>
          <w:sz w:val="20"/>
          <w:szCs w:val="22"/>
        </w:rPr>
        <w:t>§ 3</w:t>
      </w:r>
    </w:p>
    <w:p w:rsidR="00FF7495" w:rsidRPr="00506814" w:rsidRDefault="00353AEA" w:rsidP="00D55130">
      <w:pPr>
        <w:pStyle w:val="Tekstpodstawowywcity"/>
        <w:spacing w:before="120"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506814">
        <w:rPr>
          <w:rFonts w:ascii="Arial" w:hAnsi="Arial" w:cs="Arial"/>
          <w:b/>
          <w:bCs/>
          <w:sz w:val="20"/>
          <w:szCs w:val="22"/>
        </w:rPr>
        <w:t>Warunki realizacji:</w:t>
      </w:r>
    </w:p>
    <w:p w:rsidR="00085E60" w:rsidRDefault="00085E60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zobowiązany jest do zatrudnienia na podstawie umowy o pracę osób wykonujących czynności w zakresie realizacji zamówienia</w:t>
      </w:r>
      <w:r w:rsidR="00506814">
        <w:rPr>
          <w:rFonts w:ascii="Arial" w:hAnsi="Arial" w:cs="Arial"/>
          <w:sz w:val="20"/>
          <w:szCs w:val="22"/>
        </w:rPr>
        <w:t>.</w:t>
      </w:r>
    </w:p>
    <w:p w:rsidR="009166E0" w:rsidRPr="00FF7ABA" w:rsidRDefault="009166E0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color w:val="000000"/>
          <w:sz w:val="20"/>
          <w:szCs w:val="22"/>
        </w:rPr>
      </w:pPr>
      <w:r w:rsidRPr="00FF7ABA">
        <w:rPr>
          <w:rFonts w:ascii="Arial" w:hAnsi="Arial"/>
          <w:sz w:val="20"/>
          <w:szCs w:val="22"/>
        </w:rPr>
        <w:t>Zamówienie będzie świadczone przez osoby w</w:t>
      </w:r>
      <w:r w:rsidR="00D55130">
        <w:rPr>
          <w:rFonts w:ascii="Arial" w:hAnsi="Arial"/>
          <w:sz w:val="20"/>
          <w:szCs w:val="22"/>
        </w:rPr>
        <w:t xml:space="preserve">ymienione w Załączniku nr </w:t>
      </w:r>
      <w:r w:rsidR="005D7619">
        <w:rPr>
          <w:rFonts w:ascii="Arial" w:hAnsi="Arial"/>
          <w:sz w:val="20"/>
          <w:szCs w:val="22"/>
        </w:rPr>
        <w:t>2</w:t>
      </w:r>
      <w:r w:rsidR="00D55130">
        <w:rPr>
          <w:rFonts w:ascii="Arial" w:hAnsi="Arial"/>
          <w:sz w:val="20"/>
          <w:szCs w:val="22"/>
        </w:rPr>
        <w:t xml:space="preserve"> do u</w:t>
      </w:r>
      <w:r w:rsidRPr="00FF7ABA">
        <w:rPr>
          <w:rFonts w:ascii="Arial" w:hAnsi="Arial"/>
          <w:sz w:val="20"/>
          <w:szCs w:val="22"/>
        </w:rPr>
        <w:t xml:space="preserve">mowy pn. „Wykaz Pracowników </w:t>
      </w:r>
      <w:r w:rsidRPr="00FF7ABA">
        <w:rPr>
          <w:rFonts w:ascii="Arial" w:hAnsi="Arial"/>
          <w:color w:val="000000"/>
          <w:sz w:val="20"/>
          <w:szCs w:val="22"/>
        </w:rPr>
        <w:t>skierowanych do realizacji zamówienia”,</w:t>
      </w:r>
      <w:r w:rsidRPr="00FF7ABA">
        <w:rPr>
          <w:rFonts w:ascii="Arial" w:hAnsi="Arial"/>
          <w:sz w:val="20"/>
          <w:szCs w:val="22"/>
        </w:rPr>
        <w:t xml:space="preserve"> które zostały wskazane przez Wykonawcę, zwane dalej „Pracownikami </w:t>
      </w:r>
      <w:r w:rsidRPr="00FF7ABA">
        <w:rPr>
          <w:rFonts w:ascii="Arial" w:hAnsi="Arial"/>
          <w:color w:val="000000"/>
          <w:sz w:val="20"/>
          <w:szCs w:val="22"/>
        </w:rPr>
        <w:t>realizującymi zamówienie”.</w:t>
      </w:r>
    </w:p>
    <w:p w:rsidR="003D1187" w:rsidRPr="003D1187" w:rsidRDefault="009166E0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D1187">
        <w:rPr>
          <w:rFonts w:ascii="Arial" w:hAnsi="Arial"/>
          <w:sz w:val="20"/>
          <w:szCs w:val="22"/>
        </w:rPr>
        <w:t xml:space="preserve">Wykonawca zobowiązuje się, że Pracownicy </w:t>
      </w:r>
      <w:r w:rsidR="00D55130" w:rsidRPr="003D1187">
        <w:rPr>
          <w:rFonts w:ascii="Arial" w:hAnsi="Arial"/>
          <w:sz w:val="20"/>
          <w:szCs w:val="22"/>
        </w:rPr>
        <w:t>realizujący zamówienie</w:t>
      </w:r>
      <w:r w:rsidRPr="003D1187">
        <w:rPr>
          <w:rFonts w:ascii="Arial" w:hAnsi="Arial"/>
          <w:sz w:val="20"/>
          <w:szCs w:val="22"/>
        </w:rPr>
        <w:t xml:space="preserve"> będą w okresie realizacji umowy zatrudnieni na podstawie umowy o pracę w rozumieniu przepisów ustawy </w:t>
      </w:r>
      <w:r w:rsidR="00B738A6" w:rsidRPr="003D1187">
        <w:rPr>
          <w:rFonts w:ascii="Arial" w:hAnsi="Arial"/>
          <w:sz w:val="20"/>
          <w:szCs w:val="22"/>
        </w:rPr>
        <w:t>Kodeks pracy</w:t>
      </w:r>
      <w:r w:rsidR="003E4C14" w:rsidRPr="003D1187">
        <w:rPr>
          <w:rFonts w:ascii="Arial" w:hAnsi="Arial"/>
          <w:sz w:val="20"/>
          <w:szCs w:val="22"/>
        </w:rPr>
        <w:t>.</w:t>
      </w:r>
      <w:r w:rsidR="00B738A6" w:rsidRPr="003D1187">
        <w:rPr>
          <w:rFonts w:ascii="Arial" w:hAnsi="Arial"/>
          <w:sz w:val="20"/>
          <w:szCs w:val="22"/>
        </w:rPr>
        <w:t xml:space="preserve"> </w:t>
      </w:r>
    </w:p>
    <w:p w:rsidR="00085E60" w:rsidRPr="003D1187" w:rsidRDefault="00505705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D1187">
        <w:rPr>
          <w:rFonts w:ascii="Arial" w:hAnsi="Arial" w:cs="Arial"/>
          <w:sz w:val="20"/>
          <w:szCs w:val="22"/>
        </w:rPr>
        <w:t>D</w:t>
      </w:r>
      <w:r w:rsidR="00085E60" w:rsidRPr="003D1187">
        <w:rPr>
          <w:rFonts w:ascii="Arial" w:hAnsi="Arial" w:cs="Arial"/>
          <w:sz w:val="20"/>
          <w:szCs w:val="22"/>
        </w:rPr>
        <w:t xml:space="preserve">opuszcza się wyjątki od ust. 1 w zakresie </w:t>
      </w:r>
      <w:r w:rsidR="00085E60" w:rsidRPr="00005AF5">
        <w:rPr>
          <w:rFonts w:ascii="Arial" w:hAnsi="Arial" w:cs="Arial"/>
          <w:sz w:val="20"/>
          <w:szCs w:val="22"/>
        </w:rPr>
        <w:t>z</w:t>
      </w:r>
      <w:r w:rsidR="00C02EF8" w:rsidRPr="00005AF5">
        <w:rPr>
          <w:rFonts w:ascii="Arial" w:hAnsi="Arial" w:cs="Arial"/>
          <w:sz w:val="20"/>
          <w:szCs w:val="22"/>
        </w:rPr>
        <w:t>atrudnienia K</w:t>
      </w:r>
      <w:r w:rsidR="00627400" w:rsidRPr="00005AF5">
        <w:rPr>
          <w:rFonts w:ascii="Arial" w:hAnsi="Arial" w:cs="Arial"/>
          <w:sz w:val="20"/>
          <w:szCs w:val="22"/>
        </w:rPr>
        <w:t xml:space="preserve">ierownika </w:t>
      </w:r>
      <w:r w:rsidR="001B3E47" w:rsidRPr="00005AF5">
        <w:rPr>
          <w:rFonts w:ascii="Arial" w:hAnsi="Arial" w:cs="Arial"/>
          <w:sz w:val="20"/>
          <w:szCs w:val="22"/>
        </w:rPr>
        <w:t>robót</w:t>
      </w:r>
      <w:r w:rsidR="00273BB3" w:rsidRPr="00005AF5">
        <w:rPr>
          <w:rFonts w:ascii="Arial" w:hAnsi="Arial" w:cs="Arial"/>
          <w:sz w:val="20"/>
          <w:szCs w:val="22"/>
        </w:rPr>
        <w:t xml:space="preserve"> tj</w:t>
      </w:r>
      <w:r w:rsidR="00273BB3" w:rsidRPr="003D1187">
        <w:rPr>
          <w:rFonts w:ascii="Arial" w:hAnsi="Arial" w:cs="Arial"/>
          <w:sz w:val="20"/>
          <w:szCs w:val="22"/>
        </w:rPr>
        <w:t>. osób pełniących samodzielne funkcje techniczne w budownictwie oraz osób posiadających uprawnienia wydane na podstawie innych przepisów, które upoważniają do samodzielnego wykonywania prac bez nadzoru.</w:t>
      </w:r>
    </w:p>
    <w:p w:rsidR="00085E60" w:rsidRDefault="00085E60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ma obowiązek każdorazowo przedstawić Zamawiającemu oświadczenie o ewentualnych zmianach osób zatrudnionych na umowę o pracę realizujących przedmiot zamówienia. </w:t>
      </w:r>
    </w:p>
    <w:p w:rsidR="00F61237" w:rsidRPr="000258B0" w:rsidRDefault="00F61237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0258B0">
        <w:rPr>
          <w:rFonts w:ascii="Arial" w:hAnsi="Arial" w:cs="Arial"/>
          <w:sz w:val="20"/>
          <w:szCs w:val="22"/>
        </w:rPr>
        <w:t>W przypadku stwierdzenia, że Wykonawca nie wypełnia obowiązku zatrudnienia wymaganych w w/w wykazie osób na umowę o pracę lub stwierdzenia, że zadanie realizowane jest przez osoby nie wymienione w w/w wykazie,</w:t>
      </w:r>
      <w:r w:rsidRPr="00FF7ABA">
        <w:rPr>
          <w:rFonts w:ascii="Arial" w:hAnsi="Arial" w:cs="Arial"/>
          <w:sz w:val="20"/>
          <w:szCs w:val="22"/>
        </w:rPr>
        <w:t xml:space="preserve"> </w:t>
      </w:r>
      <w:r w:rsidR="00FF7ABA" w:rsidRPr="00FF7ABA">
        <w:rPr>
          <w:rFonts w:ascii="Arial" w:hAnsi="Arial" w:cs="Arial"/>
          <w:sz w:val="20"/>
          <w:szCs w:val="22"/>
        </w:rPr>
        <w:t>Z</w:t>
      </w:r>
      <w:r w:rsidRPr="00FF7ABA">
        <w:rPr>
          <w:rFonts w:ascii="Arial" w:hAnsi="Arial" w:cs="Arial"/>
          <w:sz w:val="20"/>
          <w:szCs w:val="22"/>
        </w:rPr>
        <w:t>amawiający</w:t>
      </w:r>
      <w:r w:rsidRPr="000258B0">
        <w:rPr>
          <w:rFonts w:ascii="Arial" w:hAnsi="Arial" w:cs="Arial"/>
          <w:sz w:val="20"/>
          <w:szCs w:val="22"/>
        </w:rPr>
        <w:t xml:space="preserve"> zgłosi taki przypadek do Państwowej Inspekcji Pracy.</w:t>
      </w:r>
    </w:p>
    <w:p w:rsidR="00F61237" w:rsidRPr="00DD0EDA" w:rsidRDefault="00F61237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/>
          <w:sz w:val="20"/>
          <w:szCs w:val="22"/>
        </w:rPr>
        <w:t xml:space="preserve">Nieprzedłożenie przez </w:t>
      </w:r>
      <w:r w:rsidRPr="00FF7ABA">
        <w:rPr>
          <w:rFonts w:ascii="Arial" w:hAnsi="Arial"/>
          <w:sz w:val="20"/>
          <w:szCs w:val="22"/>
        </w:rPr>
        <w:t>Wykonawcę zaktualizowanego oświadczenia</w:t>
      </w:r>
      <w:r w:rsidR="003D1187">
        <w:rPr>
          <w:rFonts w:ascii="Arial" w:hAnsi="Arial"/>
          <w:sz w:val="20"/>
          <w:szCs w:val="22"/>
        </w:rPr>
        <w:t>,</w:t>
      </w:r>
      <w:r w:rsidRPr="00FF7ABA">
        <w:rPr>
          <w:rFonts w:ascii="Arial" w:hAnsi="Arial"/>
          <w:sz w:val="20"/>
          <w:szCs w:val="22"/>
        </w:rPr>
        <w:t xml:space="preserve"> o którym mowa wyżej lub uchylanie się od jego przedstawienia na żądanie Zamawiającego będzie</w:t>
      </w:r>
      <w:r w:rsidRPr="00506814">
        <w:rPr>
          <w:rFonts w:ascii="Arial" w:hAnsi="Arial"/>
          <w:sz w:val="20"/>
          <w:szCs w:val="22"/>
        </w:rPr>
        <w:t xml:space="preserve"> traktowane jako niewypełnienie obowiązku zatrudnienia Pracowników </w:t>
      </w:r>
      <w:r w:rsidR="003D1187">
        <w:rPr>
          <w:rFonts w:ascii="Arial" w:hAnsi="Arial"/>
          <w:color w:val="000000"/>
          <w:sz w:val="20"/>
          <w:szCs w:val="22"/>
        </w:rPr>
        <w:t>realizujących zamówienie</w:t>
      </w:r>
      <w:r w:rsidRPr="00506814">
        <w:rPr>
          <w:rFonts w:ascii="Arial" w:hAnsi="Arial"/>
          <w:sz w:val="20"/>
          <w:szCs w:val="22"/>
        </w:rPr>
        <w:t xml:space="preserve"> na podstawie umowy o pracę.</w:t>
      </w:r>
    </w:p>
    <w:p w:rsidR="00AA4E0D" w:rsidRPr="00A703A3" w:rsidRDefault="00D96A72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Po przyjęciu terenu budowy</w:t>
      </w:r>
      <w:r w:rsidR="00FF7495" w:rsidRPr="00330627">
        <w:rPr>
          <w:rFonts w:ascii="Arial" w:hAnsi="Arial" w:cs="Arial"/>
          <w:sz w:val="20"/>
          <w:szCs w:val="22"/>
        </w:rPr>
        <w:t xml:space="preserve"> Wykonawca ponosi pełną odpowiedzialność za przejęty teren budowy oraz zaplecze budowy.</w:t>
      </w:r>
    </w:p>
    <w:p w:rsidR="00FF7495" w:rsidRPr="006A6ACE" w:rsidRDefault="00FF7495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357" w:right="22" w:hanging="357"/>
        <w:jc w:val="both"/>
        <w:rPr>
          <w:rFonts w:ascii="Arial" w:hAnsi="Arial" w:cs="Arial"/>
          <w:i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Wykonawca zobowiązany jest we własnym zakresie zorganizować zaplecze budowy (pomieszczenia socjalne, pomieszczenia magazynowe) w miejscu uzgodnionym z Zam</w:t>
      </w:r>
      <w:r w:rsidR="00D45D34">
        <w:rPr>
          <w:rFonts w:ascii="Arial" w:hAnsi="Arial" w:cs="Arial"/>
          <w:sz w:val="20"/>
          <w:szCs w:val="22"/>
        </w:rPr>
        <w:t xml:space="preserve">awiającym </w:t>
      </w:r>
      <w:r w:rsidR="00D45D34" w:rsidRPr="006A6ACE">
        <w:rPr>
          <w:rFonts w:ascii="Arial" w:hAnsi="Arial" w:cs="Arial"/>
          <w:sz w:val="20"/>
          <w:szCs w:val="22"/>
        </w:rPr>
        <w:t xml:space="preserve">i </w:t>
      </w:r>
      <w:r w:rsidR="003C4A66" w:rsidRPr="005D7619">
        <w:rPr>
          <w:rFonts w:ascii="Arial" w:hAnsi="Arial" w:cs="Arial"/>
          <w:iCs/>
          <w:sz w:val="20"/>
          <w:szCs w:val="22"/>
        </w:rPr>
        <w:t>Użytkownikiem</w:t>
      </w:r>
      <w:r w:rsidR="005D7619" w:rsidRPr="005D7619">
        <w:rPr>
          <w:rFonts w:ascii="Arial" w:hAnsi="Arial" w:cs="Arial"/>
          <w:iCs/>
          <w:sz w:val="20"/>
          <w:szCs w:val="22"/>
        </w:rPr>
        <w:t xml:space="preserve"> </w:t>
      </w:r>
      <w:r w:rsidR="005D7619">
        <w:rPr>
          <w:rFonts w:ascii="Arial" w:hAnsi="Arial" w:cs="Arial"/>
          <w:iCs/>
          <w:sz w:val="20"/>
          <w:szCs w:val="22"/>
        </w:rPr>
        <w:t xml:space="preserve">        </w:t>
      </w:r>
      <w:r w:rsidR="005D7619" w:rsidRPr="005D7619">
        <w:rPr>
          <w:rFonts w:ascii="Arial" w:hAnsi="Arial" w:cs="Arial"/>
          <w:iCs/>
          <w:sz w:val="20"/>
          <w:szCs w:val="22"/>
        </w:rPr>
        <w:t xml:space="preserve">tj. </w:t>
      </w:r>
      <w:proofErr w:type="spellStart"/>
      <w:r w:rsidR="00813433">
        <w:rPr>
          <w:rFonts w:ascii="Arial" w:hAnsi="Arial" w:cs="Arial"/>
          <w:iCs/>
          <w:sz w:val="20"/>
          <w:szCs w:val="22"/>
        </w:rPr>
        <w:t>MKS-em</w:t>
      </w:r>
      <w:proofErr w:type="spellEnd"/>
      <w:r w:rsidR="00813433">
        <w:rPr>
          <w:rFonts w:ascii="Arial" w:hAnsi="Arial" w:cs="Arial"/>
          <w:iCs/>
          <w:sz w:val="20"/>
          <w:szCs w:val="22"/>
        </w:rPr>
        <w:t xml:space="preserve"> Zaborze</w:t>
      </w:r>
      <w:r w:rsidR="005D7619">
        <w:rPr>
          <w:rFonts w:ascii="Arial" w:hAnsi="Arial" w:cs="Arial"/>
          <w:iCs/>
          <w:sz w:val="20"/>
          <w:szCs w:val="22"/>
        </w:rPr>
        <w:t>.</w:t>
      </w:r>
    </w:p>
    <w:p w:rsidR="00BE0835" w:rsidRPr="006A6ACE" w:rsidRDefault="00FF7495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t>Wykonawca obowiązany jest do uzgodnienia sposobu rozliczenia</w:t>
      </w:r>
      <w:r w:rsidR="00D45D34" w:rsidRPr="006A6ACE">
        <w:rPr>
          <w:rFonts w:ascii="Arial" w:hAnsi="Arial" w:cs="Arial"/>
          <w:sz w:val="20"/>
          <w:szCs w:val="22"/>
        </w:rPr>
        <w:t xml:space="preserve"> za media z </w:t>
      </w:r>
      <w:r w:rsidR="003C4A66" w:rsidRPr="005D7619">
        <w:rPr>
          <w:rFonts w:ascii="Arial" w:hAnsi="Arial" w:cs="Arial"/>
          <w:iCs/>
          <w:sz w:val="20"/>
          <w:szCs w:val="22"/>
        </w:rPr>
        <w:t>Użytkownikiem</w:t>
      </w:r>
      <w:r w:rsidR="005D7619" w:rsidRPr="005D7619">
        <w:rPr>
          <w:rFonts w:ascii="Arial" w:hAnsi="Arial" w:cs="Arial"/>
          <w:iCs/>
          <w:sz w:val="20"/>
          <w:szCs w:val="22"/>
        </w:rPr>
        <w:t>.</w:t>
      </w:r>
    </w:p>
    <w:p w:rsidR="00CF20CC" w:rsidRDefault="00FF7495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CF20CC">
        <w:rPr>
          <w:rFonts w:ascii="Arial" w:hAnsi="Arial" w:cs="Arial"/>
          <w:sz w:val="20"/>
          <w:szCs w:val="22"/>
        </w:rPr>
        <w:t>Wykonawca zobowiązuje się umożliwić Zamawiającemu w każdym czasie przeprowadzenie kontroli terenu budowy, realizowanych robót budowlanych, stosowanych w ich toku wyrobów oraz wszelkich okoliczności dotyczących bezpośrednie</w:t>
      </w:r>
      <w:r w:rsidR="007E0A88" w:rsidRPr="00CF20CC">
        <w:rPr>
          <w:rFonts w:ascii="Arial" w:hAnsi="Arial" w:cs="Arial"/>
          <w:sz w:val="20"/>
          <w:szCs w:val="22"/>
        </w:rPr>
        <w:t xml:space="preserve">j </w:t>
      </w:r>
      <w:r w:rsidRPr="00CF20CC">
        <w:rPr>
          <w:rFonts w:ascii="Arial" w:hAnsi="Arial" w:cs="Arial"/>
          <w:sz w:val="20"/>
          <w:szCs w:val="22"/>
        </w:rPr>
        <w:t xml:space="preserve"> realizacji robót będących przedmiotem umowy.</w:t>
      </w:r>
    </w:p>
    <w:p w:rsidR="00CF20CC" w:rsidRPr="00FF7ABA" w:rsidRDefault="00CF20CC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ma obowiązek prowadzenia na bieżąco i prze</w:t>
      </w:r>
      <w:r w:rsidR="004C677A">
        <w:rPr>
          <w:rFonts w:ascii="Arial" w:hAnsi="Arial" w:cs="Arial"/>
          <w:sz w:val="20"/>
          <w:szCs w:val="22"/>
        </w:rPr>
        <w:t xml:space="preserve">chowywania dokumentów zgodnie </w:t>
      </w:r>
      <w:r w:rsidR="004C677A" w:rsidRPr="00FF7ABA">
        <w:rPr>
          <w:rFonts w:ascii="Arial" w:hAnsi="Arial" w:cs="Arial"/>
          <w:sz w:val="20"/>
          <w:szCs w:val="22"/>
        </w:rPr>
        <w:t>z </w:t>
      </w:r>
      <w:r w:rsidR="00BC00C3" w:rsidRPr="00FF7ABA">
        <w:rPr>
          <w:rFonts w:ascii="Arial" w:hAnsi="Arial" w:cs="Arial"/>
          <w:sz w:val="20"/>
          <w:szCs w:val="22"/>
        </w:rPr>
        <w:t>Ustawą Prawo budowlane.</w:t>
      </w:r>
    </w:p>
    <w:p w:rsidR="00FF7495" w:rsidRPr="003D1187" w:rsidRDefault="00800F17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D1187">
        <w:rPr>
          <w:rFonts w:ascii="Arial" w:hAnsi="Arial" w:cs="Arial"/>
          <w:sz w:val="20"/>
          <w:szCs w:val="22"/>
        </w:rPr>
        <w:t xml:space="preserve">Wykonawca ma obowiązek przedłożenia Inspektorowi Nadzoru materiały dokumentujące zgodność z przepisami i parametrami technicznymi określonymi w dokumentacji projektowej oraz </w:t>
      </w:r>
      <w:proofErr w:type="spellStart"/>
      <w:r w:rsidRPr="003D1187">
        <w:rPr>
          <w:rFonts w:ascii="Arial" w:hAnsi="Arial" w:cs="Arial"/>
          <w:sz w:val="20"/>
          <w:szCs w:val="22"/>
        </w:rPr>
        <w:t>STWiOR</w:t>
      </w:r>
      <w:r w:rsidR="005D7619">
        <w:rPr>
          <w:rFonts w:ascii="Arial" w:hAnsi="Arial" w:cs="Arial"/>
          <w:sz w:val="20"/>
          <w:szCs w:val="22"/>
        </w:rPr>
        <w:t>B</w:t>
      </w:r>
      <w:proofErr w:type="spellEnd"/>
      <w:r w:rsidRPr="003D1187">
        <w:rPr>
          <w:rFonts w:ascii="Arial" w:hAnsi="Arial" w:cs="Arial"/>
          <w:sz w:val="20"/>
          <w:szCs w:val="22"/>
        </w:rPr>
        <w:t xml:space="preserve"> wszelkich wyrobów budowlanych, materiałów i urządzeń przed ich wb</w:t>
      </w:r>
      <w:r w:rsidR="0054021D" w:rsidRPr="003D1187">
        <w:rPr>
          <w:rFonts w:ascii="Arial" w:hAnsi="Arial" w:cs="Arial"/>
          <w:sz w:val="20"/>
          <w:szCs w:val="22"/>
        </w:rPr>
        <w:t>udowaniem, a następnie dokumenty</w:t>
      </w:r>
      <w:r w:rsidRPr="003D1187">
        <w:rPr>
          <w:rFonts w:ascii="Arial" w:hAnsi="Arial" w:cs="Arial"/>
          <w:sz w:val="20"/>
          <w:szCs w:val="22"/>
        </w:rPr>
        <w:t xml:space="preserve"> umożliwiające odbiór danego zakresu w t</w:t>
      </w:r>
      <w:r w:rsidR="00661DAD" w:rsidRPr="003D1187">
        <w:rPr>
          <w:rFonts w:ascii="Arial" w:hAnsi="Arial" w:cs="Arial"/>
          <w:sz w:val="20"/>
          <w:szCs w:val="22"/>
        </w:rPr>
        <w:t>ym wyniki oraz protokoły badań,</w:t>
      </w:r>
      <w:r w:rsidRPr="003D1187">
        <w:rPr>
          <w:rFonts w:ascii="Arial" w:hAnsi="Arial" w:cs="Arial"/>
          <w:sz w:val="20"/>
          <w:szCs w:val="22"/>
        </w:rPr>
        <w:t> prób</w:t>
      </w:r>
      <w:r w:rsidR="00661DAD" w:rsidRPr="003D1187">
        <w:rPr>
          <w:rFonts w:ascii="Arial" w:hAnsi="Arial" w:cs="Arial"/>
          <w:sz w:val="20"/>
          <w:szCs w:val="22"/>
        </w:rPr>
        <w:t xml:space="preserve"> i pomiarów</w:t>
      </w:r>
      <w:r w:rsidRPr="003D1187">
        <w:rPr>
          <w:rFonts w:ascii="Arial" w:hAnsi="Arial" w:cs="Arial"/>
          <w:sz w:val="20"/>
          <w:szCs w:val="22"/>
        </w:rPr>
        <w:t>.</w:t>
      </w:r>
    </w:p>
    <w:p w:rsidR="0046221C" w:rsidRPr="00FF7ABA" w:rsidRDefault="0046221C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FF7ABA">
        <w:rPr>
          <w:rFonts w:ascii="Arial" w:hAnsi="Arial" w:cs="Arial"/>
          <w:sz w:val="20"/>
          <w:szCs w:val="22"/>
        </w:rPr>
        <w:t xml:space="preserve">Badania określone w </w:t>
      </w:r>
      <w:proofErr w:type="spellStart"/>
      <w:r w:rsidRPr="00FF7ABA">
        <w:rPr>
          <w:rFonts w:ascii="Arial" w:hAnsi="Arial" w:cs="Arial"/>
          <w:sz w:val="20"/>
          <w:szCs w:val="22"/>
        </w:rPr>
        <w:t>STWiORB</w:t>
      </w:r>
      <w:proofErr w:type="spellEnd"/>
      <w:r w:rsidR="001B3E47">
        <w:rPr>
          <w:rFonts w:ascii="Arial" w:hAnsi="Arial" w:cs="Arial"/>
          <w:sz w:val="20"/>
          <w:szCs w:val="22"/>
        </w:rPr>
        <w:t xml:space="preserve"> i </w:t>
      </w:r>
      <w:r w:rsidRPr="00FF7ABA">
        <w:rPr>
          <w:rFonts w:ascii="Arial" w:hAnsi="Arial" w:cs="Arial"/>
          <w:sz w:val="20"/>
          <w:szCs w:val="22"/>
        </w:rPr>
        <w:t>Dokumentacji projektowej Wykonawca jest zobowiązany przeprowadzać na własny koszt.</w:t>
      </w:r>
      <w:r w:rsidR="00C02EF8" w:rsidRPr="00FF7ABA">
        <w:rPr>
          <w:rFonts w:ascii="Arial" w:hAnsi="Arial" w:cs="Arial"/>
          <w:sz w:val="20"/>
          <w:szCs w:val="22"/>
        </w:rPr>
        <w:t xml:space="preserve"> Koszt badań należy uwzględnić w kosztach ogólnych.</w:t>
      </w:r>
    </w:p>
    <w:p w:rsidR="0046221C" w:rsidRPr="00506814" w:rsidRDefault="0046221C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lastRenderedPageBreak/>
        <w:t>Bież</w:t>
      </w:r>
      <w:r w:rsidR="00B11925" w:rsidRPr="00506814">
        <w:rPr>
          <w:rFonts w:ascii="Arial" w:hAnsi="Arial" w:cs="Arial"/>
          <w:sz w:val="20"/>
          <w:szCs w:val="22"/>
        </w:rPr>
        <w:t>ące pomiary i badania m</w:t>
      </w:r>
      <w:r w:rsidRPr="00506814">
        <w:rPr>
          <w:rFonts w:ascii="Arial" w:hAnsi="Arial" w:cs="Arial"/>
          <w:sz w:val="20"/>
          <w:szCs w:val="22"/>
        </w:rPr>
        <w:t>ateriałów oraz robót budowlanych powinny być prowa</w:t>
      </w:r>
      <w:r w:rsidR="00B11925" w:rsidRPr="00506814">
        <w:rPr>
          <w:rFonts w:ascii="Arial" w:hAnsi="Arial" w:cs="Arial"/>
          <w:sz w:val="20"/>
          <w:szCs w:val="22"/>
        </w:rPr>
        <w:t>dzone w miejscu wyprodukowania materiałów lub na t</w:t>
      </w:r>
      <w:r w:rsidRPr="00506814">
        <w:rPr>
          <w:rFonts w:ascii="Arial" w:hAnsi="Arial" w:cs="Arial"/>
          <w:sz w:val="20"/>
          <w:szCs w:val="22"/>
        </w:rPr>
        <w:t>erenie budowy.</w:t>
      </w:r>
    </w:p>
    <w:p w:rsidR="0046221C" w:rsidRPr="00506814" w:rsidRDefault="0046221C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zobowiązany jest zapewnić odpowiedni system kontroli oraz instrumenty, urządzenia, personel i materiały potrzebn</w:t>
      </w:r>
      <w:r w:rsidR="00B11925" w:rsidRPr="00506814">
        <w:rPr>
          <w:rFonts w:ascii="Arial" w:hAnsi="Arial" w:cs="Arial"/>
          <w:sz w:val="20"/>
          <w:szCs w:val="22"/>
        </w:rPr>
        <w:t>e do zbadania jakości i ilości m</w:t>
      </w:r>
      <w:r w:rsidRPr="00506814">
        <w:rPr>
          <w:rFonts w:ascii="Arial" w:hAnsi="Arial" w:cs="Arial"/>
          <w:sz w:val="20"/>
          <w:szCs w:val="22"/>
        </w:rPr>
        <w:t>ateriałów i robót budowlanych oraz dostarczyć na własny koszt Inspektorowi nadzoru inwestorskiego wymagane próbki materiałów przed ich wykorzystaniem.</w:t>
      </w:r>
    </w:p>
    <w:p w:rsidR="0046221C" w:rsidRPr="00506814" w:rsidRDefault="00B11925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Badania m</w:t>
      </w:r>
      <w:r w:rsidR="0046221C" w:rsidRPr="00506814">
        <w:rPr>
          <w:rFonts w:ascii="Arial" w:hAnsi="Arial" w:cs="Arial"/>
          <w:sz w:val="20"/>
          <w:szCs w:val="22"/>
        </w:rPr>
        <w:t>ateriałów mogą być przeprowadzone na wniosek i koszt Wykonawcy p</w:t>
      </w:r>
      <w:r w:rsidRPr="00506814">
        <w:rPr>
          <w:rFonts w:ascii="Arial" w:hAnsi="Arial" w:cs="Arial"/>
          <w:sz w:val="20"/>
          <w:szCs w:val="22"/>
        </w:rPr>
        <w:t xml:space="preserve">oza miejscem </w:t>
      </w:r>
      <w:r w:rsidRPr="00506814">
        <w:rPr>
          <w:rFonts w:ascii="Arial" w:hAnsi="Arial" w:cs="Arial"/>
          <w:sz w:val="20"/>
          <w:szCs w:val="22"/>
        </w:rPr>
        <w:br/>
        <w:t>wyprodukowania i t</w:t>
      </w:r>
      <w:r w:rsidR="0046221C" w:rsidRPr="00506814">
        <w:rPr>
          <w:rFonts w:ascii="Arial" w:hAnsi="Arial" w:cs="Arial"/>
          <w:sz w:val="20"/>
          <w:szCs w:val="22"/>
        </w:rPr>
        <w:t>erenem budowy w zaakceptowanej przez Zamawiającego placówce badawczej.</w:t>
      </w:r>
    </w:p>
    <w:p w:rsidR="0046221C" w:rsidRPr="00506814" w:rsidRDefault="00050B21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46221C" w:rsidRPr="00506814">
        <w:rPr>
          <w:rFonts w:ascii="Arial" w:hAnsi="Arial" w:cs="Arial"/>
          <w:sz w:val="20"/>
          <w:szCs w:val="22"/>
        </w:rPr>
        <w:t xml:space="preserve">adzoru </w:t>
      </w:r>
      <w:r w:rsidR="0046221C" w:rsidRPr="00FF7ABA">
        <w:rPr>
          <w:rFonts w:ascii="Arial" w:hAnsi="Arial" w:cs="Arial"/>
          <w:sz w:val="20"/>
          <w:szCs w:val="22"/>
        </w:rPr>
        <w:t>inwestorskiego</w:t>
      </w:r>
      <w:r w:rsidR="00FF7ABA" w:rsidRPr="00FF7ABA">
        <w:rPr>
          <w:rFonts w:ascii="Arial" w:hAnsi="Arial" w:cs="Arial"/>
          <w:sz w:val="20"/>
          <w:szCs w:val="22"/>
        </w:rPr>
        <w:t xml:space="preserve"> </w:t>
      </w:r>
      <w:r w:rsidR="00BC00C3" w:rsidRPr="00FF7ABA">
        <w:rPr>
          <w:rFonts w:ascii="Arial" w:hAnsi="Arial" w:cs="Arial"/>
          <w:sz w:val="20"/>
          <w:szCs w:val="22"/>
        </w:rPr>
        <w:t>Zamawiający</w:t>
      </w:r>
      <w:r w:rsidR="00DD5E39" w:rsidRPr="00506814">
        <w:rPr>
          <w:rFonts w:ascii="Arial" w:hAnsi="Arial" w:cs="Arial"/>
          <w:sz w:val="20"/>
          <w:szCs w:val="22"/>
        </w:rPr>
        <w:t xml:space="preserve">, </w:t>
      </w:r>
      <w:r w:rsidR="0046221C" w:rsidRPr="00506814">
        <w:rPr>
          <w:rFonts w:ascii="Arial" w:hAnsi="Arial" w:cs="Arial"/>
          <w:sz w:val="20"/>
          <w:szCs w:val="22"/>
        </w:rPr>
        <w:t>może zażądać od Wykona</w:t>
      </w:r>
      <w:r w:rsidR="00BC00C3">
        <w:rPr>
          <w:rFonts w:ascii="Arial" w:hAnsi="Arial" w:cs="Arial"/>
          <w:sz w:val="20"/>
          <w:szCs w:val="22"/>
        </w:rPr>
        <w:t>wcy wykonania badań dodatkowych</w:t>
      </w:r>
      <w:r w:rsidR="0046221C" w:rsidRPr="00506814">
        <w:rPr>
          <w:rFonts w:ascii="Arial" w:hAnsi="Arial" w:cs="Arial"/>
          <w:sz w:val="20"/>
          <w:szCs w:val="22"/>
        </w:rPr>
        <w:t xml:space="preserve"> innych niż wymagan</w:t>
      </w:r>
      <w:r w:rsidR="00BC00C3">
        <w:rPr>
          <w:rFonts w:ascii="Arial" w:hAnsi="Arial" w:cs="Arial"/>
          <w:sz w:val="20"/>
          <w:szCs w:val="22"/>
        </w:rPr>
        <w:t xml:space="preserve">e w </w:t>
      </w:r>
      <w:proofErr w:type="spellStart"/>
      <w:r w:rsidR="00BC00C3">
        <w:rPr>
          <w:rFonts w:ascii="Arial" w:hAnsi="Arial" w:cs="Arial"/>
          <w:sz w:val="20"/>
          <w:szCs w:val="22"/>
        </w:rPr>
        <w:t>STWiORB</w:t>
      </w:r>
      <w:proofErr w:type="spellEnd"/>
      <w:r w:rsidR="0046221C" w:rsidRPr="00506814">
        <w:rPr>
          <w:rFonts w:ascii="Arial" w:hAnsi="Arial" w:cs="Arial"/>
          <w:sz w:val="20"/>
          <w:szCs w:val="22"/>
        </w:rPr>
        <w:t xml:space="preserve"> lub wykonania dodatkowych badań po</w:t>
      </w:r>
      <w:r w:rsidR="00B11925" w:rsidRPr="00506814">
        <w:rPr>
          <w:rFonts w:ascii="Arial" w:hAnsi="Arial" w:cs="Arial"/>
          <w:sz w:val="20"/>
          <w:szCs w:val="22"/>
        </w:rPr>
        <w:t>za miejscem wyprodukowania lub terenem budowy dotyczących m</w:t>
      </w:r>
      <w:r w:rsidR="0046221C" w:rsidRPr="00506814">
        <w:rPr>
          <w:rFonts w:ascii="Arial" w:hAnsi="Arial" w:cs="Arial"/>
          <w:sz w:val="20"/>
          <w:szCs w:val="22"/>
        </w:rPr>
        <w:t>ateriałów lub robót budowlanych, któr</w:t>
      </w:r>
      <w:r w:rsidR="00BC00C3">
        <w:rPr>
          <w:rFonts w:ascii="Arial" w:hAnsi="Arial" w:cs="Arial"/>
          <w:sz w:val="20"/>
          <w:szCs w:val="22"/>
        </w:rPr>
        <w:t>e budzą uzasadnione wątpliwości</w:t>
      </w:r>
      <w:r w:rsidR="0046221C" w:rsidRPr="00506814">
        <w:rPr>
          <w:rFonts w:ascii="Arial" w:hAnsi="Arial" w:cs="Arial"/>
          <w:sz w:val="20"/>
          <w:szCs w:val="22"/>
        </w:rPr>
        <w:t xml:space="preserve"> co do ich jakości. </w:t>
      </w:r>
      <w:r w:rsidR="00DD5E39" w:rsidRPr="00506814">
        <w:rPr>
          <w:rFonts w:ascii="Arial" w:hAnsi="Arial" w:cs="Arial"/>
          <w:sz w:val="20"/>
          <w:szCs w:val="22"/>
        </w:rPr>
        <w:t>W/w badania Zamawiający może zlecić również niezależnej instytucji.</w:t>
      </w:r>
    </w:p>
    <w:p w:rsidR="0046221C" w:rsidRPr="00506814" w:rsidRDefault="00472DBF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Jeżeli wyniki badań wykażą</w:t>
      </w:r>
      <w:r w:rsidRPr="00FF7ABA">
        <w:rPr>
          <w:rFonts w:ascii="Arial" w:hAnsi="Arial" w:cs="Arial"/>
          <w:sz w:val="20"/>
          <w:szCs w:val="22"/>
        </w:rPr>
        <w:t>, że m</w:t>
      </w:r>
      <w:r w:rsidR="0046221C" w:rsidRPr="00FF7ABA">
        <w:rPr>
          <w:rFonts w:ascii="Arial" w:hAnsi="Arial" w:cs="Arial"/>
          <w:sz w:val="20"/>
          <w:szCs w:val="22"/>
        </w:rPr>
        <w:t>ateriały bądź roboty budowlane nie są zgodne z wymaganiami   STWiORB i nie mają odpowiednich aprobat,</w:t>
      </w:r>
      <w:r w:rsidR="00BC00C3" w:rsidRPr="00FF7ABA">
        <w:rPr>
          <w:rFonts w:ascii="Arial" w:hAnsi="Arial" w:cs="Arial"/>
          <w:sz w:val="20"/>
          <w:szCs w:val="22"/>
        </w:rPr>
        <w:t xml:space="preserve"> to</w:t>
      </w:r>
      <w:r w:rsidR="0046221C" w:rsidRPr="00FF7ABA">
        <w:rPr>
          <w:rFonts w:ascii="Arial" w:hAnsi="Arial" w:cs="Arial"/>
          <w:sz w:val="20"/>
          <w:szCs w:val="22"/>
        </w:rPr>
        <w:t xml:space="preserve"> koszty tych badań ponosić będzie Wykonawca,  jeś</w:t>
      </w:r>
      <w:r w:rsidR="005D6E79" w:rsidRPr="00FF7ABA">
        <w:rPr>
          <w:rFonts w:ascii="Arial" w:hAnsi="Arial" w:cs="Arial"/>
          <w:sz w:val="20"/>
          <w:szCs w:val="22"/>
        </w:rPr>
        <w:t>li zaś wyniki badań wykażą, że m</w:t>
      </w:r>
      <w:r w:rsidR="0046221C" w:rsidRPr="00FF7ABA">
        <w:rPr>
          <w:rFonts w:ascii="Arial" w:hAnsi="Arial" w:cs="Arial"/>
          <w:sz w:val="20"/>
          <w:szCs w:val="22"/>
        </w:rPr>
        <w:t>a</w:t>
      </w:r>
      <w:r w:rsidR="00B14D61" w:rsidRPr="00FF7ABA">
        <w:rPr>
          <w:rFonts w:ascii="Arial" w:hAnsi="Arial" w:cs="Arial"/>
          <w:sz w:val="20"/>
          <w:szCs w:val="22"/>
        </w:rPr>
        <w:t>teriały bądź roboty są zgodne z </w:t>
      </w:r>
      <w:r w:rsidR="00302C71">
        <w:rPr>
          <w:rFonts w:ascii="Arial" w:hAnsi="Arial" w:cs="Arial"/>
          <w:sz w:val="20"/>
          <w:szCs w:val="22"/>
        </w:rPr>
        <w:t xml:space="preserve">wymaganiami </w:t>
      </w:r>
      <w:proofErr w:type="spellStart"/>
      <w:r w:rsidR="00302C71">
        <w:rPr>
          <w:rFonts w:ascii="Arial" w:hAnsi="Arial" w:cs="Arial"/>
          <w:sz w:val="20"/>
          <w:szCs w:val="22"/>
        </w:rPr>
        <w:t>STWiORB</w:t>
      </w:r>
      <w:proofErr w:type="spellEnd"/>
      <w:r w:rsidR="00302C71">
        <w:rPr>
          <w:rFonts w:ascii="Arial" w:hAnsi="Arial" w:cs="Arial"/>
          <w:sz w:val="20"/>
          <w:szCs w:val="22"/>
        </w:rPr>
        <w:t xml:space="preserve">, </w:t>
      </w:r>
      <w:r w:rsidR="00BC00C3" w:rsidRPr="00FF7ABA">
        <w:rPr>
          <w:rFonts w:ascii="Arial" w:hAnsi="Arial" w:cs="Arial"/>
          <w:sz w:val="20"/>
          <w:szCs w:val="22"/>
        </w:rPr>
        <w:t xml:space="preserve">to </w:t>
      </w:r>
      <w:r w:rsidR="0046221C" w:rsidRPr="00FF7ABA">
        <w:rPr>
          <w:rFonts w:ascii="Arial" w:hAnsi="Arial" w:cs="Arial"/>
          <w:sz w:val="20"/>
          <w:szCs w:val="22"/>
        </w:rPr>
        <w:t>koszty</w:t>
      </w:r>
      <w:r w:rsidR="0046221C" w:rsidRPr="00506814">
        <w:rPr>
          <w:rFonts w:ascii="Arial" w:hAnsi="Arial" w:cs="Arial"/>
          <w:sz w:val="20"/>
          <w:szCs w:val="22"/>
        </w:rPr>
        <w:t xml:space="preserve"> tych badań obciążą Zamawiającego.</w:t>
      </w:r>
    </w:p>
    <w:p w:rsidR="00FF7495" w:rsidRPr="00506814" w:rsidRDefault="00FF7495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przypadku, gdy wynik badania nie potwierdzi wyników przedstawionych przez Wykonawcę poniesie on koszty tych b</w:t>
      </w:r>
      <w:r w:rsidR="00BC00C3">
        <w:rPr>
          <w:rFonts w:ascii="Arial" w:hAnsi="Arial" w:cs="Arial"/>
          <w:sz w:val="20"/>
          <w:szCs w:val="22"/>
        </w:rPr>
        <w:t>adań</w:t>
      </w:r>
      <w:r w:rsidRPr="00506814">
        <w:rPr>
          <w:rFonts w:ascii="Arial" w:hAnsi="Arial" w:cs="Arial"/>
          <w:sz w:val="20"/>
          <w:szCs w:val="22"/>
        </w:rPr>
        <w:t xml:space="preserve"> na podstawie </w:t>
      </w:r>
      <w:r w:rsidR="00DD5E39" w:rsidRPr="00506814">
        <w:rPr>
          <w:rFonts w:ascii="Arial" w:hAnsi="Arial" w:cs="Arial"/>
          <w:sz w:val="20"/>
          <w:szCs w:val="22"/>
        </w:rPr>
        <w:t>refaktury/ noty księgowej</w:t>
      </w:r>
      <w:r w:rsidRPr="00506814">
        <w:rPr>
          <w:rFonts w:ascii="Arial" w:hAnsi="Arial" w:cs="Arial"/>
          <w:sz w:val="20"/>
          <w:szCs w:val="22"/>
        </w:rPr>
        <w:t>.</w:t>
      </w:r>
    </w:p>
    <w:p w:rsidR="00160C98" w:rsidRPr="00506814" w:rsidRDefault="00160C98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ma obowiązek zabezpieczenia instalacji, urządzeń i obiektów na terenie robót i w jej bezpośrednim otoczeniu, przed ich zniszczeniem lub uszkodzeniem w trakcie wykonywania robót</w:t>
      </w:r>
      <w:r w:rsidR="005D6E79" w:rsidRPr="00506814">
        <w:rPr>
          <w:rFonts w:ascii="Arial" w:hAnsi="Arial" w:cs="Arial"/>
          <w:sz w:val="20"/>
          <w:szCs w:val="22"/>
        </w:rPr>
        <w:t>. W przypadku ich uszkodzenia obowiązany jest na własny koszt do ich naprawy.</w:t>
      </w:r>
    </w:p>
    <w:p w:rsidR="00BE0835" w:rsidRDefault="00B14D61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pełną</w:t>
      </w:r>
      <w:r w:rsidR="00BE0835">
        <w:rPr>
          <w:rFonts w:ascii="Arial" w:hAnsi="Arial" w:cs="Arial"/>
          <w:sz w:val="20"/>
          <w:szCs w:val="22"/>
        </w:rPr>
        <w:t xml:space="preserve"> odpowiedzialność za stan i przestrzeganie </w:t>
      </w:r>
      <w:r w:rsidR="00096E30">
        <w:rPr>
          <w:rFonts w:ascii="Arial" w:hAnsi="Arial" w:cs="Arial"/>
          <w:sz w:val="20"/>
          <w:szCs w:val="22"/>
        </w:rPr>
        <w:t>przepisów bhp, ochronę p. poż. i</w:t>
      </w:r>
      <w:r w:rsidR="00BE0835">
        <w:rPr>
          <w:rFonts w:ascii="Arial" w:hAnsi="Arial" w:cs="Arial"/>
          <w:sz w:val="20"/>
          <w:szCs w:val="22"/>
        </w:rPr>
        <w:t> dozór mienia na terenie robót, jak i za wszelkie szkody po</w:t>
      </w:r>
      <w:r w:rsidR="00160C98">
        <w:rPr>
          <w:rFonts w:ascii="Arial" w:hAnsi="Arial" w:cs="Arial"/>
          <w:sz w:val="20"/>
          <w:szCs w:val="22"/>
        </w:rPr>
        <w:t xml:space="preserve">wstałe w trakcie trwania robót </w:t>
      </w:r>
      <w:r w:rsidR="00BE0835">
        <w:rPr>
          <w:rFonts w:ascii="Arial" w:hAnsi="Arial" w:cs="Arial"/>
          <w:sz w:val="20"/>
          <w:szCs w:val="22"/>
        </w:rPr>
        <w:t xml:space="preserve">lub </w:t>
      </w:r>
      <w:r w:rsidR="00160C98">
        <w:rPr>
          <w:rFonts w:ascii="Arial" w:hAnsi="Arial" w:cs="Arial"/>
          <w:sz w:val="20"/>
          <w:szCs w:val="22"/>
        </w:rPr>
        <w:t>mające</w:t>
      </w:r>
      <w:r w:rsidR="00BE0835">
        <w:rPr>
          <w:rFonts w:ascii="Arial" w:hAnsi="Arial" w:cs="Arial"/>
          <w:sz w:val="20"/>
          <w:szCs w:val="22"/>
        </w:rPr>
        <w:t xml:space="preserve"> związek </w:t>
      </w:r>
      <w:r w:rsidR="00C02EF8" w:rsidRPr="00FF7ABA">
        <w:rPr>
          <w:rFonts w:ascii="Arial" w:hAnsi="Arial" w:cs="Arial"/>
          <w:sz w:val="20"/>
          <w:szCs w:val="22"/>
        </w:rPr>
        <w:t xml:space="preserve">przyczynowo-skutkowy </w:t>
      </w:r>
      <w:r w:rsidR="00BE0835">
        <w:rPr>
          <w:rFonts w:ascii="Arial" w:hAnsi="Arial" w:cs="Arial"/>
          <w:sz w:val="20"/>
          <w:szCs w:val="22"/>
        </w:rPr>
        <w:t>z prowadzonymi robotami.</w:t>
      </w:r>
    </w:p>
    <w:p w:rsidR="00720CEB" w:rsidRDefault="00720CEB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pełną odpowiedzialność za szkody oraz następstwa nieszczęśliwych wypadków pracowników i osób trzecich, powstałe w związku z prowadzonymi robotami, w tym także ruchem pojazdów.</w:t>
      </w:r>
    </w:p>
    <w:p w:rsidR="005E24C0" w:rsidRDefault="005E24C0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wyłączną odpowiedzialność za wszelkie szkody będące następstwem niewykonania lub nienależytego wykonania przedmiotu umowy, które to szkody Wykonawca zobowiązuje się pokryć w pełnej wysokości. Zamawiający nie będzie ponosił odpowiedzialności za materiały i sprzęt Wykonawcy pozostawiony na terenie placu budowy lub jego sąsiedztwie.</w:t>
      </w:r>
    </w:p>
    <w:p w:rsidR="005E24C0" w:rsidRDefault="00195635" w:rsidP="00D55130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276" w:lineRule="auto"/>
        <w:ind w:left="425" w:right="68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obowiązany jest do pisemnego informowania Zamawiającego (Inspektora nadzoru inwestorskiego) o problemach technicznych lub okolicznościach, które mogą wpłynąć na jakość robót lub termin zakończenia robót.</w:t>
      </w:r>
    </w:p>
    <w:p w:rsidR="002808D8" w:rsidRDefault="002808D8" w:rsidP="00D55130">
      <w:pPr>
        <w:pStyle w:val="Styl"/>
        <w:numPr>
          <w:ilvl w:val="0"/>
          <w:numId w:val="9"/>
        </w:numPr>
        <w:tabs>
          <w:tab w:val="left" w:pos="372"/>
          <w:tab w:val="num" w:pos="426"/>
        </w:tabs>
        <w:spacing w:before="120" w:line="276" w:lineRule="auto"/>
        <w:ind w:right="11" w:hanging="720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5D6E79">
        <w:rPr>
          <w:rFonts w:ascii="Arial" w:eastAsia="Times New Roman" w:hAnsi="Arial" w:cs="Arial"/>
          <w:sz w:val="20"/>
          <w:szCs w:val="22"/>
          <w:lang w:eastAsia="pl-PL"/>
        </w:rPr>
        <w:t>Wykonawca nie może umieszczać żadnych reklam na terenie budowy bez zgody Zamawiającego.</w:t>
      </w:r>
    </w:p>
    <w:p w:rsidR="003554CE" w:rsidRPr="00302C71" w:rsidRDefault="00F82395" w:rsidP="00302C71">
      <w:pPr>
        <w:pStyle w:val="Styl"/>
        <w:numPr>
          <w:ilvl w:val="0"/>
          <w:numId w:val="9"/>
        </w:numPr>
        <w:tabs>
          <w:tab w:val="left" w:pos="372"/>
          <w:tab w:val="num" w:pos="426"/>
        </w:tabs>
        <w:spacing w:before="120" w:line="276" w:lineRule="auto"/>
        <w:ind w:right="11" w:hanging="720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302C71">
        <w:rPr>
          <w:rFonts w:ascii="Arial" w:hAnsi="Arial" w:cs="Arial"/>
          <w:sz w:val="20"/>
          <w:szCs w:val="20"/>
        </w:rPr>
        <w:t xml:space="preserve">Z uwagi na możliwość finansowania </w:t>
      </w:r>
      <w:r w:rsidR="008A4A67" w:rsidRPr="00302C71">
        <w:rPr>
          <w:rFonts w:ascii="Arial" w:hAnsi="Arial" w:cs="Arial"/>
          <w:sz w:val="20"/>
          <w:szCs w:val="20"/>
        </w:rPr>
        <w:t>przed</w:t>
      </w:r>
      <w:r w:rsidR="00BC00C3" w:rsidRPr="00302C71">
        <w:rPr>
          <w:rFonts w:ascii="Arial" w:hAnsi="Arial" w:cs="Arial"/>
          <w:sz w:val="20"/>
          <w:szCs w:val="20"/>
        </w:rPr>
        <w:t>miotu umowy</w:t>
      </w:r>
      <w:r w:rsidR="008A4A67" w:rsidRPr="00302C71">
        <w:rPr>
          <w:rFonts w:ascii="Arial" w:hAnsi="Arial" w:cs="Arial"/>
          <w:sz w:val="20"/>
          <w:szCs w:val="20"/>
        </w:rPr>
        <w:t xml:space="preserve"> ze środków pozyskanych z kredytu Europejskiego Banku Inwestycyjnego, </w:t>
      </w:r>
      <w:r w:rsidR="003554CE" w:rsidRPr="00302C71">
        <w:rPr>
          <w:rFonts w:ascii="Arial" w:eastAsia="Times New Roman" w:hAnsi="Arial" w:cs="Arial"/>
          <w:sz w:val="20"/>
          <w:szCs w:val="20"/>
          <w:lang w:eastAsia="pl-PL"/>
        </w:rPr>
        <w:t>Wykonawca obowiązany jest do stosowania Prawa audytu integralności</w:t>
      </w:r>
      <w:r w:rsidR="00D61D2A" w:rsidRPr="00302C71">
        <w:rPr>
          <w:rFonts w:ascii="Arial" w:eastAsia="Times New Roman" w:hAnsi="Arial" w:cs="Arial"/>
          <w:sz w:val="20"/>
          <w:szCs w:val="20"/>
          <w:lang w:eastAsia="pl-PL"/>
        </w:rPr>
        <w:t xml:space="preserve"> zgodnie z dyrektywami Unii </w:t>
      </w:r>
      <w:r w:rsidR="003554CE" w:rsidRPr="00302C71">
        <w:rPr>
          <w:rFonts w:ascii="Arial" w:eastAsia="Times New Roman" w:hAnsi="Arial" w:cs="Arial"/>
          <w:sz w:val="20"/>
          <w:szCs w:val="20"/>
          <w:lang w:eastAsia="pl-PL"/>
        </w:rPr>
        <w:t>Europejskiej w zakresie:</w:t>
      </w:r>
    </w:p>
    <w:p w:rsidR="003554CE" w:rsidRPr="00506719" w:rsidRDefault="003554CE" w:rsidP="00AE7F80">
      <w:pPr>
        <w:pStyle w:val="NoIndentEIB"/>
        <w:numPr>
          <w:ilvl w:val="0"/>
          <w:numId w:val="36"/>
        </w:numPr>
        <w:spacing w:before="120" w:after="0" w:line="276" w:lineRule="auto"/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</w:rPr>
        <w:t>wymogu niezwłocznego informowania Europejskiego Banku Inwestycyjnego</w:t>
      </w:r>
      <w:r w:rsidR="00D61D2A" w:rsidRPr="00FF7ABA">
        <w:rPr>
          <w:rFonts w:eastAsia="Times New Roman"/>
          <w:color w:val="auto"/>
        </w:rPr>
        <w:t xml:space="preserve"> z siedzibą w </w:t>
      </w:r>
      <w:r w:rsidR="00BC00C3" w:rsidRPr="00FF7ABA">
        <w:rPr>
          <w:rFonts w:eastAsia="Times New Roman"/>
          <w:color w:val="auto"/>
        </w:rPr>
        <w:t>Luksemburgu</w:t>
      </w:r>
      <w:r w:rsidRPr="00FF7ABA">
        <w:rPr>
          <w:rFonts w:eastAsia="Times New Roman"/>
          <w:color w:val="auto"/>
        </w:rPr>
        <w:t xml:space="preserve">  o każdym </w:t>
      </w:r>
      <w:r w:rsidRPr="00506719">
        <w:rPr>
          <w:rFonts w:eastAsia="Times New Roman"/>
          <w:color w:val="auto"/>
        </w:rPr>
        <w:t>realnym zarzucie, skardze lub informacji odnoszącej się do Pr</w:t>
      </w:r>
      <w:r w:rsidR="00D61D2A" w:rsidRPr="00506719">
        <w:rPr>
          <w:rFonts w:eastAsia="Times New Roman"/>
          <w:color w:val="auto"/>
        </w:rPr>
        <w:t>zestępstw</w:t>
      </w:r>
      <w:r w:rsidR="00BB4097" w:rsidRPr="00506719">
        <w:rPr>
          <w:color w:val="auto"/>
        </w:rPr>
        <w:t xml:space="preserve"> (tzn.: oszustwo finansowe, korupcja, stosowanie przymusu, zmowa, utrudnianie postępowania karnego, pranie pieniędzy i finansowanie terroryzmu, zgodnie z definicją oraz interpretacją takich terminów w prawie Rzeczpospolitej Polskiej)</w:t>
      </w:r>
      <w:r w:rsidR="00D61D2A" w:rsidRPr="00506719">
        <w:rPr>
          <w:rFonts w:eastAsia="Times New Roman"/>
          <w:color w:val="auto"/>
        </w:rPr>
        <w:t xml:space="preserve"> związanych</w:t>
      </w:r>
      <w:r w:rsidR="00D61D2A" w:rsidRPr="00506719">
        <w:rPr>
          <w:rFonts w:eastAsia="Times New Roman"/>
          <w:color w:val="auto"/>
          <w:szCs w:val="22"/>
        </w:rPr>
        <w:t xml:space="preserve"> z zadaniem</w:t>
      </w:r>
      <w:r w:rsidR="00BC00C3" w:rsidRPr="00506719">
        <w:rPr>
          <w:rFonts w:eastAsia="Times New Roman"/>
          <w:color w:val="auto"/>
          <w:szCs w:val="22"/>
        </w:rPr>
        <w:t>,</w:t>
      </w:r>
    </w:p>
    <w:p w:rsidR="00D61D2A" w:rsidRPr="00FF7ABA" w:rsidRDefault="003554CE" w:rsidP="00AE7F80">
      <w:pPr>
        <w:pStyle w:val="NoIndentEIB"/>
        <w:numPr>
          <w:ilvl w:val="0"/>
          <w:numId w:val="36"/>
        </w:numPr>
        <w:spacing w:before="120" w:after="0" w:line="276" w:lineRule="auto"/>
        <w:rPr>
          <w:rFonts w:eastAsia="Times New Roman"/>
          <w:color w:val="auto"/>
          <w:szCs w:val="22"/>
        </w:rPr>
      </w:pPr>
      <w:r w:rsidRPr="00506719">
        <w:rPr>
          <w:rFonts w:eastAsia="Times New Roman"/>
          <w:color w:val="auto"/>
          <w:szCs w:val="22"/>
        </w:rPr>
        <w:t>wym</w:t>
      </w:r>
      <w:r w:rsidR="00D61D2A" w:rsidRPr="00506719">
        <w:rPr>
          <w:rFonts w:eastAsia="Times New Roman"/>
          <w:color w:val="auto"/>
          <w:szCs w:val="22"/>
        </w:rPr>
        <w:t xml:space="preserve">ogu </w:t>
      </w:r>
      <w:r w:rsidRPr="00506719">
        <w:rPr>
          <w:rFonts w:eastAsia="Times New Roman"/>
          <w:color w:val="auto"/>
          <w:szCs w:val="22"/>
        </w:rPr>
        <w:t>prowadz</w:t>
      </w:r>
      <w:r w:rsidR="00D61D2A" w:rsidRPr="00506719">
        <w:rPr>
          <w:rFonts w:eastAsia="Times New Roman"/>
          <w:color w:val="auto"/>
          <w:szCs w:val="22"/>
        </w:rPr>
        <w:t>enia</w:t>
      </w:r>
      <w:r w:rsidRPr="00506719">
        <w:rPr>
          <w:rFonts w:eastAsia="Times New Roman"/>
          <w:color w:val="auto"/>
          <w:szCs w:val="22"/>
        </w:rPr>
        <w:t xml:space="preserve"> </w:t>
      </w:r>
      <w:r w:rsidR="00D61D2A" w:rsidRPr="00506719">
        <w:rPr>
          <w:rFonts w:eastAsia="Times New Roman"/>
          <w:color w:val="auto"/>
          <w:szCs w:val="22"/>
        </w:rPr>
        <w:t>ksiąg rachunkowych i zapisów</w:t>
      </w:r>
      <w:r w:rsidRPr="00506719">
        <w:rPr>
          <w:rFonts w:eastAsia="Times New Roman"/>
          <w:color w:val="auto"/>
          <w:szCs w:val="22"/>
        </w:rPr>
        <w:t xml:space="preserve"> wszystkich transakcji finansowych</w:t>
      </w:r>
      <w:r w:rsidRPr="00FF7ABA">
        <w:rPr>
          <w:rFonts w:eastAsia="Times New Roman"/>
          <w:color w:val="auto"/>
          <w:szCs w:val="22"/>
        </w:rPr>
        <w:t xml:space="preserve"> </w:t>
      </w:r>
      <w:r w:rsidR="00D61D2A" w:rsidRPr="00FF7ABA">
        <w:rPr>
          <w:rFonts w:eastAsia="Times New Roman"/>
          <w:color w:val="auto"/>
          <w:szCs w:val="22"/>
        </w:rPr>
        <w:t>i wydatków w związku z  zadaniem</w:t>
      </w:r>
      <w:r w:rsidR="00BC00C3" w:rsidRPr="00FF7ABA">
        <w:rPr>
          <w:rFonts w:eastAsia="Times New Roman"/>
          <w:color w:val="auto"/>
          <w:szCs w:val="22"/>
        </w:rPr>
        <w:t>,</w:t>
      </w:r>
    </w:p>
    <w:p w:rsidR="003554CE" w:rsidRPr="00FF7ABA" w:rsidRDefault="00D61D2A" w:rsidP="00AE7F80">
      <w:pPr>
        <w:pStyle w:val="NoIndentEIB"/>
        <w:numPr>
          <w:ilvl w:val="0"/>
          <w:numId w:val="36"/>
        </w:numPr>
        <w:spacing w:before="120" w:after="0" w:line="276" w:lineRule="auto"/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  <w:szCs w:val="22"/>
        </w:rPr>
        <w:lastRenderedPageBreak/>
        <w:t>prawa</w:t>
      </w:r>
      <w:r w:rsidR="003554CE" w:rsidRPr="00FF7ABA">
        <w:rPr>
          <w:rFonts w:eastAsia="Times New Roman"/>
          <w:color w:val="auto"/>
          <w:szCs w:val="22"/>
        </w:rPr>
        <w:t xml:space="preserve"> Banku do zapoznania się z księgami rachunkowymi i zapisami pr</w:t>
      </w:r>
      <w:r w:rsidRPr="00FF7ABA">
        <w:rPr>
          <w:rFonts w:eastAsia="Times New Roman"/>
          <w:color w:val="auto"/>
          <w:szCs w:val="22"/>
        </w:rPr>
        <w:t>owadzonymi przez W</w:t>
      </w:r>
      <w:r w:rsidR="003554CE" w:rsidRPr="00FF7ABA">
        <w:rPr>
          <w:rFonts w:eastAsia="Times New Roman"/>
          <w:color w:val="auto"/>
          <w:szCs w:val="22"/>
        </w:rPr>
        <w:t>yk</w:t>
      </w:r>
      <w:r w:rsidRPr="00FF7ABA">
        <w:rPr>
          <w:rFonts w:eastAsia="Times New Roman"/>
          <w:color w:val="auto"/>
          <w:szCs w:val="22"/>
        </w:rPr>
        <w:t>onawcę w odniesieniu do zadania</w:t>
      </w:r>
      <w:r w:rsidR="003554CE" w:rsidRPr="00FF7ABA">
        <w:rPr>
          <w:rFonts w:eastAsia="Times New Roman"/>
          <w:color w:val="auto"/>
          <w:szCs w:val="22"/>
        </w:rPr>
        <w:t xml:space="preserve"> oraz wykonania kopii dokumentów, w zakresie dozwolonym przez prawo</w:t>
      </w:r>
      <w:r w:rsidR="0072391E" w:rsidRPr="00FF7ABA">
        <w:rPr>
          <w:rFonts w:eastAsia="Times New Roman"/>
          <w:color w:val="auto"/>
          <w:szCs w:val="22"/>
        </w:rPr>
        <w:t>12*)</w:t>
      </w:r>
      <w:r w:rsidR="00BC00C3" w:rsidRPr="00FF7ABA">
        <w:rPr>
          <w:rFonts w:eastAsia="Times New Roman"/>
          <w:color w:val="auto"/>
          <w:szCs w:val="22"/>
        </w:rPr>
        <w:t>.</w:t>
      </w:r>
    </w:p>
    <w:p w:rsidR="008A4A67" w:rsidRPr="00116D70" w:rsidRDefault="008A4A67" w:rsidP="00D55130">
      <w:pPr>
        <w:pStyle w:val="Styl"/>
        <w:numPr>
          <w:ilvl w:val="0"/>
          <w:numId w:val="9"/>
        </w:numPr>
        <w:tabs>
          <w:tab w:val="clear" w:pos="644"/>
          <w:tab w:val="num" w:pos="426"/>
        </w:tabs>
        <w:spacing w:before="120" w:line="276" w:lineRule="auto"/>
        <w:ind w:left="426" w:right="11" w:hanging="568"/>
        <w:jc w:val="both"/>
        <w:rPr>
          <w:rFonts w:ascii="Arial" w:hAnsi="Arial" w:cs="Arial"/>
          <w:sz w:val="20"/>
          <w:szCs w:val="20"/>
        </w:rPr>
      </w:pPr>
      <w:r w:rsidRPr="00116D70">
        <w:rPr>
          <w:rFonts w:ascii="Arial" w:hAnsi="Arial" w:cs="Arial"/>
          <w:sz w:val="20"/>
          <w:szCs w:val="20"/>
        </w:rPr>
        <w:t>Postanowienia, o kt</w:t>
      </w:r>
      <w:r w:rsidR="00260023">
        <w:rPr>
          <w:rFonts w:ascii="Arial" w:hAnsi="Arial" w:cs="Arial"/>
          <w:sz w:val="20"/>
          <w:szCs w:val="20"/>
        </w:rPr>
        <w:t>órych mowa w ust. 2</w:t>
      </w:r>
      <w:r w:rsidR="00506719">
        <w:rPr>
          <w:rFonts w:ascii="Arial" w:hAnsi="Arial" w:cs="Arial"/>
          <w:sz w:val="20"/>
          <w:szCs w:val="20"/>
        </w:rPr>
        <w:t>7</w:t>
      </w:r>
      <w:r w:rsidRPr="00116D70">
        <w:rPr>
          <w:rFonts w:ascii="Arial" w:hAnsi="Arial" w:cs="Arial"/>
          <w:sz w:val="20"/>
          <w:szCs w:val="20"/>
        </w:rPr>
        <w:t xml:space="preserve"> pkt. a,</w:t>
      </w:r>
      <w:r w:rsidR="005F6E12" w:rsidRPr="00116D70">
        <w:rPr>
          <w:rFonts w:ascii="Arial" w:hAnsi="Arial" w:cs="Arial"/>
          <w:sz w:val="20"/>
          <w:szCs w:val="20"/>
        </w:rPr>
        <w:t xml:space="preserve"> </w:t>
      </w:r>
      <w:r w:rsidRPr="00116D70">
        <w:rPr>
          <w:rFonts w:ascii="Arial" w:hAnsi="Arial" w:cs="Arial"/>
          <w:sz w:val="20"/>
          <w:szCs w:val="20"/>
        </w:rPr>
        <w:t>b,</w:t>
      </w:r>
      <w:r w:rsidR="005F6E12" w:rsidRPr="00116D70">
        <w:rPr>
          <w:rFonts w:ascii="Arial" w:hAnsi="Arial" w:cs="Arial"/>
          <w:sz w:val="20"/>
          <w:szCs w:val="20"/>
        </w:rPr>
        <w:t xml:space="preserve"> </w:t>
      </w:r>
      <w:r w:rsidRPr="00116D70">
        <w:rPr>
          <w:rFonts w:ascii="Arial" w:hAnsi="Arial" w:cs="Arial"/>
          <w:sz w:val="20"/>
          <w:szCs w:val="20"/>
        </w:rPr>
        <w:t>c mają</w:t>
      </w:r>
      <w:bookmarkStart w:id="0" w:name="_GoBack"/>
      <w:bookmarkEnd w:id="0"/>
      <w:r w:rsidRPr="00116D70">
        <w:rPr>
          <w:rFonts w:ascii="Arial" w:hAnsi="Arial" w:cs="Arial"/>
          <w:sz w:val="20"/>
          <w:szCs w:val="20"/>
        </w:rPr>
        <w:t xml:space="preserve"> zastosowanie także do Podwykonawców.</w:t>
      </w:r>
    </w:p>
    <w:p w:rsidR="00FF7495" w:rsidRDefault="00FF7495" w:rsidP="00D37A5D">
      <w:pPr>
        <w:pStyle w:val="Tekstpodstawowywcity"/>
        <w:spacing w:before="240" w:after="120" w:line="276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4</w:t>
      </w:r>
    </w:p>
    <w:p w:rsidR="00FF7495" w:rsidRPr="00330627" w:rsidRDefault="00FF7495" w:rsidP="00D37A5D">
      <w:pPr>
        <w:pStyle w:val="Tekstpodstawowywcity"/>
        <w:spacing w:before="120" w:line="276" w:lineRule="auto"/>
        <w:ind w:left="0" w:right="384"/>
        <w:jc w:val="both"/>
        <w:rPr>
          <w:rFonts w:ascii="Arial" w:hAnsi="Arial" w:cs="Arial"/>
          <w:b/>
          <w:bCs/>
          <w:sz w:val="20"/>
          <w:szCs w:val="22"/>
        </w:rPr>
      </w:pPr>
      <w:r w:rsidRPr="00330627">
        <w:rPr>
          <w:rFonts w:ascii="Arial" w:hAnsi="Arial" w:cs="Arial"/>
          <w:b/>
          <w:bCs/>
          <w:sz w:val="20"/>
          <w:szCs w:val="22"/>
        </w:rPr>
        <w:t>Podwykonawcy</w:t>
      </w:r>
    </w:p>
    <w:p w:rsidR="00FF7495" w:rsidRPr="00330627" w:rsidRDefault="00FF7495" w:rsidP="00D37A5D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2"/>
        </w:rPr>
        <w:t>Wykonawca będzie realizował przedmiot umowy wyłącznie siłami własnymi</w:t>
      </w:r>
      <w:r w:rsidRPr="00330627">
        <w:rPr>
          <w:rFonts w:ascii="Arial" w:hAnsi="Arial" w:cs="Arial"/>
          <w:sz w:val="20"/>
          <w:szCs w:val="20"/>
        </w:rPr>
        <w:t xml:space="preserve"> chyba, że uzyska pisemną zgodę Zamawiającego na wykonanie umowy przy pomocy osób trzecich</w:t>
      </w:r>
      <w:r w:rsidRPr="00330627">
        <w:rPr>
          <w:rFonts w:ascii="Arial" w:hAnsi="Arial" w:cs="Arial"/>
          <w:sz w:val="20"/>
          <w:szCs w:val="22"/>
        </w:rPr>
        <w:t xml:space="preserve"> / powierzy n/w podwykonawcom wykonanie części przedmiotu umowy w  następującym zakresie rzeczowym i finansowym:</w:t>
      </w:r>
      <w:r w:rsidRPr="00330627">
        <w:rPr>
          <w:rFonts w:ascii="Arial" w:hAnsi="Arial" w:cs="Arial"/>
          <w:sz w:val="20"/>
          <w:szCs w:val="20"/>
        </w:rPr>
        <w:t xml:space="preserve">  </w:t>
      </w:r>
      <w:r w:rsidRPr="00330627"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.......................................................................................................................</w:t>
      </w:r>
    </w:p>
    <w:p w:rsidR="00FF7495" w:rsidRPr="00D37A5D" w:rsidRDefault="00FF7495" w:rsidP="00D37A5D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Wykonawca ponosi odpowiedzialność za wsz</w:t>
      </w:r>
      <w:r w:rsidR="005B5602">
        <w:rPr>
          <w:rFonts w:ascii="Arial" w:hAnsi="Arial" w:cs="Arial"/>
          <w:sz w:val="20"/>
          <w:szCs w:val="22"/>
        </w:rPr>
        <w:t>elkie zachowania  osób trzecich</w:t>
      </w:r>
      <w:r w:rsidRPr="00330627">
        <w:rPr>
          <w:rFonts w:ascii="Arial" w:hAnsi="Arial" w:cs="Arial"/>
          <w:sz w:val="20"/>
          <w:szCs w:val="22"/>
        </w:rPr>
        <w:t>, którymi się posługuje przy wykonywaniu umowy, tak jak za swoje własne działania lub zaniechania.</w:t>
      </w:r>
    </w:p>
    <w:p w:rsidR="00BC7749" w:rsidRPr="003C4A66" w:rsidRDefault="00FF7495" w:rsidP="00D37A5D">
      <w:pPr>
        <w:pStyle w:val="Tekstpodstawowywcity"/>
        <w:numPr>
          <w:ilvl w:val="0"/>
          <w:numId w:val="19"/>
        </w:numPr>
        <w:tabs>
          <w:tab w:val="clear" w:pos="644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Powierzenie przez Wykonawcę wykonania części umowy Podwykonawcy nastąpi zgodnie z art. 647</w:t>
      </w:r>
      <w:r w:rsidRPr="00330627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330627">
        <w:rPr>
          <w:rFonts w:ascii="Arial" w:hAnsi="Arial" w:cs="Arial"/>
          <w:sz w:val="20"/>
          <w:szCs w:val="20"/>
        </w:rPr>
        <w:t xml:space="preserve">Kodeksu Cywilnego </w:t>
      </w:r>
      <w:r w:rsidRPr="00330627">
        <w:rPr>
          <w:rFonts w:ascii="Arial" w:hAnsi="Arial" w:cs="Arial"/>
          <w:bCs/>
          <w:sz w:val="20"/>
          <w:szCs w:val="20"/>
        </w:rPr>
        <w:t>§ 1-4.</w:t>
      </w:r>
    </w:p>
    <w:p w:rsidR="00FF7495" w:rsidRPr="0084343D" w:rsidRDefault="00FF7495" w:rsidP="00D37A5D">
      <w:pPr>
        <w:pStyle w:val="Tekstpodstawowywcity"/>
        <w:numPr>
          <w:ilvl w:val="0"/>
          <w:numId w:val="19"/>
        </w:numPr>
        <w:tabs>
          <w:tab w:val="clear" w:pos="644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84343D">
        <w:rPr>
          <w:rFonts w:ascii="Arial" w:hAnsi="Arial" w:cs="Arial"/>
          <w:bCs/>
          <w:sz w:val="20"/>
          <w:szCs w:val="20"/>
        </w:rPr>
        <w:t>W celu uzyskania zgody Zamawiającego na wykonanie umowy przy pomocy osób trzecich Wykonawca jest obowiązany przedłożyć Zamawiającemu:</w:t>
      </w:r>
    </w:p>
    <w:p w:rsidR="0067176A" w:rsidRPr="00701ED2" w:rsidRDefault="00FF7495" w:rsidP="00D37A5D">
      <w:pPr>
        <w:pStyle w:val="Tekstpodstawowywcity"/>
        <w:numPr>
          <w:ilvl w:val="0"/>
          <w:numId w:val="20"/>
        </w:numPr>
        <w:tabs>
          <w:tab w:val="left" w:pos="851"/>
        </w:tabs>
        <w:spacing w:before="120" w:line="276" w:lineRule="auto"/>
        <w:ind w:left="851" w:right="22" w:hanging="425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701ED2">
        <w:rPr>
          <w:rFonts w:ascii="Arial" w:hAnsi="Arial" w:cs="Arial"/>
          <w:sz w:val="20"/>
          <w:szCs w:val="20"/>
        </w:rPr>
        <w:t>Projekt umowy między Wykonawcą a Podwykonawcą</w:t>
      </w:r>
      <w:r w:rsidRPr="00701ED2">
        <w:rPr>
          <w:rFonts w:ascii="Arial" w:hAnsi="Arial" w:cs="Arial"/>
          <w:color w:val="000000"/>
          <w:sz w:val="20"/>
          <w:szCs w:val="20"/>
        </w:rPr>
        <w:t>, którego zapisy nie mogą naruszać postanowień umowy zawartej między Wykonawcą a Zamawiającym.</w:t>
      </w:r>
      <w:r w:rsidR="00BC00C3" w:rsidRPr="00701ED2">
        <w:rPr>
          <w:rFonts w:ascii="Arial" w:hAnsi="Arial" w:cs="Arial"/>
          <w:color w:val="000000"/>
          <w:sz w:val="20"/>
          <w:szCs w:val="20"/>
        </w:rPr>
        <w:t xml:space="preserve"> Zamawiający</w:t>
      </w:r>
      <w:r w:rsidR="0067176A" w:rsidRPr="00701ED2">
        <w:rPr>
          <w:rFonts w:ascii="Arial" w:hAnsi="Arial" w:cs="Arial"/>
          <w:color w:val="000000"/>
          <w:sz w:val="20"/>
          <w:szCs w:val="20"/>
        </w:rPr>
        <w:t xml:space="preserve"> w terminie dwóch tygodni od momentu przedłożenia zgłasza pisemne zastrzeżenia do projektu umowy o podwykonawstwo. </w:t>
      </w:r>
      <w:r w:rsidR="0067176A" w:rsidRPr="00701ED2">
        <w:rPr>
          <w:rFonts w:ascii="Arial" w:hAnsi="Arial" w:cs="Arial"/>
          <w:bCs/>
          <w:color w:val="000000"/>
          <w:sz w:val="20"/>
          <w:szCs w:val="20"/>
        </w:rPr>
        <w:t>Niezgłoszenie pisemnych zastrzeżeń do przedłożonego projektu umowy o podwykonawstwo, której przedmiotem są robot</w:t>
      </w:r>
      <w:r w:rsidR="003B5AC7" w:rsidRPr="00701ED2">
        <w:rPr>
          <w:rFonts w:ascii="Arial" w:hAnsi="Arial" w:cs="Arial"/>
          <w:bCs/>
          <w:color w:val="000000"/>
          <w:sz w:val="20"/>
          <w:szCs w:val="20"/>
        </w:rPr>
        <w:t>y budowlane</w:t>
      </w:r>
      <w:r w:rsidR="0067176A" w:rsidRPr="00701ED2">
        <w:rPr>
          <w:rFonts w:ascii="Arial" w:hAnsi="Arial" w:cs="Arial"/>
          <w:bCs/>
          <w:color w:val="000000"/>
          <w:sz w:val="20"/>
          <w:szCs w:val="20"/>
        </w:rPr>
        <w:t xml:space="preserve"> w terminie określonym wyżej, uważa się za akceptację projektu umowy przez Zamawiającego.</w:t>
      </w:r>
    </w:p>
    <w:p w:rsidR="00701ED2" w:rsidRPr="00AA5727" w:rsidRDefault="00701ED2" w:rsidP="00701ED2">
      <w:pPr>
        <w:pStyle w:val="Tekstpodstawowywcity"/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AA5727">
        <w:rPr>
          <w:rFonts w:ascii="Arial" w:hAnsi="Arial" w:cs="Arial"/>
          <w:sz w:val="20"/>
          <w:szCs w:val="20"/>
        </w:rPr>
        <w:t>Umowa o podwykonawstwo nie może zawierać postanowień kształtujących prawa i obowiązki Podwykonawcy, w zakresie kar umownych oraz postanowień dotyczących warunków wypłaty wynagrodzenia, w sposób dla niego mniej korzystny niż prawa i obowiązki Wykonawcy, ukształtowane postanowieniami umowy zawartej między Zamawiającym a Wykonawcą.</w:t>
      </w:r>
    </w:p>
    <w:p w:rsidR="00FF7495" w:rsidRPr="002808D8" w:rsidRDefault="00FF7495" w:rsidP="00D37A5D">
      <w:pPr>
        <w:pStyle w:val="Tekstpodstawowywcity"/>
        <w:numPr>
          <w:ilvl w:val="0"/>
          <w:numId w:val="20"/>
        </w:numPr>
        <w:tabs>
          <w:tab w:val="left" w:pos="851"/>
        </w:tabs>
        <w:spacing w:before="120" w:line="276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Zakres powierzony Podwykonawcy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 xml:space="preserve"> </w:t>
      </w:r>
      <w:r w:rsidRPr="002808D8">
        <w:rPr>
          <w:rFonts w:ascii="Arial" w:hAnsi="Arial" w:cs="Arial"/>
          <w:color w:val="000000"/>
          <w:sz w:val="20"/>
          <w:szCs w:val="20"/>
        </w:rPr>
        <w:t>opisany jednoznacznie wyciągiem z dokumentacji projektowej i pozycjami przedmiarowymi w odniesieniu do pozycji kosztorysu ofertowego Wykonawcy.</w:t>
      </w:r>
    </w:p>
    <w:p w:rsidR="001E3E9A" w:rsidRDefault="00FF7495" w:rsidP="00D37A5D">
      <w:pPr>
        <w:pStyle w:val="Tekstpodstawowywcity"/>
        <w:numPr>
          <w:ilvl w:val="0"/>
          <w:numId w:val="20"/>
        </w:numPr>
        <w:tabs>
          <w:tab w:val="left" w:pos="851"/>
        </w:tabs>
        <w:spacing w:before="120" w:line="276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 xml:space="preserve">Umowę przelewu wierzytelności pieniężnej w części należnej Podwykonawcy, zawartą 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>między Wykonawcą a Podwykonawcą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>,</w:t>
      </w:r>
    </w:p>
    <w:p w:rsidR="002F3ED6" w:rsidRPr="00506814" w:rsidRDefault="002F3ED6" w:rsidP="00D37A5D">
      <w:pPr>
        <w:pStyle w:val="Tekstpodstawowywcity"/>
        <w:numPr>
          <w:ilvl w:val="0"/>
          <w:numId w:val="20"/>
        </w:numPr>
        <w:tabs>
          <w:tab w:val="left" w:pos="851"/>
        </w:tabs>
        <w:spacing w:before="120" w:line="276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06814">
        <w:rPr>
          <w:rFonts w:ascii="Arial" w:hAnsi="Arial" w:cs="Arial"/>
          <w:color w:val="000000"/>
          <w:sz w:val="20"/>
          <w:szCs w:val="20"/>
        </w:rPr>
        <w:t xml:space="preserve">Podwykonawca zobowiązany jest do realizacji zadania zgodnie z postanowieniami niniejszej umowy, w szczególności w zakresie </w:t>
      </w:r>
      <w:r w:rsidRPr="00506814">
        <w:rPr>
          <w:rFonts w:ascii="Arial" w:hAnsi="Arial" w:cs="Arial"/>
          <w:bCs/>
          <w:sz w:val="20"/>
          <w:szCs w:val="22"/>
        </w:rPr>
        <w:t>§ 3</w:t>
      </w:r>
      <w:r w:rsidR="0011200E" w:rsidRPr="00506814">
        <w:rPr>
          <w:rFonts w:ascii="Arial" w:hAnsi="Arial" w:cs="Arial"/>
          <w:bCs/>
          <w:sz w:val="20"/>
          <w:szCs w:val="22"/>
        </w:rPr>
        <w:t xml:space="preserve"> </w:t>
      </w:r>
      <w:r w:rsidR="00506814" w:rsidRPr="00506814">
        <w:rPr>
          <w:rFonts w:ascii="Arial" w:hAnsi="Arial" w:cs="Arial"/>
          <w:bCs/>
          <w:sz w:val="20"/>
          <w:szCs w:val="22"/>
        </w:rPr>
        <w:t>dotyczącym</w:t>
      </w:r>
      <w:r w:rsidRPr="00506814">
        <w:rPr>
          <w:rFonts w:ascii="Arial" w:hAnsi="Arial" w:cs="Arial"/>
          <w:bCs/>
          <w:sz w:val="20"/>
          <w:szCs w:val="22"/>
        </w:rPr>
        <w:t xml:space="preserve"> zatrudniania pracowników.</w:t>
      </w:r>
    </w:p>
    <w:p w:rsidR="0067176A" w:rsidRPr="00701ED2" w:rsidRDefault="00FF7495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701ED2">
        <w:rPr>
          <w:rFonts w:ascii="Arial" w:hAnsi="Arial" w:cs="Arial"/>
          <w:color w:val="000000"/>
          <w:sz w:val="20"/>
          <w:szCs w:val="20"/>
        </w:rPr>
        <w:t xml:space="preserve">Warunkiem dopuszczenia Podwykonawcy do realizacji umowy jest </w:t>
      </w:r>
      <w:r w:rsidR="00C43583" w:rsidRPr="00701ED2">
        <w:rPr>
          <w:rFonts w:ascii="Arial" w:hAnsi="Arial" w:cs="Arial"/>
          <w:color w:val="000000"/>
          <w:sz w:val="20"/>
          <w:szCs w:val="20"/>
        </w:rPr>
        <w:t>przekazanie</w:t>
      </w:r>
      <w:r w:rsidRPr="00701ED2">
        <w:rPr>
          <w:rFonts w:ascii="Arial" w:hAnsi="Arial" w:cs="Arial"/>
          <w:color w:val="000000"/>
          <w:sz w:val="20"/>
          <w:szCs w:val="20"/>
        </w:rPr>
        <w:t xml:space="preserve"> Zamawiającemu  </w:t>
      </w:r>
      <w:r w:rsidR="0067176A" w:rsidRPr="00701ED2">
        <w:rPr>
          <w:rFonts w:ascii="Arial" w:hAnsi="Arial" w:cs="Arial"/>
          <w:color w:val="000000"/>
          <w:sz w:val="20"/>
          <w:szCs w:val="20"/>
        </w:rPr>
        <w:t>poświadczonej za zgodność z oryginałem kopii zawartej</w:t>
      </w:r>
      <w:r w:rsidR="0067176A" w:rsidRPr="00701ED2">
        <w:rPr>
          <w:rFonts w:ascii="Arial" w:hAnsi="Arial" w:cs="Arial"/>
          <w:color w:val="000000"/>
        </w:rPr>
        <w:t xml:space="preserve"> </w:t>
      </w:r>
      <w:r w:rsidR="00C43583" w:rsidRPr="00701ED2">
        <w:rPr>
          <w:rFonts w:ascii="Arial" w:hAnsi="Arial" w:cs="Arial"/>
          <w:color w:val="000000"/>
          <w:sz w:val="20"/>
          <w:szCs w:val="20"/>
        </w:rPr>
        <w:t xml:space="preserve">umowy </w:t>
      </w:r>
      <w:r w:rsidR="00096E30" w:rsidRPr="00701ED2">
        <w:rPr>
          <w:rFonts w:ascii="Arial" w:hAnsi="Arial" w:cs="Arial"/>
          <w:color w:val="000000"/>
          <w:sz w:val="20"/>
          <w:szCs w:val="20"/>
        </w:rPr>
        <w:t>o </w:t>
      </w:r>
      <w:r w:rsidR="0067176A" w:rsidRPr="00701ED2">
        <w:rPr>
          <w:rFonts w:ascii="Arial" w:hAnsi="Arial" w:cs="Arial"/>
          <w:color w:val="000000"/>
          <w:sz w:val="20"/>
          <w:szCs w:val="20"/>
        </w:rPr>
        <w:t>podwykonawstwo</w:t>
      </w:r>
      <w:r w:rsidR="00096E30" w:rsidRPr="00701ED2">
        <w:rPr>
          <w:rFonts w:ascii="Arial" w:hAnsi="Arial" w:cs="Arial"/>
          <w:color w:val="000000"/>
          <w:sz w:val="20"/>
          <w:szCs w:val="20"/>
        </w:rPr>
        <w:t xml:space="preserve"> (</w:t>
      </w:r>
      <w:r w:rsidR="00C43583" w:rsidRPr="00701ED2">
        <w:rPr>
          <w:rFonts w:ascii="Arial" w:hAnsi="Arial" w:cs="Arial"/>
          <w:color w:val="000000"/>
          <w:sz w:val="20"/>
          <w:szCs w:val="20"/>
        </w:rPr>
        <w:t>zgodnej z</w:t>
      </w:r>
      <w:r w:rsidR="004B32BB" w:rsidRPr="00701ED2">
        <w:rPr>
          <w:rFonts w:ascii="Arial" w:hAnsi="Arial" w:cs="Arial"/>
          <w:color w:val="000000"/>
          <w:sz w:val="20"/>
          <w:szCs w:val="20"/>
        </w:rPr>
        <w:t> </w:t>
      </w:r>
      <w:r w:rsidR="00C43583" w:rsidRPr="00701ED2">
        <w:rPr>
          <w:rFonts w:ascii="Arial" w:hAnsi="Arial" w:cs="Arial"/>
          <w:color w:val="000000"/>
          <w:sz w:val="20"/>
          <w:szCs w:val="20"/>
        </w:rPr>
        <w:t>zatwierdzonym przez Zamawiającego projektem umowy)</w:t>
      </w:r>
      <w:r w:rsidR="0067176A" w:rsidRPr="00701ED2">
        <w:rPr>
          <w:rFonts w:ascii="Arial" w:hAnsi="Arial" w:cs="Arial"/>
          <w:color w:val="000000"/>
          <w:sz w:val="20"/>
          <w:szCs w:val="20"/>
        </w:rPr>
        <w:t>, której przedmiotem są roboty budowlane,</w:t>
      </w:r>
      <w:r w:rsidR="004B32BB" w:rsidRPr="00701ED2">
        <w:rPr>
          <w:rFonts w:ascii="Arial" w:hAnsi="Arial" w:cs="Arial"/>
          <w:color w:val="000000"/>
          <w:sz w:val="20"/>
          <w:szCs w:val="20"/>
        </w:rPr>
        <w:t xml:space="preserve"> w </w:t>
      </w:r>
      <w:r w:rsidR="0067176A" w:rsidRPr="00701ED2">
        <w:rPr>
          <w:rFonts w:ascii="Arial" w:hAnsi="Arial" w:cs="Arial"/>
          <w:color w:val="000000"/>
          <w:sz w:val="20"/>
          <w:szCs w:val="20"/>
        </w:rPr>
        <w:t>terminie 7 dni od dnia  jej zawarcia</w:t>
      </w:r>
      <w:r w:rsidR="00C43583" w:rsidRPr="00701ED2">
        <w:rPr>
          <w:rFonts w:ascii="Arial" w:hAnsi="Arial" w:cs="Arial"/>
          <w:color w:val="000000"/>
        </w:rPr>
        <w:t xml:space="preserve"> </w:t>
      </w:r>
      <w:r w:rsidR="00C43583" w:rsidRPr="00701ED2">
        <w:rPr>
          <w:rFonts w:ascii="Arial" w:hAnsi="Arial" w:cs="Arial"/>
          <w:color w:val="000000"/>
          <w:sz w:val="20"/>
          <w:szCs w:val="20"/>
        </w:rPr>
        <w:t>oraz</w:t>
      </w:r>
      <w:r w:rsidR="00C43583" w:rsidRPr="00701ED2">
        <w:rPr>
          <w:rFonts w:ascii="Arial" w:hAnsi="Arial" w:cs="Arial"/>
          <w:color w:val="000000"/>
        </w:rPr>
        <w:t xml:space="preserve"> </w:t>
      </w:r>
      <w:r w:rsidR="0067176A" w:rsidRPr="00701ED2">
        <w:rPr>
          <w:rFonts w:ascii="Arial" w:hAnsi="Arial" w:cs="Arial"/>
          <w:color w:val="000000"/>
          <w:sz w:val="20"/>
          <w:szCs w:val="20"/>
        </w:rPr>
        <w:t xml:space="preserve">dokumentów wymienionych w ust. </w:t>
      </w:r>
      <w:r w:rsidR="00E52C06">
        <w:rPr>
          <w:rFonts w:ascii="Arial" w:hAnsi="Arial" w:cs="Arial"/>
          <w:color w:val="000000"/>
          <w:sz w:val="20"/>
          <w:szCs w:val="20"/>
        </w:rPr>
        <w:t>4</w:t>
      </w:r>
      <w:r w:rsidR="00C43583" w:rsidRPr="00701ED2">
        <w:rPr>
          <w:rFonts w:ascii="Arial" w:hAnsi="Arial" w:cs="Arial"/>
          <w:color w:val="000000"/>
          <w:sz w:val="20"/>
          <w:szCs w:val="20"/>
        </w:rPr>
        <w:t xml:space="preserve"> b, c.</w:t>
      </w:r>
    </w:p>
    <w:p w:rsidR="004B32BB" w:rsidRDefault="004B32BB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Niezgłoszenie przez Zamawiającego pisemnego sprzeciwu do przedłożonej umowy o podwykonawstwo, której przedmiotem są roboty budowlane, w terminie dwóch tygodni od daty jej przedłożenia do Wydziału Inwestycji i Remontów uważa się za akceptację umowy przez Zamawiającego.</w:t>
      </w:r>
    </w:p>
    <w:p w:rsidR="00E43202" w:rsidRPr="00506814" w:rsidRDefault="00E43202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>W przypadku zawarcia umowy o roboty budowlane, usług</w:t>
      </w:r>
      <w:r w:rsidR="005D6E79" w:rsidRPr="00506814">
        <w:rPr>
          <w:rFonts w:ascii="Arial" w:hAnsi="Arial" w:cs="Arial"/>
          <w:sz w:val="20"/>
          <w:szCs w:val="20"/>
        </w:rPr>
        <w:t>i lub dostawy przez Wykonawcę z </w:t>
      </w:r>
      <w:r w:rsidR="003B5AC7">
        <w:rPr>
          <w:rFonts w:ascii="Arial" w:hAnsi="Arial" w:cs="Arial"/>
          <w:sz w:val="20"/>
          <w:szCs w:val="20"/>
        </w:rPr>
        <w:t>Podwykonawcą</w:t>
      </w:r>
      <w:r w:rsidR="00C02EF8">
        <w:rPr>
          <w:rFonts w:ascii="Arial" w:hAnsi="Arial" w:cs="Arial"/>
          <w:sz w:val="20"/>
          <w:szCs w:val="20"/>
        </w:rPr>
        <w:t xml:space="preserve"> </w:t>
      </w:r>
      <w:r w:rsidR="005D6E79" w:rsidRPr="00506814">
        <w:rPr>
          <w:rFonts w:ascii="Arial" w:hAnsi="Arial" w:cs="Arial"/>
          <w:sz w:val="20"/>
          <w:szCs w:val="20"/>
        </w:rPr>
        <w:t>bez zgody Zamawiającego oraz w </w:t>
      </w:r>
      <w:r w:rsidRPr="00506814">
        <w:rPr>
          <w:rFonts w:ascii="Arial" w:hAnsi="Arial" w:cs="Arial"/>
          <w:sz w:val="20"/>
          <w:szCs w:val="20"/>
        </w:rPr>
        <w:t>przypadku nie uwzględnienia zgłoszonego przez Zamawiają</w:t>
      </w:r>
      <w:r w:rsidR="005D6E79" w:rsidRPr="00506814">
        <w:rPr>
          <w:rFonts w:ascii="Arial" w:hAnsi="Arial" w:cs="Arial"/>
          <w:sz w:val="20"/>
          <w:szCs w:val="20"/>
        </w:rPr>
        <w:t>cego sprzeciwu, o którym mowa w </w:t>
      </w:r>
      <w:r w:rsidRPr="00506814">
        <w:rPr>
          <w:rFonts w:ascii="Arial" w:hAnsi="Arial" w:cs="Arial"/>
          <w:sz w:val="20"/>
          <w:szCs w:val="20"/>
        </w:rPr>
        <w:t>ust. 7, wyłączona jest odpowiedzialność solidarna Zamawiającego z Wykonawcą, o której mowa w art. 647</w:t>
      </w:r>
      <w:r w:rsidRPr="00506814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="005D6E79" w:rsidRPr="00506814">
        <w:rPr>
          <w:rFonts w:ascii="Arial" w:hAnsi="Arial" w:cs="Arial"/>
          <w:sz w:val="20"/>
          <w:szCs w:val="20"/>
        </w:rPr>
        <w:t>Kodeksu Cywilnego</w:t>
      </w:r>
      <w:r w:rsidRPr="00506814">
        <w:rPr>
          <w:rFonts w:ascii="Arial" w:hAnsi="Arial" w:cs="Arial"/>
          <w:sz w:val="20"/>
          <w:szCs w:val="20"/>
        </w:rPr>
        <w:t xml:space="preserve"> za zapłatę wymagalnego wynagrodzenia przysługującego podwykonawcy lub z tytułu wykonania robót przewidzianych niniejszą umową.</w:t>
      </w:r>
    </w:p>
    <w:p w:rsidR="00646460" w:rsidRPr="002808D8" w:rsidRDefault="00FF7495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lastRenderedPageBreak/>
        <w:t>Zamawiający upoważniony jest do skorzystania z w/w umowy przelewu wierzytelności pieniężnej w całości lub części w przypadku gdy Wykonawca realizuje przedmiot umowy niezgodnie z zapisami u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>mów zawartymi z Zamawiającym, Podwykonawcą.</w:t>
      </w:r>
    </w:p>
    <w:p w:rsidR="00FF7495" w:rsidRPr="002808D8" w:rsidRDefault="00FF7495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 xml:space="preserve">O dokonaniu przelewu należności na rzecz Podwykonawcy 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w oparciu o w/w umowę Wykonawca/Podwykonawca </w:t>
      </w:r>
      <w:r w:rsidRPr="002808D8">
        <w:rPr>
          <w:rFonts w:ascii="Arial" w:hAnsi="Arial" w:cs="Arial"/>
          <w:color w:val="000000"/>
          <w:sz w:val="20"/>
          <w:szCs w:val="20"/>
        </w:rPr>
        <w:t>każdorazowo zostanie powiadomiony przez Zamawiającego na piśmie.</w:t>
      </w:r>
    </w:p>
    <w:p w:rsidR="002E5E61" w:rsidRPr="002808D8" w:rsidRDefault="002E5E61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Wykonawca</w:t>
      </w:r>
      <w:r w:rsidR="00005AF5">
        <w:rPr>
          <w:rFonts w:ascii="Arial" w:hAnsi="Arial" w:cs="Arial"/>
          <w:color w:val="000000"/>
          <w:sz w:val="20"/>
          <w:szCs w:val="20"/>
        </w:rPr>
        <w:t xml:space="preserve"> lub </w:t>
      </w:r>
      <w:r w:rsidRPr="002808D8">
        <w:rPr>
          <w:rFonts w:ascii="Arial" w:hAnsi="Arial" w:cs="Arial"/>
          <w:color w:val="000000"/>
          <w:sz w:val="20"/>
          <w:szCs w:val="20"/>
        </w:rPr>
        <w:t>Podwykonawca zamówienia na roboty budowlane przedkłada Zamawiającemu poświadczoną za zgodność z or</w:t>
      </w:r>
      <w:r w:rsidR="00C474CE">
        <w:rPr>
          <w:rFonts w:ascii="Arial" w:hAnsi="Arial" w:cs="Arial"/>
          <w:color w:val="000000"/>
          <w:sz w:val="20"/>
          <w:szCs w:val="20"/>
        </w:rPr>
        <w:t>yginałem kopię zawartej umowy o </w:t>
      </w:r>
      <w:r w:rsidRPr="002808D8">
        <w:rPr>
          <w:rFonts w:ascii="Arial" w:hAnsi="Arial" w:cs="Arial"/>
          <w:color w:val="000000"/>
          <w:sz w:val="20"/>
          <w:szCs w:val="20"/>
        </w:rPr>
        <w:t>podwykonawstwo, której przedmiotem są dostawy lub usługi, w termini</w:t>
      </w:r>
      <w:r w:rsidR="00C474CE">
        <w:rPr>
          <w:rFonts w:ascii="Arial" w:hAnsi="Arial" w:cs="Arial"/>
          <w:color w:val="000000"/>
          <w:sz w:val="20"/>
          <w:szCs w:val="20"/>
        </w:rPr>
        <w:t>e 7 dni od dnia jej zawarcia, z </w:t>
      </w:r>
      <w:r w:rsidRPr="002808D8">
        <w:rPr>
          <w:rFonts w:ascii="Arial" w:hAnsi="Arial" w:cs="Arial"/>
          <w:color w:val="000000"/>
          <w:sz w:val="20"/>
          <w:szCs w:val="20"/>
        </w:rPr>
        <w:t>wyłączeniem umów o podwykonawstwo o wartości mniejszej niż 0,5% wartości umowy</w:t>
      </w:r>
      <w:r w:rsidR="00753BD5">
        <w:rPr>
          <w:rFonts w:ascii="Arial" w:hAnsi="Arial" w:cs="Arial"/>
          <w:color w:val="000000"/>
          <w:sz w:val="20"/>
          <w:szCs w:val="20"/>
        </w:rPr>
        <w:t>.</w:t>
      </w:r>
    </w:p>
    <w:p w:rsidR="002E5E61" w:rsidRPr="002808D8" w:rsidRDefault="002E5E61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W pr</w:t>
      </w:r>
      <w:r w:rsidR="00794985">
        <w:rPr>
          <w:rFonts w:ascii="Arial" w:hAnsi="Arial" w:cs="Arial"/>
          <w:color w:val="000000"/>
          <w:sz w:val="20"/>
          <w:szCs w:val="20"/>
        </w:rPr>
        <w:t>zypadku, o którym mowa w ust. 1</w:t>
      </w:r>
      <w:r w:rsidR="00E52C06">
        <w:rPr>
          <w:rFonts w:ascii="Arial" w:hAnsi="Arial" w:cs="Arial"/>
          <w:color w:val="000000"/>
          <w:sz w:val="20"/>
          <w:szCs w:val="20"/>
        </w:rPr>
        <w:t>0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, jeżeli termin zapłaty wynagrodzenia jest dłuższy 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>niż 14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 dni Zamawiający informuje o tym Wykonawcę i wzywa go do doprowadzenia do zmiany tej umowy pod rygorem wystąpienia o zapłatę kary umownej.</w:t>
      </w:r>
    </w:p>
    <w:p w:rsidR="002E5E61" w:rsidRPr="00506814" w:rsidRDefault="00246524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 xml:space="preserve"> </w:t>
      </w:r>
      <w:r w:rsidR="00794985">
        <w:rPr>
          <w:rFonts w:ascii="Arial" w:hAnsi="Arial" w:cs="Arial"/>
          <w:color w:val="000000"/>
          <w:sz w:val="20"/>
          <w:szCs w:val="20"/>
        </w:rPr>
        <w:t>Przepisy ust. 3–1</w:t>
      </w:r>
      <w:r w:rsidR="00E52C06">
        <w:rPr>
          <w:rFonts w:ascii="Arial" w:hAnsi="Arial" w:cs="Arial"/>
          <w:color w:val="000000"/>
          <w:sz w:val="20"/>
          <w:szCs w:val="20"/>
        </w:rPr>
        <w:t>1</w:t>
      </w:r>
      <w:r w:rsidR="002E5E61" w:rsidRPr="002808D8">
        <w:rPr>
          <w:rFonts w:ascii="Arial" w:hAnsi="Arial" w:cs="Arial"/>
          <w:color w:val="000000"/>
          <w:sz w:val="20"/>
          <w:szCs w:val="20"/>
        </w:rPr>
        <w:t xml:space="preserve"> stosuje się odpowiednio do zmian </w:t>
      </w:r>
      <w:r w:rsidR="008E02B2" w:rsidRPr="00506814">
        <w:rPr>
          <w:rFonts w:ascii="Arial" w:hAnsi="Arial" w:cs="Arial"/>
          <w:sz w:val="20"/>
          <w:szCs w:val="20"/>
        </w:rPr>
        <w:t>(aneksów)</w:t>
      </w:r>
      <w:r w:rsidR="008E02B2" w:rsidRPr="00506814">
        <w:rPr>
          <w:rFonts w:ascii="Arial" w:hAnsi="Arial" w:cs="Arial"/>
          <w:color w:val="000000"/>
          <w:sz w:val="20"/>
          <w:szCs w:val="20"/>
        </w:rPr>
        <w:t xml:space="preserve"> </w:t>
      </w:r>
      <w:r w:rsidR="002E5E61" w:rsidRPr="00506814">
        <w:rPr>
          <w:rFonts w:ascii="Arial" w:hAnsi="Arial" w:cs="Arial"/>
          <w:color w:val="000000"/>
          <w:sz w:val="20"/>
          <w:szCs w:val="20"/>
        </w:rPr>
        <w:t>umowy o podwykonawstwo</w:t>
      </w:r>
      <w:r w:rsidR="003B5AC7">
        <w:rPr>
          <w:rFonts w:ascii="Arial" w:hAnsi="Arial" w:cs="Arial"/>
          <w:color w:val="000000"/>
          <w:sz w:val="20"/>
          <w:szCs w:val="20"/>
        </w:rPr>
        <w:t>.</w:t>
      </w:r>
    </w:p>
    <w:p w:rsidR="00AA4E0D" w:rsidRPr="00506814" w:rsidRDefault="004F67F9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color w:val="000000"/>
          <w:sz w:val="20"/>
          <w:szCs w:val="22"/>
        </w:rPr>
      </w:pPr>
      <w:r w:rsidRPr="00506814">
        <w:rPr>
          <w:rFonts w:ascii="Arial" w:hAnsi="Arial" w:cs="Arial"/>
          <w:color w:val="000000"/>
          <w:sz w:val="20"/>
          <w:szCs w:val="22"/>
        </w:rPr>
        <w:t xml:space="preserve">Zmiana, </w:t>
      </w:r>
      <w:r w:rsidR="00723C5C" w:rsidRPr="00506814">
        <w:rPr>
          <w:rFonts w:ascii="Arial" w:hAnsi="Arial" w:cs="Arial"/>
          <w:color w:val="000000"/>
          <w:sz w:val="20"/>
          <w:szCs w:val="22"/>
        </w:rPr>
        <w:t>wprowadzenie</w:t>
      </w:r>
      <w:r w:rsidR="00FF7495" w:rsidRPr="00506814">
        <w:rPr>
          <w:rFonts w:ascii="Arial" w:hAnsi="Arial" w:cs="Arial"/>
          <w:color w:val="000000"/>
          <w:sz w:val="20"/>
          <w:szCs w:val="22"/>
        </w:rPr>
        <w:t xml:space="preserve"> </w:t>
      </w:r>
      <w:r w:rsidRPr="00506814">
        <w:rPr>
          <w:rFonts w:ascii="Arial" w:hAnsi="Arial" w:cs="Arial"/>
          <w:color w:val="000000"/>
          <w:sz w:val="20"/>
          <w:szCs w:val="22"/>
        </w:rPr>
        <w:t xml:space="preserve">lub rezygnacja z </w:t>
      </w:r>
      <w:r w:rsidR="00FF7495" w:rsidRPr="00506814">
        <w:rPr>
          <w:rFonts w:ascii="Arial" w:hAnsi="Arial" w:cs="Arial"/>
          <w:color w:val="000000"/>
          <w:sz w:val="20"/>
          <w:szCs w:val="22"/>
        </w:rPr>
        <w:t>podwykonawcy wymaga pisemnej zgody Zamawiającego.</w:t>
      </w:r>
    </w:p>
    <w:p w:rsidR="00C474CE" w:rsidRPr="00506814" w:rsidRDefault="00C474CE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506814">
        <w:rPr>
          <w:rFonts w:ascii="Arial" w:hAnsi="Arial" w:cs="Arial"/>
          <w:color w:val="000000"/>
          <w:sz w:val="20"/>
          <w:szCs w:val="20"/>
        </w:rPr>
        <w:t>Zgoda Zamawiającego na zawarcie przez Wykonawcę umowy z Podwykonawcą wyrażona w trybie Art. 647</w:t>
      </w:r>
      <w:r w:rsidR="0042520C" w:rsidRPr="00506814">
        <w:rPr>
          <w:rFonts w:ascii="Arial" w:hAnsi="Arial" w:cs="Arial"/>
          <w:color w:val="000000"/>
          <w:sz w:val="20"/>
          <w:szCs w:val="20"/>
          <w:vertAlign w:val="superscript"/>
        </w:rPr>
        <w:t>1</w:t>
      </w:r>
      <w:r w:rsidRPr="00506814">
        <w:rPr>
          <w:rFonts w:ascii="Arial" w:hAnsi="Arial" w:cs="Arial"/>
          <w:color w:val="000000"/>
          <w:sz w:val="20"/>
          <w:szCs w:val="20"/>
        </w:rPr>
        <w:t xml:space="preserve"> KC ma jedynie znaczenie dla powstania solidarnej odpowiedzialności za zapłatę wynagrodzenia należnego Podwykonawcy. </w:t>
      </w:r>
    </w:p>
    <w:p w:rsidR="00505BE7" w:rsidRPr="00686AB4" w:rsidRDefault="003B5AC7" w:rsidP="00D37A5D">
      <w:pPr>
        <w:pStyle w:val="Tekstpodstawowywcity"/>
        <w:numPr>
          <w:ilvl w:val="0"/>
          <w:numId w:val="19"/>
        </w:numPr>
        <w:spacing w:before="120"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686AB4">
        <w:rPr>
          <w:rFonts w:ascii="Arial" w:hAnsi="Arial" w:cs="Arial"/>
          <w:sz w:val="20"/>
          <w:szCs w:val="20"/>
        </w:rPr>
        <w:t>Zamawiający</w:t>
      </w:r>
      <w:r w:rsidR="00C415DF" w:rsidRPr="00686AB4">
        <w:rPr>
          <w:rFonts w:ascii="Arial" w:hAnsi="Arial" w:cs="Arial"/>
          <w:sz w:val="20"/>
          <w:szCs w:val="20"/>
        </w:rPr>
        <w:t xml:space="preserve"> może żądać od Wykonawcy zmiany lub odsunięcia Podwykonawcy od wykonywania świadczeń w zakresie realizacji przedmiotu Umowy, jeżeli sprzęt techniczny, osoby i kwalifikacje, którymi dysponuje Podwykonawca, nie spełniają warunków lub wymagań dotyczących podwykonawstwa, określonych Umową, nie dają rękojmi należytego wykonania powierzonych Podwykonawcy robót bu</w:t>
      </w:r>
      <w:r w:rsidR="00505BE7" w:rsidRPr="00686AB4">
        <w:rPr>
          <w:rFonts w:ascii="Arial" w:hAnsi="Arial" w:cs="Arial"/>
          <w:sz w:val="20"/>
          <w:szCs w:val="20"/>
        </w:rPr>
        <w:t xml:space="preserve">dowlanych, dostaw lub usług lub </w:t>
      </w:r>
      <w:r w:rsidR="00C415DF" w:rsidRPr="00686AB4">
        <w:rPr>
          <w:rFonts w:ascii="Arial" w:hAnsi="Arial" w:cs="Arial"/>
          <w:sz w:val="20"/>
          <w:szCs w:val="20"/>
        </w:rPr>
        <w:t>dotrzymania terminów realizacji tych robót. Wykonawca, Podwykonawca niezwłocznie usunie na żądanie Zamawiającego Podwykonaw</w:t>
      </w:r>
      <w:r w:rsidR="00794985" w:rsidRPr="00686AB4">
        <w:rPr>
          <w:rFonts w:ascii="Arial" w:hAnsi="Arial" w:cs="Arial"/>
          <w:sz w:val="20"/>
          <w:szCs w:val="20"/>
        </w:rPr>
        <w:t>cę lub</w:t>
      </w:r>
      <w:r w:rsidR="00005AF5">
        <w:rPr>
          <w:rFonts w:ascii="Arial" w:hAnsi="Arial" w:cs="Arial"/>
          <w:sz w:val="20"/>
          <w:szCs w:val="20"/>
        </w:rPr>
        <w:t xml:space="preserve">          </w:t>
      </w:r>
      <w:r w:rsidR="00794985" w:rsidRPr="00686AB4">
        <w:rPr>
          <w:rFonts w:ascii="Arial" w:hAnsi="Arial" w:cs="Arial"/>
          <w:sz w:val="20"/>
          <w:szCs w:val="20"/>
        </w:rPr>
        <w:t xml:space="preserve"> z t</w:t>
      </w:r>
      <w:r w:rsidR="00C415DF" w:rsidRPr="00686AB4">
        <w:rPr>
          <w:rFonts w:ascii="Arial" w:hAnsi="Arial" w:cs="Arial"/>
          <w:sz w:val="20"/>
          <w:szCs w:val="20"/>
        </w:rPr>
        <w:t>erenu budowy, jeżeli działania Podwykonawc</w:t>
      </w:r>
      <w:r w:rsidR="00C02EF8" w:rsidRPr="00686AB4">
        <w:rPr>
          <w:rFonts w:ascii="Arial" w:hAnsi="Arial" w:cs="Arial"/>
          <w:sz w:val="20"/>
          <w:szCs w:val="20"/>
        </w:rPr>
        <w:t>y na t</w:t>
      </w:r>
      <w:r w:rsidR="00C415DF" w:rsidRPr="00686AB4">
        <w:rPr>
          <w:rFonts w:ascii="Arial" w:hAnsi="Arial" w:cs="Arial"/>
          <w:sz w:val="20"/>
          <w:szCs w:val="20"/>
        </w:rPr>
        <w:t>erenie budowy naruszają postanowienia niniejszej Umowy.</w:t>
      </w:r>
    </w:p>
    <w:p w:rsidR="00FF7495" w:rsidRDefault="00956BEC" w:rsidP="00D37A5D">
      <w:pPr>
        <w:pStyle w:val="Tekstpodstawowywcity"/>
        <w:spacing w:before="120" w:line="276" w:lineRule="auto"/>
        <w:ind w:left="0" w:right="22" w:firstLine="357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5</w:t>
      </w:r>
    </w:p>
    <w:p w:rsidR="00AD362B" w:rsidRPr="00956BEC" w:rsidRDefault="00AD362B" w:rsidP="00701ED2">
      <w:pPr>
        <w:pStyle w:val="Tekstpodstawowywcity"/>
        <w:spacing w:before="120"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Terminy realizacji</w:t>
      </w:r>
    </w:p>
    <w:p w:rsidR="004E604B" w:rsidRPr="00E52C06" w:rsidRDefault="004E604B" w:rsidP="00701ED2">
      <w:pPr>
        <w:pStyle w:val="Tekstpodstawowywcity"/>
        <w:numPr>
          <w:ilvl w:val="0"/>
          <w:numId w:val="3"/>
        </w:numPr>
        <w:spacing w:before="120" w:line="276" w:lineRule="auto"/>
        <w:ind w:right="2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zobowiązuje się przekazać Wykonawcy</w:t>
      </w:r>
      <w:r w:rsidR="006B377C">
        <w:rPr>
          <w:rFonts w:ascii="Arial" w:hAnsi="Arial" w:cs="Arial"/>
          <w:sz w:val="20"/>
          <w:szCs w:val="22"/>
        </w:rPr>
        <w:t xml:space="preserve"> </w:t>
      </w:r>
      <w:r w:rsidR="006B377C" w:rsidRPr="00294297">
        <w:rPr>
          <w:rFonts w:ascii="Arial" w:hAnsi="Arial" w:cs="Arial"/>
          <w:b/>
          <w:sz w:val="20"/>
          <w:szCs w:val="22"/>
        </w:rPr>
        <w:t xml:space="preserve">teren budowy w </w:t>
      </w:r>
      <w:r w:rsidR="006B377C" w:rsidRPr="00E52C06">
        <w:rPr>
          <w:rFonts w:ascii="Arial" w:hAnsi="Arial" w:cs="Arial"/>
          <w:b/>
          <w:sz w:val="20"/>
          <w:szCs w:val="22"/>
        </w:rPr>
        <w:t xml:space="preserve">terminie </w:t>
      </w:r>
      <w:r w:rsidR="006B377C" w:rsidRPr="00BB4E4A">
        <w:rPr>
          <w:rFonts w:ascii="Arial" w:hAnsi="Arial" w:cs="Arial"/>
          <w:b/>
          <w:sz w:val="20"/>
          <w:szCs w:val="22"/>
        </w:rPr>
        <w:t xml:space="preserve">do </w:t>
      </w:r>
      <w:r w:rsidR="00813433">
        <w:rPr>
          <w:rFonts w:ascii="Arial" w:hAnsi="Arial" w:cs="Arial"/>
          <w:b/>
          <w:sz w:val="20"/>
          <w:szCs w:val="22"/>
        </w:rPr>
        <w:t>7</w:t>
      </w:r>
      <w:r w:rsidR="006B377C" w:rsidRPr="00BB4E4A">
        <w:rPr>
          <w:rFonts w:ascii="Arial" w:hAnsi="Arial" w:cs="Arial"/>
          <w:sz w:val="20"/>
          <w:szCs w:val="22"/>
        </w:rPr>
        <w:t xml:space="preserve"> dni</w:t>
      </w:r>
      <w:r w:rsidR="006B377C" w:rsidRPr="00E52C06">
        <w:rPr>
          <w:rFonts w:ascii="Arial" w:hAnsi="Arial" w:cs="Arial"/>
          <w:sz w:val="20"/>
          <w:szCs w:val="22"/>
        </w:rPr>
        <w:t xml:space="preserve"> </w:t>
      </w:r>
      <w:r w:rsidR="007A6F39" w:rsidRPr="00E52C06">
        <w:rPr>
          <w:rFonts w:ascii="Arial" w:hAnsi="Arial" w:cs="Arial"/>
          <w:sz w:val="20"/>
          <w:szCs w:val="22"/>
        </w:rPr>
        <w:t xml:space="preserve">kalendarzowych </w:t>
      </w:r>
      <w:r w:rsidRPr="00E52C06">
        <w:rPr>
          <w:rFonts w:ascii="Arial" w:hAnsi="Arial" w:cs="Arial"/>
          <w:sz w:val="20"/>
          <w:szCs w:val="22"/>
        </w:rPr>
        <w:t>od daty za</w:t>
      </w:r>
      <w:r w:rsidR="006B377C" w:rsidRPr="00E52C06">
        <w:rPr>
          <w:rFonts w:ascii="Arial" w:hAnsi="Arial" w:cs="Arial"/>
          <w:sz w:val="20"/>
          <w:szCs w:val="22"/>
        </w:rPr>
        <w:t>warcia umowy</w:t>
      </w:r>
      <w:r w:rsidR="00870A91" w:rsidRPr="00E52C06">
        <w:rPr>
          <w:rFonts w:ascii="Arial" w:hAnsi="Arial" w:cs="Arial"/>
          <w:sz w:val="20"/>
          <w:szCs w:val="22"/>
        </w:rPr>
        <w:t>.</w:t>
      </w:r>
    </w:p>
    <w:p w:rsidR="006E34C7" w:rsidRPr="00506814" w:rsidRDefault="0043184E" w:rsidP="00701ED2">
      <w:pPr>
        <w:pStyle w:val="Tekstpodstawowywcity"/>
        <w:numPr>
          <w:ilvl w:val="0"/>
          <w:numId w:val="3"/>
        </w:numPr>
        <w:spacing w:before="120" w:line="276" w:lineRule="auto"/>
        <w:ind w:right="23"/>
        <w:jc w:val="both"/>
        <w:rPr>
          <w:rFonts w:ascii="Arial" w:hAnsi="Arial" w:cs="Arial"/>
          <w:color w:val="000000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ma obowiązek zawiadomić Zamawiającego o wszelkich zastrzeżeniach dotyczących </w:t>
      </w:r>
      <w:r w:rsidRPr="00FF7ABA">
        <w:rPr>
          <w:rFonts w:ascii="Arial" w:hAnsi="Arial" w:cs="Arial"/>
          <w:sz w:val="20"/>
          <w:szCs w:val="22"/>
        </w:rPr>
        <w:t>rozbieżności pomiędzy projektem technicznym  a stanem rzeczywistym terenu przekazanego pod plac budowy w terminie do 7 dni od ich przekazania.</w:t>
      </w:r>
      <w:r w:rsidR="006E34C7" w:rsidRPr="00506814">
        <w:rPr>
          <w:rFonts w:ascii="Arial" w:hAnsi="Arial" w:cs="Arial"/>
          <w:sz w:val="20"/>
          <w:szCs w:val="22"/>
        </w:rPr>
        <w:t xml:space="preserve"> Po upływie tego terminu Wykonawca traci prawo do zgłaszania wszelkich roszczeń z tego tytułu</w:t>
      </w:r>
      <w:r w:rsidR="006E6369" w:rsidRPr="00506814">
        <w:rPr>
          <w:rFonts w:ascii="Arial" w:hAnsi="Arial" w:cs="Arial"/>
          <w:sz w:val="20"/>
          <w:szCs w:val="22"/>
        </w:rPr>
        <w:t>, chyba że stwierdzenie nieprawidłowości w tym terminie nie było możliwe pomimo dochowania należytej</w:t>
      </w:r>
      <w:r w:rsidR="006E6369" w:rsidRPr="00457479">
        <w:rPr>
          <w:rFonts w:ascii="Arial" w:hAnsi="Arial" w:cs="Arial"/>
          <w:sz w:val="20"/>
          <w:szCs w:val="22"/>
        </w:rPr>
        <w:t xml:space="preserve"> staranności.</w:t>
      </w:r>
      <w:r w:rsidR="00457479" w:rsidRPr="00457479">
        <w:rPr>
          <w:rFonts w:ascii="Arial" w:hAnsi="Arial" w:cs="Arial"/>
          <w:bCs/>
          <w:color w:val="5F497A"/>
          <w:sz w:val="20"/>
          <w:szCs w:val="20"/>
        </w:rPr>
        <w:t xml:space="preserve"> </w:t>
      </w:r>
      <w:r w:rsidR="00457479" w:rsidRPr="00506814">
        <w:rPr>
          <w:rFonts w:ascii="Arial" w:hAnsi="Arial" w:cs="Arial"/>
          <w:bCs/>
          <w:color w:val="000000"/>
          <w:sz w:val="20"/>
          <w:szCs w:val="20"/>
        </w:rPr>
        <w:t>Sprawa każdorazowo będzie rozstrzygana przez zespół inspektorów nadzoru / inspektora nadzoru i będzie podlegała zatwierdzeniu przez Zamawiającego.</w:t>
      </w:r>
    </w:p>
    <w:p w:rsidR="00782C8E" w:rsidRPr="00506814" w:rsidRDefault="004E604B" w:rsidP="00701ED2">
      <w:pPr>
        <w:pStyle w:val="Tekstpodstawowywcity"/>
        <w:numPr>
          <w:ilvl w:val="0"/>
          <w:numId w:val="3"/>
        </w:numPr>
        <w:spacing w:before="120" w:line="276" w:lineRule="auto"/>
        <w:ind w:right="23"/>
        <w:jc w:val="both"/>
        <w:rPr>
          <w:rFonts w:ascii="Arial" w:hAnsi="Arial" w:cs="Arial"/>
          <w:i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Rozpoczęcie wykonywania</w:t>
      </w:r>
      <w:r w:rsidR="007A1C3E" w:rsidRPr="00506814">
        <w:rPr>
          <w:rFonts w:ascii="Arial" w:hAnsi="Arial" w:cs="Arial"/>
          <w:sz w:val="20"/>
          <w:szCs w:val="22"/>
        </w:rPr>
        <w:t xml:space="preserve"> przedmiotu u</w:t>
      </w:r>
      <w:r w:rsidR="007A1C3E" w:rsidRPr="00E52C06">
        <w:rPr>
          <w:rFonts w:ascii="Arial" w:hAnsi="Arial" w:cs="Arial"/>
          <w:sz w:val="20"/>
          <w:szCs w:val="22"/>
        </w:rPr>
        <w:t xml:space="preserve">mowy </w:t>
      </w:r>
      <w:r w:rsidR="007A1C3E" w:rsidRPr="00E52C06">
        <w:rPr>
          <w:rFonts w:ascii="Arial" w:hAnsi="Arial" w:cs="Arial"/>
          <w:b/>
          <w:sz w:val="20"/>
          <w:szCs w:val="22"/>
        </w:rPr>
        <w:t xml:space="preserve">nastąpi do </w:t>
      </w:r>
      <w:r w:rsidR="00E52C06" w:rsidRPr="00E52C06">
        <w:rPr>
          <w:rFonts w:ascii="Arial" w:hAnsi="Arial" w:cs="Arial"/>
          <w:b/>
          <w:sz w:val="20"/>
          <w:szCs w:val="22"/>
        </w:rPr>
        <w:t>7</w:t>
      </w:r>
      <w:r w:rsidR="006B377C" w:rsidRPr="00E52C06">
        <w:rPr>
          <w:rFonts w:ascii="Arial" w:hAnsi="Arial" w:cs="Arial"/>
          <w:b/>
          <w:sz w:val="20"/>
          <w:szCs w:val="22"/>
        </w:rPr>
        <w:t xml:space="preserve"> </w:t>
      </w:r>
      <w:r w:rsidRPr="00E52C06">
        <w:rPr>
          <w:rFonts w:ascii="Arial" w:hAnsi="Arial" w:cs="Arial"/>
          <w:b/>
          <w:sz w:val="20"/>
          <w:szCs w:val="22"/>
        </w:rPr>
        <w:t>dni</w:t>
      </w:r>
      <w:r w:rsidRPr="00E52C06">
        <w:rPr>
          <w:rFonts w:ascii="Arial" w:hAnsi="Arial" w:cs="Arial"/>
          <w:sz w:val="20"/>
          <w:szCs w:val="22"/>
        </w:rPr>
        <w:t xml:space="preserve"> </w:t>
      </w:r>
      <w:r w:rsidR="007A6F39" w:rsidRPr="00E52C06">
        <w:rPr>
          <w:rFonts w:ascii="Arial" w:hAnsi="Arial" w:cs="Arial"/>
          <w:sz w:val="20"/>
          <w:szCs w:val="22"/>
        </w:rPr>
        <w:t>kalend</w:t>
      </w:r>
      <w:r w:rsidR="007A6F39" w:rsidRPr="00506814">
        <w:rPr>
          <w:rFonts w:ascii="Arial" w:hAnsi="Arial" w:cs="Arial"/>
          <w:sz w:val="20"/>
          <w:szCs w:val="22"/>
        </w:rPr>
        <w:t xml:space="preserve">arzowych </w:t>
      </w:r>
      <w:r w:rsidR="00782C8E" w:rsidRPr="00506814">
        <w:rPr>
          <w:rFonts w:ascii="Arial" w:hAnsi="Arial" w:cs="Arial"/>
          <w:sz w:val="20"/>
          <w:szCs w:val="22"/>
        </w:rPr>
        <w:t>po przekazaniu terenu budowy</w:t>
      </w:r>
      <w:r w:rsidR="00E52C06">
        <w:rPr>
          <w:rFonts w:ascii="Arial" w:hAnsi="Arial" w:cs="Arial"/>
          <w:sz w:val="20"/>
          <w:szCs w:val="22"/>
        </w:rPr>
        <w:t>.</w:t>
      </w:r>
    </w:p>
    <w:p w:rsidR="004E604B" w:rsidRPr="00AA5727" w:rsidRDefault="006B377C" w:rsidP="00701ED2">
      <w:pPr>
        <w:pStyle w:val="Tekstpodstawowywcity"/>
        <w:numPr>
          <w:ilvl w:val="0"/>
          <w:numId w:val="3"/>
        </w:numPr>
        <w:spacing w:before="120" w:line="276" w:lineRule="auto"/>
        <w:ind w:right="23"/>
        <w:jc w:val="both"/>
        <w:rPr>
          <w:rFonts w:ascii="Arial" w:hAnsi="Arial" w:cs="Arial"/>
          <w:sz w:val="20"/>
          <w:szCs w:val="22"/>
        </w:rPr>
      </w:pPr>
      <w:r w:rsidRPr="00AA5727">
        <w:rPr>
          <w:rFonts w:ascii="Arial" w:hAnsi="Arial" w:cs="Arial"/>
          <w:sz w:val="20"/>
          <w:szCs w:val="22"/>
        </w:rPr>
        <w:t>Zakończenie robót i zgłoszenie gotowości do odbioru ko</w:t>
      </w:r>
      <w:r w:rsidR="00B36A19" w:rsidRPr="00AA5727">
        <w:rPr>
          <w:rFonts w:ascii="Arial" w:hAnsi="Arial" w:cs="Arial"/>
          <w:sz w:val="20"/>
          <w:szCs w:val="22"/>
        </w:rPr>
        <w:t xml:space="preserve">ńcowego zadania nastąpi </w:t>
      </w:r>
      <w:r w:rsidR="0046221C" w:rsidRPr="00AA5727">
        <w:rPr>
          <w:rFonts w:ascii="Arial" w:hAnsi="Arial" w:cs="Arial"/>
          <w:b/>
          <w:sz w:val="20"/>
          <w:szCs w:val="22"/>
        </w:rPr>
        <w:t xml:space="preserve">w terminie </w:t>
      </w:r>
      <w:r w:rsidR="002A0E17" w:rsidRPr="00AA5727">
        <w:rPr>
          <w:rFonts w:ascii="Arial" w:hAnsi="Arial" w:cs="Arial"/>
          <w:b/>
          <w:sz w:val="20"/>
          <w:szCs w:val="22"/>
        </w:rPr>
        <w:t xml:space="preserve">do </w:t>
      </w:r>
      <w:r w:rsidR="00813433">
        <w:rPr>
          <w:rFonts w:ascii="Arial" w:hAnsi="Arial" w:cs="Arial"/>
          <w:b/>
          <w:sz w:val="20"/>
          <w:szCs w:val="22"/>
        </w:rPr>
        <w:t>3</w:t>
      </w:r>
      <w:r w:rsidR="00E52C06">
        <w:rPr>
          <w:rFonts w:ascii="Arial" w:hAnsi="Arial" w:cs="Arial"/>
          <w:b/>
          <w:sz w:val="20"/>
          <w:szCs w:val="22"/>
        </w:rPr>
        <w:t xml:space="preserve"> miesięcy od daty podpisania umowy.</w:t>
      </w:r>
    </w:p>
    <w:p w:rsidR="007A1C3E" w:rsidRPr="008523EB" w:rsidRDefault="00E56122" w:rsidP="00701ED2">
      <w:pPr>
        <w:pStyle w:val="Tekstpodstawowywcity"/>
        <w:numPr>
          <w:ilvl w:val="0"/>
          <w:numId w:val="3"/>
        </w:numPr>
        <w:spacing w:before="120" w:line="276" w:lineRule="auto"/>
        <w:ind w:right="23"/>
        <w:jc w:val="both"/>
        <w:rPr>
          <w:rFonts w:ascii="Arial" w:hAnsi="Arial" w:cs="Arial"/>
          <w:color w:val="000000"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t xml:space="preserve">Zamawiający ustali datę rozpoczęcia czynności odbiorowych przez Komisję </w:t>
      </w:r>
      <w:r w:rsidRPr="00E52C06">
        <w:rPr>
          <w:rFonts w:ascii="Arial" w:hAnsi="Arial" w:cs="Arial"/>
          <w:sz w:val="20"/>
          <w:szCs w:val="22"/>
        </w:rPr>
        <w:t xml:space="preserve">odbiorową w terminie 7 dni </w:t>
      </w:r>
      <w:r w:rsidR="007A6F39" w:rsidRPr="00E52C06">
        <w:rPr>
          <w:rFonts w:ascii="Arial" w:hAnsi="Arial" w:cs="Arial"/>
          <w:sz w:val="20"/>
          <w:szCs w:val="22"/>
        </w:rPr>
        <w:t xml:space="preserve">kalendarzowych </w:t>
      </w:r>
      <w:r w:rsidRPr="00E52C06">
        <w:rPr>
          <w:rFonts w:ascii="Arial" w:hAnsi="Arial" w:cs="Arial"/>
          <w:sz w:val="20"/>
          <w:szCs w:val="22"/>
        </w:rPr>
        <w:t>od daty otrzymania pisemnego zgłoszenia Wykonawcy gotowości do odbioru</w:t>
      </w:r>
      <w:r w:rsidRPr="006A6ACE">
        <w:rPr>
          <w:rFonts w:ascii="Arial" w:hAnsi="Arial" w:cs="Arial"/>
          <w:sz w:val="20"/>
          <w:szCs w:val="22"/>
        </w:rPr>
        <w:t xml:space="preserve">, </w:t>
      </w:r>
      <w:r w:rsidRPr="005E591D">
        <w:rPr>
          <w:rFonts w:ascii="Arial" w:hAnsi="Arial" w:cs="Arial"/>
          <w:sz w:val="20"/>
          <w:szCs w:val="22"/>
        </w:rPr>
        <w:t>potwierdzonej przez zespół inspek</w:t>
      </w:r>
      <w:r w:rsidR="00241C24" w:rsidRPr="005E591D">
        <w:rPr>
          <w:rFonts w:ascii="Arial" w:hAnsi="Arial" w:cs="Arial"/>
          <w:sz w:val="20"/>
          <w:szCs w:val="22"/>
        </w:rPr>
        <w:t>torów nadzoru wszystkich branż</w:t>
      </w:r>
      <w:r w:rsidR="008107F8" w:rsidRPr="005E591D">
        <w:rPr>
          <w:rFonts w:ascii="Arial" w:hAnsi="Arial" w:cs="Arial"/>
          <w:sz w:val="20"/>
          <w:szCs w:val="22"/>
        </w:rPr>
        <w:t>/potwierdzonej przez Inspektora Nadzoru</w:t>
      </w:r>
      <w:r w:rsidR="00241C24" w:rsidRPr="005E591D">
        <w:rPr>
          <w:rFonts w:ascii="Arial" w:hAnsi="Arial" w:cs="Arial"/>
          <w:sz w:val="20"/>
          <w:szCs w:val="22"/>
        </w:rPr>
        <w:t>.</w:t>
      </w:r>
      <w:r w:rsidR="00717873" w:rsidRPr="005E591D">
        <w:rPr>
          <w:rFonts w:ascii="Arial" w:hAnsi="Arial" w:cs="Arial"/>
          <w:sz w:val="20"/>
          <w:szCs w:val="22"/>
        </w:rPr>
        <w:t xml:space="preserve"> </w:t>
      </w:r>
      <w:r w:rsidR="00717873" w:rsidRPr="008523EB">
        <w:rPr>
          <w:rFonts w:ascii="Arial" w:hAnsi="Arial" w:cs="Arial"/>
          <w:color w:val="000000"/>
          <w:sz w:val="20"/>
          <w:szCs w:val="22"/>
        </w:rPr>
        <w:t xml:space="preserve">Skład komisji odbiorowej zostanie podany kierownikowi </w:t>
      </w:r>
      <w:r w:rsidR="001B3E47">
        <w:rPr>
          <w:rFonts w:ascii="Arial" w:hAnsi="Arial" w:cs="Arial"/>
          <w:color w:val="000000"/>
          <w:sz w:val="20"/>
          <w:szCs w:val="22"/>
        </w:rPr>
        <w:t>robót</w:t>
      </w:r>
      <w:r w:rsidR="00717873" w:rsidRPr="008523EB">
        <w:rPr>
          <w:rFonts w:ascii="Arial" w:hAnsi="Arial" w:cs="Arial"/>
          <w:color w:val="000000"/>
          <w:sz w:val="20"/>
          <w:szCs w:val="22"/>
        </w:rPr>
        <w:t xml:space="preserve"> przed rozpoczęciem czynności odbiorowych.</w:t>
      </w:r>
    </w:p>
    <w:p w:rsidR="00C30EB4" w:rsidRPr="006A6ACE" w:rsidRDefault="00C30EB4" w:rsidP="00701ED2">
      <w:pPr>
        <w:pStyle w:val="Tekstpodstawowywcity"/>
        <w:numPr>
          <w:ilvl w:val="0"/>
          <w:numId w:val="3"/>
        </w:numPr>
        <w:spacing w:before="120" w:line="276" w:lineRule="auto"/>
        <w:ind w:right="23"/>
        <w:jc w:val="both"/>
        <w:rPr>
          <w:rFonts w:ascii="Arial" w:hAnsi="Arial" w:cs="Arial"/>
          <w:sz w:val="20"/>
          <w:szCs w:val="22"/>
        </w:rPr>
      </w:pPr>
      <w:r w:rsidRPr="00E52C06">
        <w:rPr>
          <w:rFonts w:ascii="Arial" w:hAnsi="Arial" w:cs="Arial"/>
          <w:sz w:val="20"/>
          <w:szCs w:val="22"/>
        </w:rPr>
        <w:t>Zamawiający zobowiązany jest do dokonania lub odmowy dokonania odbioru końcowego w terminie do 30 dni od dnia rozpoczęcia</w:t>
      </w:r>
      <w:r w:rsidRPr="006A6ACE">
        <w:rPr>
          <w:rFonts w:ascii="Arial" w:hAnsi="Arial" w:cs="Arial"/>
          <w:sz w:val="20"/>
          <w:szCs w:val="22"/>
        </w:rPr>
        <w:t xml:space="preserve"> odbioru.</w:t>
      </w:r>
    </w:p>
    <w:p w:rsidR="004E604B" w:rsidRDefault="005B070C" w:rsidP="00DD1F55">
      <w:pPr>
        <w:pStyle w:val="Tekstpodstawowywcity"/>
        <w:spacing w:before="240" w:after="120" w:line="276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lastRenderedPageBreak/>
        <w:t>§ 6</w:t>
      </w:r>
    </w:p>
    <w:p w:rsidR="00792DCA" w:rsidRDefault="00A61715" w:rsidP="00DD1F55">
      <w:pPr>
        <w:pStyle w:val="Tekstpodstawowywcity"/>
        <w:spacing w:before="120"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Nadzór nad wykonawstwem</w:t>
      </w:r>
    </w:p>
    <w:p w:rsidR="00405453" w:rsidRPr="00E52C06" w:rsidRDefault="00162129" w:rsidP="00EA7C5F">
      <w:pPr>
        <w:pStyle w:val="Tekstpodstawowywcity"/>
        <w:numPr>
          <w:ilvl w:val="0"/>
          <w:numId w:val="4"/>
        </w:numPr>
        <w:tabs>
          <w:tab w:val="clear" w:pos="360"/>
          <w:tab w:val="num" w:pos="426"/>
        </w:tabs>
        <w:spacing w:before="120" w:line="276" w:lineRule="auto"/>
        <w:ind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Ze strony Zamawiającego osobą odpowiedzialną za realizację zadania jest</w:t>
      </w:r>
      <w:r w:rsidR="00E52C06">
        <w:rPr>
          <w:rFonts w:ascii="Arial" w:hAnsi="Arial" w:cs="Arial"/>
          <w:sz w:val="20"/>
          <w:szCs w:val="22"/>
        </w:rPr>
        <w:t>:</w:t>
      </w:r>
    </w:p>
    <w:p w:rsidR="00E52C06" w:rsidRPr="00E52C06" w:rsidRDefault="00813433" w:rsidP="00E52C06">
      <w:pPr>
        <w:pStyle w:val="Tekstpodstawowywcity"/>
        <w:spacing w:before="120" w:line="276" w:lineRule="auto"/>
        <w:ind w:left="360" w:right="22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 xml:space="preserve">Aleksandra </w:t>
      </w:r>
      <w:proofErr w:type="spellStart"/>
      <w:r>
        <w:rPr>
          <w:rFonts w:ascii="Arial" w:hAnsi="Arial" w:cs="Arial"/>
          <w:b/>
          <w:bCs/>
          <w:sz w:val="20"/>
          <w:szCs w:val="22"/>
        </w:rPr>
        <w:t>Zajcher</w:t>
      </w:r>
      <w:proofErr w:type="spellEnd"/>
      <w:r>
        <w:rPr>
          <w:rFonts w:ascii="Arial" w:hAnsi="Arial" w:cs="Arial"/>
          <w:b/>
          <w:bCs/>
          <w:sz w:val="20"/>
          <w:szCs w:val="22"/>
        </w:rPr>
        <w:t>, tel.: 32 37-33-517</w:t>
      </w:r>
      <w:r w:rsidR="00E52C06" w:rsidRPr="00E52C06">
        <w:rPr>
          <w:rFonts w:ascii="Arial" w:hAnsi="Arial" w:cs="Arial"/>
          <w:b/>
          <w:bCs/>
          <w:sz w:val="20"/>
          <w:szCs w:val="22"/>
        </w:rPr>
        <w:t>.</w:t>
      </w:r>
    </w:p>
    <w:p w:rsidR="004E604B" w:rsidRDefault="004E604B" w:rsidP="00E52C06">
      <w:pPr>
        <w:pStyle w:val="Tekstpodstawowywcity"/>
        <w:numPr>
          <w:ilvl w:val="0"/>
          <w:numId w:val="4"/>
        </w:numPr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na swój koszt</w:t>
      </w:r>
      <w:r w:rsidR="00661DAD" w:rsidRPr="00E52C06">
        <w:rPr>
          <w:rFonts w:ascii="Arial" w:hAnsi="Arial" w:cs="Arial"/>
          <w:sz w:val="20"/>
          <w:szCs w:val="22"/>
        </w:rPr>
        <w:t xml:space="preserve"> wyznacza:</w:t>
      </w:r>
    </w:p>
    <w:p w:rsidR="00BC7749" w:rsidRPr="007A1C3E" w:rsidRDefault="004E604B" w:rsidP="00E52C06">
      <w:pPr>
        <w:pStyle w:val="Tekstpodstawowywcity"/>
        <w:tabs>
          <w:tab w:val="num" w:pos="1440"/>
        </w:tabs>
        <w:spacing w:before="120" w:line="276" w:lineRule="auto"/>
        <w:ind w:left="426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kierownika </w:t>
      </w:r>
      <w:r w:rsidR="001B3E47" w:rsidRPr="00E52C06">
        <w:rPr>
          <w:rFonts w:ascii="Arial" w:hAnsi="Arial" w:cs="Arial"/>
          <w:sz w:val="20"/>
          <w:szCs w:val="22"/>
        </w:rPr>
        <w:t>robót</w:t>
      </w:r>
      <w:r>
        <w:rPr>
          <w:rFonts w:ascii="Arial" w:hAnsi="Arial" w:cs="Arial"/>
          <w:sz w:val="20"/>
          <w:szCs w:val="22"/>
        </w:rPr>
        <w:t xml:space="preserve"> w osobie...............</w:t>
      </w:r>
      <w:r w:rsidR="00162129">
        <w:rPr>
          <w:rFonts w:ascii="Arial" w:hAnsi="Arial" w:cs="Arial"/>
          <w:sz w:val="20"/>
          <w:szCs w:val="22"/>
        </w:rPr>
        <w:t>…………………..</w:t>
      </w:r>
      <w:r>
        <w:rPr>
          <w:rFonts w:ascii="Arial" w:hAnsi="Arial" w:cs="Arial"/>
          <w:sz w:val="20"/>
          <w:szCs w:val="22"/>
        </w:rPr>
        <w:t xml:space="preserve"> </w:t>
      </w:r>
    </w:p>
    <w:p w:rsidR="004E604B" w:rsidRDefault="004E604B" w:rsidP="00E52C06">
      <w:pPr>
        <w:pStyle w:val="Tekstpodstawowywcity"/>
        <w:spacing w:before="120" w:line="276" w:lineRule="auto"/>
        <w:ind w:left="426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 któr</w:t>
      </w:r>
      <w:r w:rsidR="00A1402C">
        <w:rPr>
          <w:rFonts w:ascii="Arial" w:hAnsi="Arial" w:cs="Arial"/>
          <w:sz w:val="20"/>
          <w:szCs w:val="22"/>
        </w:rPr>
        <w:t>ego</w:t>
      </w:r>
      <w:r>
        <w:rPr>
          <w:rFonts w:ascii="Arial" w:hAnsi="Arial" w:cs="Arial"/>
          <w:sz w:val="20"/>
          <w:szCs w:val="22"/>
        </w:rPr>
        <w:t xml:space="preserve"> zachowania odpowiada na zasadach ogólnych.</w:t>
      </w:r>
    </w:p>
    <w:p w:rsidR="004E604B" w:rsidRPr="00BE5C34" w:rsidRDefault="004E604B" w:rsidP="00EA7C5F">
      <w:pPr>
        <w:pStyle w:val="Tekstpodstawowywcity"/>
        <w:numPr>
          <w:ilvl w:val="0"/>
          <w:numId w:val="4"/>
        </w:numPr>
        <w:tabs>
          <w:tab w:val="clear" w:pos="360"/>
          <w:tab w:val="num" w:pos="426"/>
        </w:tabs>
        <w:spacing w:before="120" w:line="276" w:lineRule="auto"/>
        <w:ind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Kierownik </w:t>
      </w:r>
      <w:r w:rsidR="001B3E47">
        <w:rPr>
          <w:rFonts w:ascii="Arial" w:hAnsi="Arial" w:cs="Arial"/>
          <w:sz w:val="20"/>
          <w:szCs w:val="22"/>
        </w:rPr>
        <w:t>robót</w:t>
      </w:r>
      <w:r>
        <w:rPr>
          <w:rFonts w:ascii="Arial" w:hAnsi="Arial" w:cs="Arial"/>
          <w:sz w:val="20"/>
          <w:szCs w:val="22"/>
        </w:rPr>
        <w:t xml:space="preserve"> działa w imieniu i na rachunek Wykonawcy.</w:t>
      </w:r>
    </w:p>
    <w:p w:rsidR="00BE5C34" w:rsidRPr="00AA5727" w:rsidRDefault="00BE5C34" w:rsidP="00EA7C5F">
      <w:pPr>
        <w:pStyle w:val="Tekstpodstawowywcity"/>
        <w:numPr>
          <w:ilvl w:val="0"/>
          <w:numId w:val="4"/>
        </w:numPr>
        <w:spacing w:before="120"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AA5727">
        <w:rPr>
          <w:rFonts w:ascii="Arial" w:hAnsi="Arial" w:cs="Arial"/>
          <w:sz w:val="20"/>
          <w:szCs w:val="22"/>
        </w:rPr>
        <w:t xml:space="preserve">Kierownik </w:t>
      </w:r>
      <w:r w:rsidR="001B3E47">
        <w:rPr>
          <w:rFonts w:ascii="Arial" w:hAnsi="Arial" w:cs="Arial"/>
          <w:sz w:val="20"/>
          <w:szCs w:val="22"/>
        </w:rPr>
        <w:t>robót</w:t>
      </w:r>
      <w:r w:rsidRPr="00AA5727">
        <w:rPr>
          <w:rFonts w:ascii="Arial" w:hAnsi="Arial" w:cs="Arial"/>
          <w:sz w:val="20"/>
          <w:szCs w:val="22"/>
        </w:rPr>
        <w:t xml:space="preserve"> jest odpowiedzialny za kontakt z Z</w:t>
      </w:r>
      <w:r w:rsidR="00EE4F47" w:rsidRPr="00AA5727">
        <w:rPr>
          <w:rFonts w:ascii="Arial" w:hAnsi="Arial" w:cs="Arial"/>
          <w:sz w:val="20"/>
          <w:szCs w:val="22"/>
        </w:rPr>
        <w:t>amawiają</w:t>
      </w:r>
      <w:r w:rsidRPr="00AA5727">
        <w:rPr>
          <w:rFonts w:ascii="Arial" w:hAnsi="Arial" w:cs="Arial"/>
          <w:sz w:val="20"/>
          <w:szCs w:val="22"/>
        </w:rPr>
        <w:t>cym w trakcie realizacji umowy.</w:t>
      </w:r>
    </w:p>
    <w:p w:rsidR="000C551E" w:rsidRPr="00801F86" w:rsidRDefault="000C551E" w:rsidP="00DD1F55">
      <w:pPr>
        <w:pStyle w:val="Tekstpodstawowywcity"/>
        <w:numPr>
          <w:ilvl w:val="0"/>
          <w:numId w:val="4"/>
        </w:numPr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Kierownik </w:t>
      </w:r>
      <w:r w:rsidR="001B3E47">
        <w:rPr>
          <w:rFonts w:ascii="Arial" w:hAnsi="Arial" w:cs="Arial"/>
          <w:sz w:val="20"/>
          <w:szCs w:val="22"/>
        </w:rPr>
        <w:t>robót</w:t>
      </w:r>
      <w:r w:rsidRPr="00506814">
        <w:rPr>
          <w:rFonts w:ascii="Arial" w:hAnsi="Arial" w:cs="Arial"/>
          <w:sz w:val="20"/>
          <w:szCs w:val="22"/>
        </w:rPr>
        <w:t xml:space="preserve"> ma</w:t>
      </w:r>
      <w:r w:rsidR="005E591D" w:rsidRPr="00506814">
        <w:rPr>
          <w:rFonts w:ascii="Arial" w:hAnsi="Arial" w:cs="Arial"/>
          <w:sz w:val="20"/>
          <w:szCs w:val="22"/>
        </w:rPr>
        <w:t xml:space="preserve"> obowiązek przebywania na t</w:t>
      </w:r>
      <w:r w:rsidRPr="00506814">
        <w:rPr>
          <w:rFonts w:ascii="Arial" w:hAnsi="Arial" w:cs="Arial"/>
          <w:sz w:val="20"/>
          <w:szCs w:val="22"/>
        </w:rPr>
        <w:t xml:space="preserve">erenie budowy w trakcie wykonywania robót </w:t>
      </w:r>
      <w:r w:rsidRPr="00801F86">
        <w:rPr>
          <w:rFonts w:ascii="Arial" w:hAnsi="Arial" w:cs="Arial"/>
          <w:sz w:val="20"/>
          <w:szCs w:val="22"/>
        </w:rPr>
        <w:t>budo</w:t>
      </w:r>
      <w:r w:rsidR="005E591D" w:rsidRPr="00801F86">
        <w:rPr>
          <w:rFonts w:ascii="Arial" w:hAnsi="Arial" w:cs="Arial"/>
          <w:sz w:val="20"/>
          <w:szCs w:val="22"/>
        </w:rPr>
        <w:t>wlanych stanowiących przedmiot u</w:t>
      </w:r>
      <w:r w:rsidRPr="00801F86">
        <w:rPr>
          <w:rFonts w:ascii="Arial" w:hAnsi="Arial" w:cs="Arial"/>
          <w:sz w:val="20"/>
          <w:szCs w:val="22"/>
        </w:rPr>
        <w:t>mowy.</w:t>
      </w:r>
    </w:p>
    <w:p w:rsidR="00C415DF" w:rsidRPr="00801F86" w:rsidRDefault="00C415DF" w:rsidP="00DD1F55">
      <w:pPr>
        <w:pStyle w:val="Tekstpodstawowywcity"/>
        <w:numPr>
          <w:ilvl w:val="0"/>
          <w:numId w:val="4"/>
        </w:numPr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01F86">
        <w:rPr>
          <w:rFonts w:ascii="Arial" w:hAnsi="Arial" w:cs="Arial"/>
          <w:sz w:val="20"/>
          <w:szCs w:val="22"/>
        </w:rPr>
        <w:t xml:space="preserve">Jeżeli w trakcie wykonywania robót obiektywnie konieczna będzie zmiana jednej z osób deklarowanych przez Wykonawcę w Ofercie, Wykonawca powiadomi o tym </w:t>
      </w:r>
      <w:r w:rsidR="00481034" w:rsidRPr="00801F86">
        <w:rPr>
          <w:rFonts w:ascii="Arial" w:hAnsi="Arial" w:cs="Arial"/>
          <w:sz w:val="20"/>
          <w:szCs w:val="22"/>
        </w:rPr>
        <w:t>Zamawiającego</w:t>
      </w:r>
      <w:r w:rsidRPr="00801F86">
        <w:rPr>
          <w:rFonts w:ascii="Arial" w:hAnsi="Arial" w:cs="Arial"/>
          <w:sz w:val="20"/>
          <w:szCs w:val="22"/>
        </w:rPr>
        <w:t xml:space="preserve"> wskazując przyczynę zmiany oraz osobę zastępującą i przedstawiając jej kwalifikacje co najmniej równe kwalifikacjom wymaganym przez Zamawiającego w </w:t>
      </w:r>
      <w:r w:rsidR="00801F86" w:rsidRPr="00801F86">
        <w:rPr>
          <w:rFonts w:ascii="Arial" w:hAnsi="Arial" w:cs="Arial"/>
          <w:sz w:val="20"/>
          <w:szCs w:val="22"/>
        </w:rPr>
        <w:t>Zapytaniu ofertowym</w:t>
      </w:r>
      <w:r w:rsidRPr="00801F86">
        <w:rPr>
          <w:rFonts w:ascii="Arial" w:hAnsi="Arial" w:cs="Arial"/>
          <w:sz w:val="20"/>
          <w:szCs w:val="22"/>
        </w:rPr>
        <w:t>.</w:t>
      </w:r>
    </w:p>
    <w:p w:rsidR="00C415DF" w:rsidRPr="00AA5727" w:rsidRDefault="00C415DF" w:rsidP="00DD1F55">
      <w:pPr>
        <w:pStyle w:val="Tekstpodstawowywcity"/>
        <w:numPr>
          <w:ilvl w:val="0"/>
          <w:numId w:val="4"/>
        </w:numPr>
        <w:tabs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AA5727">
        <w:rPr>
          <w:rFonts w:ascii="Arial" w:hAnsi="Arial" w:cs="Arial"/>
          <w:sz w:val="20"/>
          <w:szCs w:val="22"/>
        </w:rPr>
        <w:t xml:space="preserve">Zmiana kierownika </w:t>
      </w:r>
      <w:r w:rsidR="001B3E47">
        <w:rPr>
          <w:rFonts w:ascii="Arial" w:hAnsi="Arial" w:cs="Arial"/>
          <w:sz w:val="20"/>
          <w:szCs w:val="22"/>
        </w:rPr>
        <w:t>robót</w:t>
      </w:r>
      <w:r w:rsidRPr="00AA5727">
        <w:rPr>
          <w:rFonts w:ascii="Arial" w:hAnsi="Arial" w:cs="Arial"/>
          <w:sz w:val="20"/>
          <w:szCs w:val="22"/>
        </w:rPr>
        <w:t xml:space="preserve"> wymaga </w:t>
      </w:r>
      <w:r w:rsidR="0085780B" w:rsidRPr="00AA5727">
        <w:rPr>
          <w:rFonts w:ascii="Arial" w:hAnsi="Arial" w:cs="Arial"/>
          <w:sz w:val="20"/>
          <w:szCs w:val="22"/>
        </w:rPr>
        <w:t xml:space="preserve">pisemnego </w:t>
      </w:r>
      <w:r w:rsidRPr="00AA5727">
        <w:rPr>
          <w:rFonts w:ascii="Arial" w:hAnsi="Arial" w:cs="Arial"/>
          <w:sz w:val="20"/>
          <w:szCs w:val="22"/>
        </w:rPr>
        <w:t xml:space="preserve">zatwierdzenia przez </w:t>
      </w:r>
      <w:r w:rsidR="0085780B" w:rsidRPr="00AA5727">
        <w:rPr>
          <w:rFonts w:ascii="Arial" w:hAnsi="Arial" w:cs="Arial"/>
          <w:sz w:val="20"/>
          <w:szCs w:val="22"/>
        </w:rPr>
        <w:t>Zamawiającego</w:t>
      </w:r>
      <w:r w:rsidR="005E591D" w:rsidRPr="00AA5727">
        <w:rPr>
          <w:rFonts w:ascii="Arial" w:hAnsi="Arial" w:cs="Arial"/>
          <w:sz w:val="20"/>
          <w:szCs w:val="22"/>
        </w:rPr>
        <w:t xml:space="preserve"> i nie wymaga zmiany u</w:t>
      </w:r>
      <w:r w:rsidRPr="00AA5727">
        <w:rPr>
          <w:rFonts w:ascii="Arial" w:hAnsi="Arial" w:cs="Arial"/>
          <w:sz w:val="20"/>
          <w:szCs w:val="22"/>
        </w:rPr>
        <w:t>mowy</w:t>
      </w:r>
      <w:r w:rsidR="005E591D" w:rsidRPr="00AA5727">
        <w:t>.</w:t>
      </w:r>
      <w:r w:rsidR="00DD1F55" w:rsidRPr="00AA5727">
        <w:t xml:space="preserve"> </w:t>
      </w:r>
      <w:r w:rsidR="00DD1F55" w:rsidRPr="00AA5727">
        <w:rPr>
          <w:rFonts w:ascii="Arial" w:hAnsi="Arial" w:cs="Arial"/>
          <w:sz w:val="20"/>
          <w:szCs w:val="20"/>
        </w:rPr>
        <w:t>Warunkiem wyrażenia zgody przez Zamawiającego na zmianę jest wykazanie, że spełnia on warunki i kryteria ok</w:t>
      </w:r>
      <w:r w:rsidR="00901687" w:rsidRPr="00AA5727">
        <w:rPr>
          <w:rFonts w:ascii="Arial" w:hAnsi="Arial" w:cs="Arial"/>
          <w:sz w:val="20"/>
          <w:szCs w:val="20"/>
        </w:rPr>
        <w:t>reślone przez Zamawiającego w </w:t>
      </w:r>
      <w:r w:rsidR="00DD1F55" w:rsidRPr="00AA5727">
        <w:rPr>
          <w:rFonts w:ascii="Arial" w:hAnsi="Arial" w:cs="Arial"/>
          <w:sz w:val="20"/>
          <w:szCs w:val="20"/>
        </w:rPr>
        <w:t>zaproszeniu do złożenia oferty.</w:t>
      </w:r>
    </w:p>
    <w:p w:rsidR="00405453" w:rsidRDefault="00416C31" w:rsidP="00DD1F55">
      <w:pPr>
        <w:pStyle w:val="Tekstpodstawowywcity"/>
        <w:numPr>
          <w:ilvl w:val="0"/>
          <w:numId w:val="4"/>
        </w:numPr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obowiązany jest </w:t>
      </w:r>
      <w:r w:rsidR="00D869DC">
        <w:rPr>
          <w:rFonts w:ascii="Arial" w:hAnsi="Arial" w:cs="Arial"/>
          <w:sz w:val="20"/>
          <w:szCs w:val="22"/>
        </w:rPr>
        <w:t>zapewnić wykonanie zadania przez zespół osó</w:t>
      </w:r>
      <w:r w:rsidR="00150AB4">
        <w:rPr>
          <w:rFonts w:ascii="Arial" w:hAnsi="Arial" w:cs="Arial"/>
          <w:sz w:val="20"/>
          <w:szCs w:val="22"/>
        </w:rPr>
        <w:t>b o odpowiednich kwalifikacjach gwarantujący prawidłową i terminową realizację przedmiotu umowy.</w:t>
      </w:r>
    </w:p>
    <w:p w:rsidR="004C2D6A" w:rsidRPr="004C2D6A" w:rsidRDefault="004C2D6A" w:rsidP="00DD1F55">
      <w:pPr>
        <w:pStyle w:val="Tekstpodstawowy21"/>
        <w:numPr>
          <w:ilvl w:val="0"/>
          <w:numId w:val="4"/>
        </w:numPr>
        <w:tabs>
          <w:tab w:val="left" w:pos="360"/>
          <w:tab w:val="num" w:pos="426"/>
          <w:tab w:val="left" w:pos="8460"/>
          <w:tab w:val="left" w:pos="8640"/>
          <w:tab w:val="left" w:pos="8820"/>
        </w:tabs>
        <w:spacing w:before="120" w:line="276" w:lineRule="auto"/>
        <w:ind w:left="426" w:right="-75" w:hanging="426"/>
        <w:jc w:val="both"/>
        <w:rPr>
          <w:rFonts w:ascii="Arial" w:hAnsi="Arial"/>
          <w:sz w:val="20"/>
        </w:rPr>
      </w:pPr>
      <w:r>
        <w:rPr>
          <w:rFonts w:ascii="Arial" w:hAnsi="Arial" w:cs="Arial"/>
          <w:sz w:val="20"/>
          <w:szCs w:val="22"/>
        </w:rPr>
        <w:t>Zamawiający ustanowi I</w:t>
      </w:r>
      <w:r w:rsidRPr="00387A10">
        <w:rPr>
          <w:rFonts w:ascii="Arial" w:hAnsi="Arial" w:cs="Arial"/>
          <w:sz w:val="20"/>
          <w:szCs w:val="22"/>
        </w:rPr>
        <w:t>ns</w:t>
      </w:r>
      <w:r>
        <w:rPr>
          <w:rFonts w:ascii="Arial" w:hAnsi="Arial" w:cs="Arial"/>
          <w:sz w:val="20"/>
          <w:szCs w:val="22"/>
        </w:rPr>
        <w:t>pektora Nadzoru i</w:t>
      </w:r>
      <w:r w:rsidRPr="00387A10">
        <w:rPr>
          <w:rFonts w:ascii="Arial" w:hAnsi="Arial" w:cs="Arial"/>
          <w:sz w:val="20"/>
          <w:szCs w:val="22"/>
        </w:rPr>
        <w:t>nwestorskiego i p</w:t>
      </w:r>
      <w:r>
        <w:rPr>
          <w:rFonts w:ascii="Arial" w:hAnsi="Arial" w:cs="Arial"/>
          <w:sz w:val="20"/>
          <w:szCs w:val="22"/>
        </w:rPr>
        <w:t>owiadomi o tym fakcie Wykonawcę na przekazaniu placu budowy.</w:t>
      </w:r>
    </w:p>
    <w:p w:rsidR="00481034" w:rsidRPr="00506814" w:rsidRDefault="005E591D" w:rsidP="00DD1F55">
      <w:pPr>
        <w:pStyle w:val="Tekstpodstawowywcity"/>
        <w:numPr>
          <w:ilvl w:val="0"/>
          <w:numId w:val="4"/>
        </w:numPr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481034" w:rsidRPr="00506814">
        <w:rPr>
          <w:rFonts w:ascii="Arial" w:hAnsi="Arial" w:cs="Arial"/>
          <w:sz w:val="20"/>
          <w:szCs w:val="22"/>
        </w:rPr>
        <w:t>adzoru inwestorskiego</w:t>
      </w:r>
      <w:r w:rsidR="0085780B" w:rsidRPr="00506814">
        <w:rPr>
          <w:rFonts w:ascii="Arial" w:hAnsi="Arial" w:cs="Arial"/>
          <w:sz w:val="20"/>
          <w:szCs w:val="22"/>
        </w:rPr>
        <w:t>/Zamawiający</w:t>
      </w:r>
      <w:r w:rsidR="00481034" w:rsidRPr="00506814">
        <w:rPr>
          <w:rFonts w:ascii="Arial" w:hAnsi="Arial" w:cs="Arial"/>
          <w:sz w:val="20"/>
          <w:szCs w:val="22"/>
        </w:rPr>
        <w:t xml:space="preserve"> jest uprawniony do zgłoszenia uwag, zastrzeżeń albo do wystąpienia do Wykonawcy z żądaniem </w:t>
      </w:r>
      <w:r w:rsidR="00481034" w:rsidRPr="00FF7ABA">
        <w:rPr>
          <w:rFonts w:ascii="Arial" w:hAnsi="Arial" w:cs="Arial"/>
          <w:sz w:val="20"/>
          <w:szCs w:val="22"/>
        </w:rPr>
        <w:t xml:space="preserve">usunięcia </w:t>
      </w:r>
      <w:r w:rsidR="003B5AC7" w:rsidRPr="00FF7ABA">
        <w:rPr>
          <w:rFonts w:ascii="Arial" w:hAnsi="Arial" w:cs="Arial"/>
          <w:sz w:val="20"/>
          <w:szCs w:val="22"/>
        </w:rPr>
        <w:t>z budowy</w:t>
      </w:r>
      <w:r w:rsidR="003B5AC7">
        <w:rPr>
          <w:rFonts w:ascii="Arial" w:hAnsi="Arial" w:cs="Arial"/>
          <w:sz w:val="20"/>
          <w:szCs w:val="22"/>
        </w:rPr>
        <w:t xml:space="preserve"> </w:t>
      </w:r>
      <w:r w:rsidR="00481034" w:rsidRPr="00506814">
        <w:rPr>
          <w:rFonts w:ascii="Arial" w:hAnsi="Arial" w:cs="Arial"/>
          <w:sz w:val="20"/>
          <w:szCs w:val="22"/>
        </w:rPr>
        <w:t>określonej osoby, spośród personelu Wykonawcy lub jego Podwykonawcy, która pomimo udzielonego jej upomnienia:</w:t>
      </w:r>
    </w:p>
    <w:p w:rsidR="00481034" w:rsidRPr="00506814" w:rsidRDefault="00481034" w:rsidP="00DD1F55">
      <w:pPr>
        <w:pStyle w:val="Tekstpodstawowywcity"/>
        <w:numPr>
          <w:ilvl w:val="0"/>
          <w:numId w:val="30"/>
        </w:numPr>
        <w:spacing w:line="276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uporczywie wykazuje rażący brak staranności,</w:t>
      </w:r>
    </w:p>
    <w:p w:rsidR="00481034" w:rsidRPr="00506814" w:rsidRDefault="00481034" w:rsidP="00DD1F55">
      <w:pPr>
        <w:pStyle w:val="Tekstpodstawowywcity"/>
        <w:numPr>
          <w:ilvl w:val="0"/>
          <w:numId w:val="30"/>
        </w:numPr>
        <w:spacing w:line="276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wykonuje swoje obowiązki w sposób niekompetentny lub niedbały,</w:t>
      </w:r>
    </w:p>
    <w:p w:rsidR="00481034" w:rsidRPr="00506814" w:rsidRDefault="00DD1F55" w:rsidP="00DD1F55">
      <w:pPr>
        <w:pStyle w:val="Tekstpodstawowywcity"/>
        <w:numPr>
          <w:ilvl w:val="0"/>
          <w:numId w:val="30"/>
        </w:numPr>
        <w:spacing w:line="276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nie stosuje się do postanowień u</w:t>
      </w:r>
      <w:r w:rsidR="00481034" w:rsidRPr="00506814">
        <w:rPr>
          <w:rFonts w:ascii="Arial" w:hAnsi="Arial" w:cs="Arial"/>
          <w:sz w:val="20"/>
          <w:szCs w:val="22"/>
        </w:rPr>
        <w:t>mowy lub stwarza zagrożenie dla bezpieczeństwa, zdrowia lub ochrony środowiska, w szczególności narusza zasady bhp oraz przepisy ppoż.</w:t>
      </w:r>
    </w:p>
    <w:p w:rsidR="004E604B" w:rsidRPr="00506814" w:rsidRDefault="00481034" w:rsidP="00DD1F55">
      <w:pPr>
        <w:pStyle w:val="Tekstpodstawowywcity"/>
        <w:numPr>
          <w:ilvl w:val="0"/>
          <w:numId w:val="4"/>
        </w:numPr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 przypadku </w:t>
      </w:r>
      <w:r w:rsidRPr="00801F86">
        <w:rPr>
          <w:rFonts w:ascii="Arial" w:hAnsi="Arial" w:cs="Arial"/>
          <w:sz w:val="20"/>
          <w:szCs w:val="22"/>
        </w:rPr>
        <w:t>wystąpienia okoliczności, o której mowa w ust.</w:t>
      </w:r>
      <w:r w:rsidR="00E53561" w:rsidRPr="00801F86">
        <w:rPr>
          <w:rFonts w:ascii="Arial" w:hAnsi="Arial" w:cs="Arial"/>
          <w:sz w:val="20"/>
          <w:szCs w:val="22"/>
        </w:rPr>
        <w:t>1</w:t>
      </w:r>
      <w:r w:rsidR="00801F86" w:rsidRPr="00801F86">
        <w:rPr>
          <w:rFonts w:ascii="Arial" w:hAnsi="Arial" w:cs="Arial"/>
          <w:sz w:val="20"/>
          <w:szCs w:val="22"/>
        </w:rPr>
        <w:t>0</w:t>
      </w:r>
      <w:r w:rsidRPr="00801F86">
        <w:rPr>
          <w:rFonts w:ascii="Arial" w:hAnsi="Arial" w:cs="Arial"/>
          <w:sz w:val="20"/>
          <w:szCs w:val="22"/>
        </w:rPr>
        <w:t xml:space="preserve"> Wykonawca </w:t>
      </w:r>
      <w:r w:rsidR="0085780B" w:rsidRPr="00801F86">
        <w:rPr>
          <w:rFonts w:ascii="Arial" w:hAnsi="Arial" w:cs="Arial"/>
          <w:sz w:val="20"/>
          <w:szCs w:val="22"/>
        </w:rPr>
        <w:t>niezwłocznie</w:t>
      </w:r>
      <w:r w:rsidR="0085780B" w:rsidRPr="00506814">
        <w:rPr>
          <w:rFonts w:ascii="Arial" w:hAnsi="Arial" w:cs="Arial"/>
          <w:sz w:val="20"/>
          <w:szCs w:val="22"/>
        </w:rPr>
        <w:t xml:space="preserve"> </w:t>
      </w:r>
      <w:r w:rsidRPr="00506814">
        <w:rPr>
          <w:rFonts w:ascii="Arial" w:hAnsi="Arial" w:cs="Arial"/>
          <w:sz w:val="20"/>
          <w:szCs w:val="22"/>
        </w:rPr>
        <w:t>wyznaczy odpowiednią osobę na zastępstwo.</w:t>
      </w:r>
    </w:p>
    <w:p w:rsidR="001522AF" w:rsidRPr="00506814" w:rsidRDefault="0013462F" w:rsidP="00DD1F55">
      <w:pPr>
        <w:pStyle w:val="Tekstpodstawowywcity"/>
        <w:numPr>
          <w:ilvl w:val="0"/>
          <w:numId w:val="4"/>
        </w:numPr>
        <w:spacing w:before="120"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Zamawiający zastrzega sobie prawo zmiany inspektora </w:t>
      </w:r>
      <w:r w:rsidR="00D869DC" w:rsidRPr="00506814">
        <w:rPr>
          <w:rFonts w:ascii="Arial" w:hAnsi="Arial" w:cs="Arial"/>
          <w:sz w:val="20"/>
          <w:szCs w:val="22"/>
        </w:rPr>
        <w:t xml:space="preserve">nadzoru </w:t>
      </w:r>
      <w:r w:rsidRPr="00506814">
        <w:rPr>
          <w:rFonts w:ascii="Arial" w:hAnsi="Arial" w:cs="Arial"/>
          <w:sz w:val="20"/>
          <w:szCs w:val="22"/>
        </w:rPr>
        <w:t>i zobowiązuje się do niezwłocznego powiadomienia o tym Wykona</w:t>
      </w:r>
      <w:r w:rsidR="00312AB5" w:rsidRPr="00506814">
        <w:rPr>
          <w:rFonts w:ascii="Arial" w:hAnsi="Arial" w:cs="Arial"/>
          <w:sz w:val="20"/>
          <w:szCs w:val="22"/>
        </w:rPr>
        <w:t>wcy</w:t>
      </w:r>
      <w:r w:rsidR="008B37B6">
        <w:rPr>
          <w:rFonts w:ascii="Arial" w:hAnsi="Arial" w:cs="Arial"/>
          <w:sz w:val="20"/>
          <w:szCs w:val="22"/>
        </w:rPr>
        <w:t>.</w:t>
      </w:r>
    </w:p>
    <w:p w:rsidR="00F66196" w:rsidRPr="00506814" w:rsidRDefault="00F66196" w:rsidP="00DD1F55">
      <w:pPr>
        <w:pStyle w:val="Tekstpodstawowywcity"/>
        <w:numPr>
          <w:ilvl w:val="0"/>
          <w:numId w:val="4"/>
        </w:numPr>
        <w:spacing w:before="120"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Zmiana osoby pełniącej funkcję Insp</w:t>
      </w:r>
      <w:r w:rsidR="005E591D" w:rsidRPr="00506814">
        <w:rPr>
          <w:rFonts w:ascii="Arial" w:hAnsi="Arial" w:cs="Arial"/>
          <w:sz w:val="20"/>
          <w:szCs w:val="22"/>
        </w:rPr>
        <w:t>ektora N</w:t>
      </w:r>
      <w:r w:rsidR="00C02EF8">
        <w:rPr>
          <w:rFonts w:ascii="Arial" w:hAnsi="Arial" w:cs="Arial"/>
          <w:sz w:val="20"/>
          <w:szCs w:val="22"/>
        </w:rPr>
        <w:t>adzoru I</w:t>
      </w:r>
      <w:r w:rsidRPr="00506814">
        <w:rPr>
          <w:rFonts w:ascii="Arial" w:hAnsi="Arial" w:cs="Arial"/>
          <w:sz w:val="20"/>
          <w:szCs w:val="22"/>
        </w:rPr>
        <w:t>nwestorskiego</w:t>
      </w:r>
      <w:r w:rsidR="008B37B6">
        <w:rPr>
          <w:rFonts w:ascii="Arial" w:hAnsi="Arial" w:cs="Arial"/>
          <w:sz w:val="20"/>
          <w:szCs w:val="22"/>
        </w:rPr>
        <w:t xml:space="preserve"> </w:t>
      </w:r>
      <w:r w:rsidR="005E591D" w:rsidRPr="00506814">
        <w:rPr>
          <w:rFonts w:ascii="Arial" w:hAnsi="Arial" w:cs="Arial"/>
          <w:sz w:val="20"/>
          <w:szCs w:val="22"/>
        </w:rPr>
        <w:t>nie stanowi zmiany u</w:t>
      </w:r>
      <w:r w:rsidRPr="00506814">
        <w:rPr>
          <w:rFonts w:ascii="Arial" w:hAnsi="Arial" w:cs="Arial"/>
          <w:sz w:val="20"/>
          <w:szCs w:val="22"/>
        </w:rPr>
        <w:t xml:space="preserve">mowy. </w:t>
      </w:r>
    </w:p>
    <w:p w:rsidR="00EE7DD9" w:rsidRPr="00506814" w:rsidRDefault="005E591D" w:rsidP="00DD1F55">
      <w:pPr>
        <w:pStyle w:val="Tekstpodstawowywcity"/>
        <w:numPr>
          <w:ilvl w:val="0"/>
          <w:numId w:val="4"/>
        </w:numPr>
        <w:spacing w:before="120" w:line="276" w:lineRule="auto"/>
        <w:ind w:left="357" w:right="23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4E604B" w:rsidRPr="00506814">
        <w:rPr>
          <w:rFonts w:ascii="Arial" w:hAnsi="Arial" w:cs="Arial"/>
          <w:sz w:val="20"/>
          <w:szCs w:val="22"/>
        </w:rPr>
        <w:t>adzoru</w:t>
      </w:r>
      <w:r w:rsidR="00C02EF8">
        <w:rPr>
          <w:rFonts w:ascii="Arial" w:hAnsi="Arial" w:cs="Arial"/>
          <w:sz w:val="20"/>
          <w:szCs w:val="22"/>
        </w:rPr>
        <w:t xml:space="preserve"> I</w:t>
      </w:r>
      <w:r w:rsidR="00EE7DD9" w:rsidRPr="00506814">
        <w:rPr>
          <w:rFonts w:ascii="Arial" w:hAnsi="Arial" w:cs="Arial"/>
          <w:sz w:val="20"/>
          <w:szCs w:val="22"/>
        </w:rPr>
        <w:t>nwestorskiego</w:t>
      </w:r>
      <w:r w:rsidR="00EE7DD9" w:rsidRPr="00506814">
        <w:rPr>
          <w:rFonts w:ascii="Arial" w:hAnsi="Arial" w:cs="Arial"/>
          <w:color w:val="984806"/>
          <w:sz w:val="20"/>
          <w:szCs w:val="22"/>
        </w:rPr>
        <w:t xml:space="preserve"> </w:t>
      </w:r>
      <w:r w:rsidR="004E604B" w:rsidRPr="00506814">
        <w:rPr>
          <w:rFonts w:ascii="Arial" w:hAnsi="Arial" w:cs="Arial"/>
          <w:sz w:val="20"/>
          <w:szCs w:val="22"/>
        </w:rPr>
        <w:t>reprezentuje Zamawiającego wobec Wykonawcy działając w imieniu i na rachunek Zamawiającego</w:t>
      </w:r>
      <w:r w:rsidR="004313B8" w:rsidRPr="00506814">
        <w:rPr>
          <w:rFonts w:ascii="Arial" w:hAnsi="Arial" w:cs="Arial"/>
          <w:sz w:val="20"/>
          <w:szCs w:val="22"/>
        </w:rPr>
        <w:t>.</w:t>
      </w:r>
    </w:p>
    <w:p w:rsidR="00EE7DD9" w:rsidRPr="00506814" w:rsidRDefault="005E591D" w:rsidP="00DD1F55">
      <w:pPr>
        <w:pStyle w:val="Tekstpodstawowywcity"/>
        <w:numPr>
          <w:ilvl w:val="0"/>
          <w:numId w:val="4"/>
        </w:numPr>
        <w:spacing w:before="120" w:line="276" w:lineRule="auto"/>
        <w:ind w:left="357" w:right="23" w:hanging="357"/>
        <w:jc w:val="both"/>
        <w:rPr>
          <w:rFonts w:ascii="Arial" w:hAnsi="Arial" w:cs="Arial"/>
          <w:bCs/>
          <w:sz w:val="20"/>
          <w:szCs w:val="22"/>
        </w:rPr>
      </w:pPr>
      <w:r w:rsidRPr="00506814">
        <w:rPr>
          <w:rFonts w:ascii="Arial" w:hAnsi="Arial" w:cs="Arial"/>
          <w:bCs/>
          <w:sz w:val="20"/>
          <w:szCs w:val="22"/>
        </w:rPr>
        <w:t>Inspektor N</w:t>
      </w:r>
      <w:r w:rsidR="00EE7DD9" w:rsidRPr="00506814">
        <w:rPr>
          <w:rFonts w:ascii="Arial" w:hAnsi="Arial" w:cs="Arial"/>
          <w:bCs/>
          <w:sz w:val="20"/>
          <w:szCs w:val="22"/>
        </w:rPr>
        <w:t>adzoru inwestorskiego jest upoważniony do bieżącej koordynacji robót realizowanych na podstawie umowy; kontroli jakości robót,</w:t>
      </w:r>
      <w:r w:rsidR="00EE7DD9" w:rsidRPr="00506814">
        <w:rPr>
          <w:rFonts w:ascii="Arial" w:hAnsi="Arial" w:cs="Arial"/>
          <w:bCs/>
          <w:i/>
          <w:sz w:val="20"/>
          <w:szCs w:val="22"/>
        </w:rPr>
        <w:t xml:space="preserve"> </w:t>
      </w:r>
      <w:r w:rsidR="00F65AD0" w:rsidRPr="00506814">
        <w:rPr>
          <w:rFonts w:ascii="Arial" w:hAnsi="Arial" w:cs="Arial"/>
          <w:bCs/>
          <w:sz w:val="20"/>
          <w:szCs w:val="22"/>
        </w:rPr>
        <w:t>zatwierdzania materiałów przed ich wbudowaniem</w:t>
      </w:r>
      <w:r w:rsidR="00F65AD0" w:rsidRPr="00506814">
        <w:rPr>
          <w:rFonts w:ascii="Arial" w:hAnsi="Arial" w:cs="Arial"/>
          <w:bCs/>
          <w:i/>
          <w:sz w:val="20"/>
          <w:szCs w:val="22"/>
        </w:rPr>
        <w:t xml:space="preserve">, </w:t>
      </w:r>
      <w:r w:rsidR="008B37B6">
        <w:rPr>
          <w:rFonts w:ascii="Arial" w:hAnsi="Arial" w:cs="Arial"/>
          <w:bCs/>
          <w:i/>
          <w:sz w:val="20"/>
          <w:szCs w:val="22"/>
        </w:rPr>
        <w:t xml:space="preserve">                       </w:t>
      </w:r>
      <w:r w:rsidR="00EE7DD9" w:rsidRPr="00506814">
        <w:rPr>
          <w:rFonts w:ascii="Arial" w:hAnsi="Arial" w:cs="Arial"/>
          <w:bCs/>
          <w:sz w:val="20"/>
          <w:szCs w:val="22"/>
        </w:rPr>
        <w:t>do odbiorów robót wykonanych zgodnie z Dokumentacją projektową i STWiORB oraz jest odpowiedzial</w:t>
      </w:r>
      <w:r w:rsidRPr="00506814">
        <w:rPr>
          <w:rFonts w:ascii="Arial" w:hAnsi="Arial" w:cs="Arial"/>
          <w:bCs/>
          <w:sz w:val="20"/>
          <w:szCs w:val="22"/>
        </w:rPr>
        <w:t>ny za kontrolę obmiarów robót i 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pełni funkcje inspektora nadzoru inwestorskiego w rozumieniu </w:t>
      </w:r>
      <w:r w:rsidR="00DD1F55">
        <w:rPr>
          <w:rFonts w:ascii="Arial" w:hAnsi="Arial" w:cs="Arial"/>
          <w:bCs/>
          <w:sz w:val="20"/>
          <w:szCs w:val="22"/>
        </w:rPr>
        <w:t>u</w:t>
      </w:r>
      <w:r w:rsidR="003B5AC7" w:rsidRPr="00FF7ABA">
        <w:rPr>
          <w:rFonts w:ascii="Arial" w:hAnsi="Arial" w:cs="Arial"/>
          <w:bCs/>
          <w:sz w:val="20"/>
          <w:szCs w:val="22"/>
        </w:rPr>
        <w:t>stawy</w:t>
      </w:r>
      <w:r w:rsidR="003B5AC7">
        <w:rPr>
          <w:rFonts w:ascii="Arial" w:hAnsi="Arial" w:cs="Arial"/>
          <w:bCs/>
          <w:sz w:val="20"/>
          <w:szCs w:val="22"/>
        </w:rPr>
        <w:t xml:space="preserve"> Prawo Budowlane</w:t>
      </w:r>
      <w:r w:rsidR="00EE7DD9" w:rsidRPr="00506814">
        <w:rPr>
          <w:rFonts w:ascii="Arial" w:hAnsi="Arial" w:cs="Arial"/>
          <w:bCs/>
          <w:sz w:val="20"/>
          <w:szCs w:val="22"/>
        </w:rPr>
        <w:t>.</w:t>
      </w:r>
    </w:p>
    <w:p w:rsidR="00DD1F55" w:rsidRPr="00AA5727" w:rsidRDefault="00DD1F55" w:rsidP="00DD1F55">
      <w:pPr>
        <w:pStyle w:val="Tekstpodstawowywcity"/>
        <w:numPr>
          <w:ilvl w:val="0"/>
          <w:numId w:val="4"/>
        </w:numPr>
        <w:spacing w:before="120" w:line="276" w:lineRule="auto"/>
        <w:ind w:left="357" w:right="23" w:hanging="357"/>
        <w:jc w:val="both"/>
        <w:rPr>
          <w:rFonts w:ascii="Arial" w:hAnsi="Arial" w:cs="Arial"/>
          <w:sz w:val="20"/>
          <w:szCs w:val="20"/>
        </w:rPr>
      </w:pPr>
      <w:r w:rsidRPr="00AA5727">
        <w:rPr>
          <w:rFonts w:ascii="Arial" w:hAnsi="Arial" w:cs="Arial"/>
          <w:sz w:val="20"/>
          <w:szCs w:val="20"/>
        </w:rPr>
        <w:t>Zamawiający i Wykonawca zobowiązują się współdziałać przy wykonaniu umowy w celu należytej realizacji zamówienia.</w:t>
      </w:r>
    </w:p>
    <w:p w:rsidR="004E604B" w:rsidRPr="00506814" w:rsidRDefault="004E604B" w:rsidP="00DD1F55">
      <w:pPr>
        <w:pStyle w:val="Tekstpodstawowywcity"/>
        <w:numPr>
          <w:ilvl w:val="0"/>
          <w:numId w:val="4"/>
        </w:numPr>
        <w:spacing w:before="120"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prawa i ustalonych zwyczajów.</w:t>
      </w:r>
    </w:p>
    <w:p w:rsidR="001E3E9A" w:rsidRPr="00506814" w:rsidRDefault="00D80B38" w:rsidP="00DD1F55">
      <w:pPr>
        <w:pStyle w:val="Tekstpodstawowywcity"/>
        <w:numPr>
          <w:ilvl w:val="0"/>
          <w:numId w:val="4"/>
        </w:numPr>
        <w:spacing w:before="120"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lastRenderedPageBreak/>
        <w:t>Wykonawca będzie stosował się do poleceń wydawanych przez Zamawiającego lub reprezentujący go nadzór inwestorski w odniesieniu do robót, włącznie z zawieszeniem wszystkich lub części robót.</w:t>
      </w:r>
    </w:p>
    <w:p w:rsidR="00FC4AD6" w:rsidRPr="006A6ACE" w:rsidRDefault="00FC4AD6" w:rsidP="00DD1F55">
      <w:pPr>
        <w:pStyle w:val="Tekstpodstawowywcity"/>
        <w:numPr>
          <w:ilvl w:val="0"/>
          <w:numId w:val="4"/>
        </w:numPr>
        <w:spacing w:before="120"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Uprawnionymi do wezwania projektanta na budowę w ramach płatnego przez Zamawiającego nadzoru</w:t>
      </w:r>
      <w:r w:rsidRPr="006A6ACE">
        <w:rPr>
          <w:rFonts w:ascii="Arial" w:hAnsi="Arial" w:cs="Arial"/>
          <w:sz w:val="20"/>
          <w:szCs w:val="22"/>
        </w:rPr>
        <w:t xml:space="preserve"> autorskiego są inspektorzy nadzoru i przedstawiciele Zamawiającego.</w:t>
      </w:r>
    </w:p>
    <w:p w:rsidR="004E604B" w:rsidRDefault="00D80B38" w:rsidP="00DD1F55">
      <w:pPr>
        <w:pStyle w:val="Tekstpodstawowywcity"/>
        <w:spacing w:before="24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7</w:t>
      </w:r>
    </w:p>
    <w:p w:rsidR="003B081A" w:rsidRPr="003B081A" w:rsidRDefault="003B081A" w:rsidP="00DD1F55">
      <w:pPr>
        <w:pStyle w:val="Tekstpodstawowywcity"/>
        <w:spacing w:before="24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D80B38" w:rsidRDefault="00D80B38" w:rsidP="00DD1F55">
      <w:pPr>
        <w:pStyle w:val="Tekstpodstawowywcity"/>
        <w:spacing w:before="120" w:line="276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Wynagrodzenie</w:t>
      </w:r>
    </w:p>
    <w:p w:rsidR="00150AB4" w:rsidRPr="00D875C2" w:rsidRDefault="004E604B" w:rsidP="00DD1F55">
      <w:pPr>
        <w:pStyle w:val="Tekstpodstawowywcity"/>
        <w:numPr>
          <w:ilvl w:val="0"/>
          <w:numId w:val="5"/>
        </w:numPr>
        <w:tabs>
          <w:tab w:val="clear" w:pos="720"/>
          <w:tab w:val="num" w:pos="540"/>
        </w:tabs>
        <w:spacing w:before="120" w:line="276" w:lineRule="auto"/>
        <w:ind w:left="54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Wykonawcy przysługuje od Zamawiającego </w:t>
      </w:r>
      <w:r w:rsidRPr="008523EB">
        <w:rPr>
          <w:rFonts w:ascii="Arial" w:hAnsi="Arial" w:cs="Arial"/>
          <w:b/>
          <w:color w:val="000000"/>
          <w:sz w:val="20"/>
          <w:szCs w:val="22"/>
        </w:rPr>
        <w:t>wynagrodzenie kosztorysowe</w:t>
      </w:r>
      <w:r>
        <w:rPr>
          <w:rFonts w:ascii="Arial" w:hAnsi="Arial" w:cs="Arial"/>
          <w:sz w:val="20"/>
          <w:szCs w:val="22"/>
        </w:rPr>
        <w:t xml:space="preserve"> za przedmiot umowy </w:t>
      </w:r>
      <w:r w:rsidR="001D0D72" w:rsidRPr="005B5602">
        <w:rPr>
          <w:rFonts w:ascii="Arial" w:hAnsi="Arial" w:cs="Arial"/>
          <w:sz w:val="20"/>
          <w:szCs w:val="22"/>
        </w:rPr>
        <w:t>obliczone na zasadach określonych w niniejszej umowie</w:t>
      </w:r>
      <w:r w:rsidR="001D0D72">
        <w:rPr>
          <w:rFonts w:ascii="Arial" w:hAnsi="Arial" w:cs="Arial"/>
          <w:b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na podstawie cen jednostkowych, wg kosztorysu ofertowego sp</w:t>
      </w:r>
      <w:r w:rsidR="00D80B38">
        <w:rPr>
          <w:rFonts w:ascii="Arial" w:hAnsi="Arial" w:cs="Arial"/>
          <w:sz w:val="20"/>
          <w:szCs w:val="22"/>
        </w:rPr>
        <w:t>orządzonego przez Wykonawcę,  w </w:t>
      </w:r>
      <w:r>
        <w:rPr>
          <w:rFonts w:ascii="Arial" w:hAnsi="Arial" w:cs="Arial"/>
          <w:sz w:val="20"/>
          <w:szCs w:val="22"/>
        </w:rPr>
        <w:t>wysokości</w:t>
      </w:r>
      <w:r w:rsidR="00FD2CD4">
        <w:rPr>
          <w:rFonts w:ascii="Arial" w:hAnsi="Arial" w:cs="Arial"/>
          <w:sz w:val="20"/>
          <w:szCs w:val="22"/>
        </w:rPr>
        <w:t>:</w:t>
      </w:r>
      <w:r>
        <w:rPr>
          <w:rFonts w:ascii="Arial" w:hAnsi="Arial" w:cs="Arial"/>
          <w:sz w:val="20"/>
          <w:szCs w:val="22"/>
        </w:rPr>
        <w:t xml:space="preserve"> </w:t>
      </w:r>
      <w:r w:rsidR="00F1729F">
        <w:rPr>
          <w:rFonts w:ascii="Arial" w:hAnsi="Arial" w:cs="Arial"/>
          <w:sz w:val="20"/>
          <w:szCs w:val="22"/>
        </w:rPr>
        <w:t xml:space="preserve"> </w:t>
      </w:r>
    </w:p>
    <w:p w:rsidR="004E604B" w:rsidRDefault="004E604B" w:rsidP="00DD1F55">
      <w:pPr>
        <w:pStyle w:val="Tekstpodstawowywcity"/>
        <w:tabs>
          <w:tab w:val="num" w:pos="1440"/>
        </w:tabs>
        <w:spacing w:before="120" w:line="276" w:lineRule="auto"/>
        <w:ind w:left="720" w:right="22" w:hanging="18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brutto:............PLN (słownie:  ………………………………………………)</w:t>
      </w:r>
    </w:p>
    <w:p w:rsidR="004E604B" w:rsidRPr="008B37B6" w:rsidRDefault="004E604B" w:rsidP="00DD1F55">
      <w:pPr>
        <w:pStyle w:val="Tekstpodstawowywcity"/>
        <w:spacing w:before="120" w:line="276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</w:t>
      </w:r>
      <w:r w:rsidRPr="008B37B6">
        <w:rPr>
          <w:rFonts w:ascii="Arial" w:hAnsi="Arial" w:cs="Arial"/>
          <w:sz w:val="20"/>
          <w:szCs w:val="22"/>
        </w:rPr>
        <w:t xml:space="preserve">tym: kwota  netto wynosi. …………………………PLN,  </w:t>
      </w:r>
    </w:p>
    <w:p w:rsidR="008523EB" w:rsidRPr="008B37B6" w:rsidRDefault="004E604B" w:rsidP="00DD1F55">
      <w:pPr>
        <w:pStyle w:val="Tekstpodstawowywcity"/>
        <w:spacing w:before="120" w:line="276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 w:rsidRPr="008B37B6">
        <w:rPr>
          <w:rFonts w:ascii="Arial" w:hAnsi="Arial" w:cs="Arial"/>
          <w:sz w:val="20"/>
          <w:szCs w:val="22"/>
        </w:rPr>
        <w:t>obowiązujący  VAT wynosi ………………….;......…PLN, tj. …….....…%</w:t>
      </w:r>
    </w:p>
    <w:p w:rsidR="001D5452" w:rsidRPr="008B37B6" w:rsidRDefault="008523EB" w:rsidP="00DD1F5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8B37B6">
        <w:rPr>
          <w:rFonts w:ascii="Arial" w:hAnsi="Arial" w:cs="Arial"/>
          <w:sz w:val="20"/>
          <w:szCs w:val="22"/>
        </w:rPr>
        <w:t>Kwota, o której mowa w ust.1 obejmuje wszelkie koszty i czynności Wykonawcy związane z realizacją przedmiotu umowy i n</w:t>
      </w:r>
      <w:r w:rsidR="001E221F" w:rsidRPr="008B37B6">
        <w:rPr>
          <w:rFonts w:ascii="Arial" w:hAnsi="Arial" w:cs="Arial"/>
          <w:sz w:val="20"/>
          <w:szCs w:val="22"/>
        </w:rPr>
        <w:t>ie będzie podlegać waloryzacji</w:t>
      </w:r>
      <w:r w:rsidR="008B37B6" w:rsidRPr="008B37B6">
        <w:rPr>
          <w:rFonts w:ascii="Arial" w:hAnsi="Arial" w:cs="Arial"/>
          <w:sz w:val="20"/>
          <w:szCs w:val="22"/>
        </w:rPr>
        <w:t>.</w:t>
      </w:r>
    </w:p>
    <w:p w:rsidR="001D5452" w:rsidRPr="00506814" w:rsidRDefault="001D5452" w:rsidP="00DD1F5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8B37B6">
        <w:rPr>
          <w:rFonts w:ascii="Arial" w:hAnsi="Arial" w:cs="Arial"/>
          <w:sz w:val="20"/>
          <w:szCs w:val="22"/>
        </w:rPr>
        <w:t>Cen</w:t>
      </w:r>
      <w:r w:rsidRPr="00506814">
        <w:rPr>
          <w:rFonts w:ascii="Arial" w:hAnsi="Arial" w:cs="Arial"/>
          <w:sz w:val="20"/>
          <w:szCs w:val="22"/>
        </w:rPr>
        <w:t>y jednostkowe robót podane w kosztorysie ofertowym nie ulegną zmianie i obowiązują do końca realizacji umowy.</w:t>
      </w:r>
    </w:p>
    <w:p w:rsidR="008523EB" w:rsidRPr="003C0930" w:rsidRDefault="008523EB" w:rsidP="00DD1F5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523EB">
        <w:rPr>
          <w:rFonts w:ascii="Arial" w:hAnsi="Arial" w:cs="Arial"/>
          <w:sz w:val="20"/>
          <w:szCs w:val="22"/>
        </w:rPr>
        <w:t xml:space="preserve">Za </w:t>
      </w:r>
      <w:r w:rsidRPr="003C0930">
        <w:rPr>
          <w:rFonts w:ascii="Arial" w:hAnsi="Arial" w:cs="Arial"/>
          <w:sz w:val="20"/>
          <w:szCs w:val="22"/>
        </w:rPr>
        <w:t>roboty nie wykonane, jako zbędne, choć objęte umową, wynagrodzenie nie przysługuje.</w:t>
      </w:r>
    </w:p>
    <w:p w:rsidR="00DD46C6" w:rsidRPr="006F2C73" w:rsidRDefault="00DD46C6" w:rsidP="00DD1F5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3C0930">
        <w:rPr>
          <w:rFonts w:ascii="Arial" w:hAnsi="Arial" w:cs="Arial"/>
          <w:sz w:val="20"/>
          <w:szCs w:val="22"/>
        </w:rPr>
        <w:t xml:space="preserve">Zamawiający określa, że minimalna wartość wynagrodzenia wynikająca z ograniczenia </w:t>
      </w:r>
      <w:r w:rsidR="003737AC" w:rsidRPr="003C0930">
        <w:rPr>
          <w:rFonts w:ascii="Arial" w:hAnsi="Arial" w:cs="Arial"/>
          <w:sz w:val="20"/>
          <w:szCs w:val="22"/>
        </w:rPr>
        <w:t xml:space="preserve">zakresu zamówienia </w:t>
      </w:r>
      <w:r w:rsidRPr="003C0930">
        <w:rPr>
          <w:rFonts w:ascii="Arial" w:hAnsi="Arial" w:cs="Arial"/>
          <w:sz w:val="20"/>
          <w:szCs w:val="22"/>
        </w:rPr>
        <w:t xml:space="preserve"> nie może być  </w:t>
      </w:r>
      <w:r w:rsidR="003737AC" w:rsidRPr="003C0930">
        <w:rPr>
          <w:rFonts w:ascii="Arial" w:hAnsi="Arial" w:cs="Arial"/>
          <w:sz w:val="20"/>
          <w:szCs w:val="22"/>
        </w:rPr>
        <w:t>mniejsza niż</w:t>
      </w:r>
      <w:r w:rsidR="003C0930" w:rsidRPr="003C0930">
        <w:rPr>
          <w:rFonts w:ascii="Arial" w:hAnsi="Arial" w:cs="Arial"/>
          <w:sz w:val="20"/>
          <w:szCs w:val="22"/>
        </w:rPr>
        <w:t xml:space="preserve"> 90%.</w:t>
      </w:r>
    </w:p>
    <w:p w:rsidR="00813C71" w:rsidRPr="005E591D" w:rsidRDefault="008523EB" w:rsidP="00DD1F5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E591D">
        <w:rPr>
          <w:rFonts w:ascii="Arial" w:hAnsi="Arial" w:cs="Arial"/>
          <w:sz w:val="20"/>
          <w:szCs w:val="22"/>
        </w:rPr>
        <w:t>W razie stwierdzenia</w:t>
      </w:r>
      <w:r w:rsidR="00813C71" w:rsidRPr="005E591D">
        <w:rPr>
          <w:rFonts w:ascii="Arial" w:hAnsi="Arial" w:cs="Arial"/>
          <w:sz w:val="20"/>
          <w:szCs w:val="22"/>
        </w:rPr>
        <w:t>:</w:t>
      </w:r>
    </w:p>
    <w:p w:rsidR="00813C71" w:rsidRPr="00800F17" w:rsidRDefault="008523EB" w:rsidP="00AE7F80">
      <w:pPr>
        <w:numPr>
          <w:ilvl w:val="0"/>
          <w:numId w:val="37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800F17">
        <w:rPr>
          <w:rFonts w:ascii="Arial" w:hAnsi="Arial" w:cs="Arial"/>
          <w:szCs w:val="22"/>
        </w:rPr>
        <w:t>różnic między ilością robót określoną przedmiarem robót planowanych do wykonania</w:t>
      </w:r>
      <w:r w:rsidR="003B6BC1" w:rsidRPr="00800F17">
        <w:rPr>
          <w:rFonts w:ascii="Arial" w:hAnsi="Arial" w:cs="Arial"/>
          <w:szCs w:val="22"/>
        </w:rPr>
        <w:t>, wynikających</w:t>
      </w:r>
      <w:r w:rsidRPr="00800F17">
        <w:rPr>
          <w:rFonts w:ascii="Arial" w:hAnsi="Arial" w:cs="Arial"/>
          <w:szCs w:val="22"/>
        </w:rPr>
        <w:t xml:space="preserve"> </w:t>
      </w:r>
      <w:r w:rsidR="003B6BC1" w:rsidRPr="00800F17">
        <w:rPr>
          <w:rFonts w:ascii="Arial" w:hAnsi="Arial" w:cs="Arial"/>
          <w:szCs w:val="22"/>
        </w:rPr>
        <w:t>z dokumentacji projektowej</w:t>
      </w:r>
      <w:r w:rsidR="00753BD5">
        <w:rPr>
          <w:rFonts w:ascii="Arial" w:hAnsi="Arial" w:cs="Arial"/>
          <w:szCs w:val="22"/>
        </w:rPr>
        <w:t xml:space="preserve"> i</w:t>
      </w:r>
      <w:r w:rsidR="003B6BC1" w:rsidRPr="00800F17">
        <w:rPr>
          <w:rFonts w:ascii="Arial" w:hAnsi="Arial" w:cs="Arial"/>
          <w:szCs w:val="22"/>
        </w:rPr>
        <w:t xml:space="preserve"> STWIORB</w:t>
      </w:r>
      <w:r w:rsidR="00753BD5">
        <w:rPr>
          <w:rFonts w:ascii="Arial" w:hAnsi="Arial" w:cs="Arial"/>
          <w:szCs w:val="22"/>
        </w:rPr>
        <w:t>,</w:t>
      </w:r>
      <w:r w:rsidR="003B6BC1" w:rsidRPr="00800F17">
        <w:rPr>
          <w:rFonts w:ascii="Arial" w:hAnsi="Arial" w:cs="Arial"/>
          <w:szCs w:val="22"/>
        </w:rPr>
        <w:t xml:space="preserve"> </w:t>
      </w:r>
      <w:r w:rsidRPr="00800F17">
        <w:rPr>
          <w:rFonts w:ascii="Arial" w:hAnsi="Arial" w:cs="Arial"/>
          <w:szCs w:val="22"/>
        </w:rPr>
        <w:t>a rzeczywistymi ilościami wynikającymi</w:t>
      </w:r>
      <w:r w:rsidR="00753BD5">
        <w:rPr>
          <w:rFonts w:ascii="Arial" w:hAnsi="Arial" w:cs="Arial"/>
          <w:szCs w:val="22"/>
        </w:rPr>
        <w:t xml:space="preserve">              </w:t>
      </w:r>
      <w:r w:rsidRPr="00800F17">
        <w:rPr>
          <w:rFonts w:ascii="Arial" w:hAnsi="Arial" w:cs="Arial"/>
          <w:szCs w:val="22"/>
        </w:rPr>
        <w:t xml:space="preserve"> z obmiaru robót </w:t>
      </w:r>
      <w:r w:rsidR="00A269A1" w:rsidRPr="00800F17">
        <w:rPr>
          <w:rFonts w:ascii="Arial" w:hAnsi="Arial" w:cs="Arial"/>
          <w:szCs w:val="22"/>
        </w:rPr>
        <w:t>koniecznych do wykonania</w:t>
      </w:r>
      <w:r w:rsidR="00457479" w:rsidRPr="00800F17">
        <w:rPr>
          <w:rFonts w:ascii="Arial" w:hAnsi="Arial" w:cs="Arial"/>
          <w:szCs w:val="22"/>
        </w:rPr>
        <w:t xml:space="preserve"> (z uwzględnieniem zapisu par. 5 ust 2</w:t>
      </w:r>
      <w:r w:rsidR="00FF7ABA" w:rsidRPr="00800F17">
        <w:rPr>
          <w:rFonts w:ascii="Arial" w:hAnsi="Arial" w:cs="Arial"/>
          <w:szCs w:val="22"/>
        </w:rPr>
        <w:t>)</w:t>
      </w:r>
      <w:r w:rsidR="00460FE0">
        <w:rPr>
          <w:rFonts w:ascii="Arial" w:hAnsi="Arial" w:cs="Arial"/>
          <w:szCs w:val="22"/>
        </w:rPr>
        <w:t>,</w:t>
      </w:r>
    </w:p>
    <w:p w:rsidR="00813C71" w:rsidRPr="00800F17" w:rsidRDefault="00813C71" w:rsidP="00AE7F80">
      <w:pPr>
        <w:numPr>
          <w:ilvl w:val="0"/>
          <w:numId w:val="37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800F17">
        <w:rPr>
          <w:rFonts w:ascii="Arial" w:hAnsi="Arial" w:cs="Arial"/>
        </w:rPr>
        <w:t>konieczności wykonania robót</w:t>
      </w:r>
      <w:r w:rsidRPr="00800F17">
        <w:rPr>
          <w:rFonts w:ascii="Arial" w:hAnsi="Arial" w:cs="Arial"/>
          <w:color w:val="984806"/>
        </w:rPr>
        <w:t xml:space="preserve"> </w:t>
      </w:r>
      <w:r w:rsidRPr="00800F17">
        <w:rPr>
          <w:rFonts w:ascii="Arial" w:hAnsi="Arial" w:cs="Arial"/>
        </w:rPr>
        <w:t>doda</w:t>
      </w:r>
      <w:r w:rsidR="00050B21" w:rsidRPr="00800F17">
        <w:rPr>
          <w:rFonts w:ascii="Arial" w:hAnsi="Arial" w:cs="Arial"/>
        </w:rPr>
        <w:t>tkowych nie objętych niniejszą u</w:t>
      </w:r>
      <w:r w:rsidRPr="00800F17">
        <w:rPr>
          <w:rFonts w:ascii="Arial" w:hAnsi="Arial" w:cs="Arial"/>
        </w:rPr>
        <w:t>mową, w szczególności nie ujętych w kosztorysie ofertowym oraz w materiałach załączonych do przetargu, a które są koni</w:t>
      </w:r>
      <w:r w:rsidR="00050B21" w:rsidRPr="00800F17">
        <w:rPr>
          <w:rFonts w:ascii="Arial" w:hAnsi="Arial" w:cs="Arial"/>
        </w:rPr>
        <w:t>eczne do realizacji przedmiotu u</w:t>
      </w:r>
      <w:r w:rsidRPr="00800F17">
        <w:rPr>
          <w:rFonts w:ascii="Arial" w:hAnsi="Arial" w:cs="Arial"/>
        </w:rPr>
        <w:t>mowy</w:t>
      </w:r>
      <w:r w:rsidR="006F2C73">
        <w:rPr>
          <w:rFonts w:ascii="Arial" w:hAnsi="Arial" w:cs="Arial"/>
        </w:rPr>
        <w:t>.</w:t>
      </w:r>
    </w:p>
    <w:p w:rsidR="008523EB" w:rsidRPr="00506814" w:rsidRDefault="008523EB" w:rsidP="00DD1F55">
      <w:pPr>
        <w:pStyle w:val="Tekstpodstawowywcity"/>
        <w:spacing w:line="276" w:lineRule="auto"/>
        <w:ind w:left="567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jest zobowiązany: </w:t>
      </w:r>
    </w:p>
    <w:p w:rsidR="008523EB" w:rsidRPr="00506814" w:rsidRDefault="008523EB" w:rsidP="00DD1F55">
      <w:pPr>
        <w:pStyle w:val="Styl"/>
        <w:numPr>
          <w:ilvl w:val="0"/>
          <w:numId w:val="27"/>
        </w:numPr>
        <w:tabs>
          <w:tab w:val="clear" w:pos="1918"/>
        </w:tabs>
        <w:spacing w:line="276" w:lineRule="auto"/>
        <w:ind w:left="709" w:right="10" w:hanging="218"/>
        <w:rPr>
          <w:rFonts w:ascii="Arial" w:eastAsia="Times New Roman" w:hAnsi="Arial" w:cs="Arial"/>
          <w:sz w:val="20"/>
          <w:szCs w:val="22"/>
          <w:lang w:eastAsia="pl-PL"/>
        </w:rPr>
      </w:pPr>
      <w:r w:rsidRPr="00506814">
        <w:rPr>
          <w:rFonts w:ascii="Arial" w:eastAsia="Times New Roman" w:hAnsi="Arial" w:cs="Arial"/>
          <w:sz w:val="20"/>
          <w:szCs w:val="22"/>
          <w:lang w:eastAsia="pl-PL"/>
        </w:rPr>
        <w:t>powiadomić o tym fakcie Zamawiającego</w:t>
      </w:r>
      <w:r w:rsidR="00460FE0">
        <w:rPr>
          <w:rFonts w:ascii="Arial" w:eastAsia="Times New Roman" w:hAnsi="Arial" w:cs="Arial"/>
          <w:sz w:val="20"/>
          <w:szCs w:val="22"/>
          <w:lang w:eastAsia="pl-PL"/>
        </w:rPr>
        <w:t>,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</w:p>
    <w:p w:rsidR="008523EB" w:rsidRPr="00506814" w:rsidRDefault="008523EB" w:rsidP="00DD1F55">
      <w:pPr>
        <w:pStyle w:val="Styl"/>
        <w:numPr>
          <w:ilvl w:val="0"/>
          <w:numId w:val="27"/>
        </w:numPr>
        <w:tabs>
          <w:tab w:val="clear" w:pos="1918"/>
        </w:tabs>
        <w:spacing w:line="276" w:lineRule="auto"/>
        <w:ind w:left="709" w:right="10" w:hanging="2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506814">
        <w:rPr>
          <w:rFonts w:ascii="Arial" w:eastAsia="Times New Roman" w:hAnsi="Arial" w:cs="Arial"/>
          <w:sz w:val="20"/>
          <w:szCs w:val="22"/>
          <w:lang w:eastAsia="pl-PL"/>
        </w:rPr>
        <w:t>przedłożyć obmiar robót potwierdzony przez inspektora nadzoru</w:t>
      </w:r>
      <w:r w:rsidR="00460FE0">
        <w:rPr>
          <w:rFonts w:ascii="Arial" w:eastAsia="Times New Roman" w:hAnsi="Arial" w:cs="Arial"/>
          <w:sz w:val="20"/>
          <w:szCs w:val="22"/>
          <w:lang w:eastAsia="pl-PL"/>
        </w:rPr>
        <w:t>,</w:t>
      </w:r>
    </w:p>
    <w:p w:rsidR="00A176A1" w:rsidRPr="00506814" w:rsidRDefault="008523EB" w:rsidP="00DD1F55">
      <w:pPr>
        <w:pStyle w:val="Styl"/>
        <w:numPr>
          <w:ilvl w:val="0"/>
          <w:numId w:val="27"/>
        </w:numPr>
        <w:tabs>
          <w:tab w:val="clear" w:pos="1918"/>
        </w:tabs>
        <w:spacing w:line="276" w:lineRule="auto"/>
        <w:ind w:left="709" w:right="10" w:hanging="2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506814">
        <w:rPr>
          <w:rFonts w:ascii="Arial" w:hAnsi="Arial" w:cs="Arial"/>
          <w:sz w:val="20"/>
          <w:szCs w:val="22"/>
        </w:rPr>
        <w:t xml:space="preserve">przedłożyć kosztorys różnicowy </w:t>
      </w:r>
      <w:r w:rsidR="009F680C" w:rsidRPr="00506814">
        <w:rPr>
          <w:rFonts w:ascii="Arial" w:hAnsi="Arial" w:cs="Arial"/>
          <w:sz w:val="20"/>
          <w:szCs w:val="22"/>
        </w:rPr>
        <w:t xml:space="preserve">sporządzony na bazie składników cenotwórczych z oferty, </w:t>
      </w:r>
      <w:r w:rsidR="003B6BC1" w:rsidRPr="00506814">
        <w:rPr>
          <w:rFonts w:ascii="Arial" w:hAnsi="Arial" w:cs="Arial"/>
          <w:sz w:val="20"/>
          <w:szCs w:val="22"/>
        </w:rPr>
        <w:t xml:space="preserve">sprawdzony przez inspektora nadzoru </w:t>
      </w:r>
      <w:r w:rsidRPr="00506814">
        <w:rPr>
          <w:rFonts w:ascii="Arial" w:hAnsi="Arial" w:cs="Arial"/>
          <w:sz w:val="20"/>
          <w:szCs w:val="22"/>
        </w:rPr>
        <w:t>celem zatwierdzenia</w:t>
      </w:r>
      <w:r w:rsidR="003B6BC1" w:rsidRPr="00506814">
        <w:rPr>
          <w:rFonts w:ascii="Arial" w:hAnsi="Arial" w:cs="Arial"/>
          <w:sz w:val="20"/>
          <w:szCs w:val="22"/>
        </w:rPr>
        <w:t xml:space="preserve"> go przez </w:t>
      </w:r>
      <w:r w:rsidR="00460FE0">
        <w:rPr>
          <w:rFonts w:ascii="Arial" w:hAnsi="Arial" w:cs="Arial"/>
          <w:sz w:val="20"/>
          <w:szCs w:val="22"/>
        </w:rPr>
        <w:t>Zamawiającego,</w:t>
      </w:r>
      <w:r w:rsidR="00EE0C88" w:rsidRPr="00506814">
        <w:rPr>
          <w:rFonts w:ascii="Arial" w:hAnsi="Arial" w:cs="Arial"/>
          <w:sz w:val="20"/>
          <w:szCs w:val="22"/>
        </w:rPr>
        <w:t xml:space="preserve"> </w:t>
      </w:r>
    </w:p>
    <w:p w:rsidR="00813C71" w:rsidRPr="00F6137E" w:rsidRDefault="006C075D" w:rsidP="00DD1F55">
      <w:pPr>
        <w:pStyle w:val="Styl"/>
        <w:numPr>
          <w:ilvl w:val="0"/>
          <w:numId w:val="27"/>
        </w:numPr>
        <w:tabs>
          <w:tab w:val="clear" w:pos="1918"/>
          <w:tab w:val="num" w:pos="786"/>
        </w:tabs>
        <w:spacing w:line="276" w:lineRule="auto"/>
        <w:ind w:left="709" w:right="10" w:hanging="218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0"/>
          <w:szCs w:val="22"/>
        </w:rPr>
        <w:t>dostarczyć Zamawiającemu do zatwierdzenia</w:t>
      </w:r>
      <w:r w:rsidR="00813C71" w:rsidRPr="00506814">
        <w:rPr>
          <w:rFonts w:ascii="Arial" w:hAnsi="Arial" w:cs="Arial"/>
          <w:sz w:val="20"/>
          <w:szCs w:val="22"/>
        </w:rPr>
        <w:t xml:space="preserve"> protokół konieczności podpisany przez </w:t>
      </w:r>
      <w:r w:rsidR="00C02EF8">
        <w:rPr>
          <w:rFonts w:ascii="Arial" w:hAnsi="Arial" w:cs="Arial"/>
          <w:sz w:val="20"/>
          <w:szCs w:val="22"/>
        </w:rPr>
        <w:t>K</w:t>
      </w:r>
      <w:r w:rsidR="00813C71" w:rsidRPr="00506814">
        <w:rPr>
          <w:rFonts w:ascii="Arial" w:hAnsi="Arial" w:cs="Arial"/>
          <w:sz w:val="20"/>
          <w:szCs w:val="22"/>
        </w:rPr>
        <w:t xml:space="preserve">ierownika </w:t>
      </w:r>
      <w:r w:rsidR="001B3E47">
        <w:rPr>
          <w:rFonts w:ascii="Arial" w:hAnsi="Arial" w:cs="Arial"/>
          <w:sz w:val="20"/>
          <w:szCs w:val="22"/>
        </w:rPr>
        <w:t>robót</w:t>
      </w:r>
      <w:r w:rsidR="00813C71" w:rsidRPr="00506814">
        <w:rPr>
          <w:rFonts w:ascii="Arial" w:hAnsi="Arial" w:cs="Arial"/>
          <w:sz w:val="20"/>
          <w:szCs w:val="22"/>
        </w:rPr>
        <w:t>, Nadzór Inwestorski i Nadzór Autorsk</w:t>
      </w:r>
      <w:r w:rsidR="005B5602">
        <w:rPr>
          <w:rFonts w:ascii="Arial" w:hAnsi="Arial" w:cs="Arial"/>
          <w:sz w:val="20"/>
          <w:szCs w:val="22"/>
        </w:rPr>
        <w:t>i</w:t>
      </w:r>
      <w:r w:rsidR="006F2C73">
        <w:rPr>
          <w:rFonts w:ascii="Arial" w:hAnsi="Arial" w:cs="Arial"/>
          <w:sz w:val="20"/>
          <w:szCs w:val="22"/>
        </w:rPr>
        <w:t>.</w:t>
      </w:r>
    </w:p>
    <w:p w:rsidR="008523EB" w:rsidRPr="00050B21" w:rsidRDefault="00EE0C88" w:rsidP="00DD1F5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050B21">
        <w:rPr>
          <w:rFonts w:ascii="Arial" w:hAnsi="Arial" w:cs="Arial"/>
          <w:sz w:val="20"/>
          <w:szCs w:val="22"/>
        </w:rPr>
        <w:t xml:space="preserve">W przypadku braku takiego elementu w kosztorysie ofertowym kosztorys należy </w:t>
      </w:r>
      <w:r w:rsidR="00204ED3" w:rsidRPr="00050B21">
        <w:rPr>
          <w:rFonts w:ascii="Arial" w:hAnsi="Arial" w:cs="Arial"/>
          <w:sz w:val="20"/>
          <w:szCs w:val="22"/>
        </w:rPr>
        <w:t>wykonać</w:t>
      </w:r>
      <w:r w:rsidRPr="00050B21">
        <w:rPr>
          <w:rFonts w:ascii="Arial" w:hAnsi="Arial" w:cs="Arial"/>
          <w:sz w:val="20"/>
          <w:szCs w:val="22"/>
        </w:rPr>
        <w:t xml:space="preserve"> w oparciu o średnie</w:t>
      </w:r>
      <w:r w:rsidR="00204ED3" w:rsidRPr="00050B21">
        <w:rPr>
          <w:rFonts w:ascii="Arial" w:hAnsi="Arial" w:cs="Arial"/>
          <w:sz w:val="20"/>
          <w:szCs w:val="22"/>
        </w:rPr>
        <w:t xml:space="preserve"> ceny</w:t>
      </w:r>
      <w:r w:rsidRPr="00050B21">
        <w:rPr>
          <w:rFonts w:ascii="Arial" w:hAnsi="Arial" w:cs="Arial"/>
          <w:sz w:val="20"/>
          <w:szCs w:val="22"/>
        </w:rPr>
        <w:t xml:space="preserve"> materiałów podanych w zeszycie </w:t>
      </w:r>
      <w:proofErr w:type="spellStart"/>
      <w:r w:rsidRPr="00050B21">
        <w:rPr>
          <w:rFonts w:ascii="Arial" w:hAnsi="Arial" w:cs="Arial"/>
          <w:sz w:val="20"/>
          <w:szCs w:val="22"/>
        </w:rPr>
        <w:t>Sekocenbud</w:t>
      </w:r>
      <w:proofErr w:type="spellEnd"/>
      <w:r w:rsidRPr="00050B21">
        <w:rPr>
          <w:rFonts w:ascii="Arial" w:hAnsi="Arial" w:cs="Arial"/>
          <w:sz w:val="20"/>
          <w:szCs w:val="22"/>
        </w:rPr>
        <w:t xml:space="preserve"> dla województwa śląskiego </w:t>
      </w:r>
      <w:r w:rsidR="00204ED3" w:rsidRPr="00050B21">
        <w:rPr>
          <w:rFonts w:ascii="Arial" w:hAnsi="Arial" w:cs="Arial"/>
          <w:sz w:val="20"/>
          <w:szCs w:val="22"/>
        </w:rPr>
        <w:t>lub średnie ceny rynkowe</w:t>
      </w:r>
      <w:r w:rsidRPr="00050B21">
        <w:rPr>
          <w:rFonts w:ascii="Arial" w:hAnsi="Arial" w:cs="Arial"/>
          <w:sz w:val="20"/>
          <w:szCs w:val="22"/>
        </w:rPr>
        <w:t>.</w:t>
      </w:r>
    </w:p>
    <w:p w:rsidR="008523EB" w:rsidRPr="00050B21" w:rsidRDefault="008523EB" w:rsidP="00DD1F5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050B21">
        <w:rPr>
          <w:rFonts w:ascii="Arial" w:hAnsi="Arial" w:cs="Arial"/>
          <w:sz w:val="20"/>
          <w:szCs w:val="22"/>
        </w:rPr>
        <w:t>Zamawiający po ustaleniu różnic</w:t>
      </w:r>
      <w:r w:rsidR="003B6BC1" w:rsidRPr="00050B21">
        <w:rPr>
          <w:rFonts w:ascii="Arial" w:hAnsi="Arial" w:cs="Arial"/>
          <w:sz w:val="20"/>
          <w:szCs w:val="22"/>
        </w:rPr>
        <w:t xml:space="preserve">, o których mowa w ust. </w:t>
      </w:r>
      <w:r w:rsidR="00460FE0">
        <w:rPr>
          <w:rFonts w:ascii="Arial" w:hAnsi="Arial" w:cs="Arial"/>
          <w:sz w:val="20"/>
          <w:szCs w:val="22"/>
        </w:rPr>
        <w:t>6</w:t>
      </w:r>
      <w:r w:rsidR="003B6BC1" w:rsidRPr="00050B21">
        <w:rPr>
          <w:rFonts w:ascii="Arial" w:hAnsi="Arial" w:cs="Arial"/>
          <w:sz w:val="20"/>
          <w:szCs w:val="22"/>
        </w:rPr>
        <w:t xml:space="preserve"> </w:t>
      </w:r>
      <w:r w:rsidRPr="00050B21">
        <w:rPr>
          <w:rFonts w:ascii="Arial" w:hAnsi="Arial" w:cs="Arial"/>
          <w:sz w:val="20"/>
          <w:szCs w:val="22"/>
        </w:rPr>
        <w:t xml:space="preserve">ma prawo zastosować korektę ceny kosztorysowej netto wraz z należnym podatkiem VAT: </w:t>
      </w:r>
    </w:p>
    <w:p w:rsidR="008523EB" w:rsidRPr="00506814" w:rsidRDefault="008523EB" w:rsidP="00DD1F55">
      <w:pPr>
        <w:pStyle w:val="Styl"/>
        <w:numPr>
          <w:ilvl w:val="0"/>
          <w:numId w:val="26"/>
        </w:numPr>
        <w:tabs>
          <w:tab w:val="clear" w:pos="851"/>
        </w:tabs>
        <w:spacing w:before="120" w:line="276" w:lineRule="auto"/>
        <w:ind w:left="709" w:right="11" w:hanging="3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050B21">
        <w:rPr>
          <w:rFonts w:ascii="Arial" w:eastAsia="Times New Roman" w:hAnsi="Arial" w:cs="Arial"/>
          <w:sz w:val="20"/>
          <w:szCs w:val="22"/>
          <w:u w:val="single"/>
          <w:lang w:eastAsia="pl-PL"/>
        </w:rPr>
        <w:t>w przypadku zmniejszenia zakresu ilościowego</w:t>
      </w:r>
      <w:r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 – wynagrodzenie </w:t>
      </w:r>
      <w:r w:rsidR="00312AB5"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Wykonawcy ulega automatycznemu </w:t>
      </w:r>
      <w:r w:rsidRPr="00050B21">
        <w:rPr>
          <w:rFonts w:ascii="Arial" w:eastAsia="Times New Roman" w:hAnsi="Arial" w:cs="Arial"/>
          <w:sz w:val="20"/>
          <w:szCs w:val="22"/>
          <w:lang w:eastAsia="pl-PL"/>
        </w:rPr>
        <w:t>obniżeniu o kwotę wynikającą z zatwierdzonego przez Zamawiającego kosztorysu</w:t>
      </w:r>
      <w:r w:rsidR="003B6BC1"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 różnicowego</w:t>
      </w:r>
      <w:r w:rsidR="001E406A"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  <w:r w:rsidR="001E406A" w:rsidRPr="00506814">
        <w:rPr>
          <w:rFonts w:ascii="Arial" w:eastAsia="Times New Roman" w:hAnsi="Arial" w:cs="Arial"/>
          <w:sz w:val="20"/>
          <w:szCs w:val="22"/>
          <w:lang w:eastAsia="pl-PL"/>
        </w:rPr>
        <w:t>bez konieczności sporządzania aneksu do umowy</w:t>
      </w:r>
    </w:p>
    <w:p w:rsidR="001D5452" w:rsidRDefault="008523EB" w:rsidP="00DD1F55">
      <w:pPr>
        <w:pStyle w:val="Styl"/>
        <w:numPr>
          <w:ilvl w:val="0"/>
          <w:numId w:val="26"/>
        </w:numPr>
        <w:tabs>
          <w:tab w:val="clear" w:pos="851"/>
        </w:tabs>
        <w:spacing w:before="120" w:line="276" w:lineRule="auto"/>
        <w:ind w:left="709" w:right="11" w:hanging="3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506814">
        <w:rPr>
          <w:rFonts w:ascii="Arial" w:eastAsia="Times New Roman" w:hAnsi="Arial" w:cs="Arial"/>
          <w:sz w:val="20"/>
          <w:szCs w:val="22"/>
          <w:u w:val="single"/>
          <w:lang w:eastAsia="pl-PL"/>
        </w:rPr>
        <w:t>w przypadku zwiększenia zakresu ilościowego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 xml:space="preserve"> – wynagrodzenie Wykonawcy </w:t>
      </w:r>
      <w:r w:rsidR="008F5881" w:rsidRPr="00800F17">
        <w:rPr>
          <w:rFonts w:ascii="Arial" w:eastAsia="Times New Roman" w:hAnsi="Arial" w:cs="Arial"/>
          <w:sz w:val="20"/>
          <w:szCs w:val="22"/>
          <w:lang w:eastAsia="pl-PL"/>
        </w:rPr>
        <w:t xml:space="preserve">każdorazowo </w:t>
      </w:r>
      <w:r w:rsidRPr="00800F17">
        <w:rPr>
          <w:rFonts w:ascii="Arial" w:eastAsia="Times New Roman" w:hAnsi="Arial" w:cs="Arial"/>
          <w:sz w:val="20"/>
          <w:szCs w:val="22"/>
          <w:lang w:eastAsia="pl-PL"/>
        </w:rPr>
        <w:t>uleg</w:t>
      </w:r>
      <w:r w:rsidR="008F5881" w:rsidRPr="00800F17">
        <w:rPr>
          <w:rFonts w:ascii="Arial" w:eastAsia="Times New Roman" w:hAnsi="Arial" w:cs="Arial"/>
          <w:sz w:val="20"/>
          <w:szCs w:val="22"/>
          <w:lang w:eastAsia="pl-PL"/>
        </w:rPr>
        <w:t>nie</w:t>
      </w:r>
      <w:r w:rsidRPr="008F5881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>podwyższeniu o kwotę wynikającą z kosztorys</w:t>
      </w:r>
      <w:r w:rsidR="001D5452" w:rsidRPr="00506814">
        <w:rPr>
          <w:rFonts w:ascii="Arial" w:eastAsia="Times New Roman" w:hAnsi="Arial" w:cs="Arial"/>
          <w:sz w:val="20"/>
          <w:szCs w:val="22"/>
          <w:lang w:eastAsia="pl-PL"/>
        </w:rPr>
        <w:t>u różnicowego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 xml:space="preserve">, z zastrzeżeniem że dopłata nastąpi </w:t>
      </w:r>
      <w:r w:rsidR="00A269A1" w:rsidRPr="00506814">
        <w:rPr>
          <w:rFonts w:ascii="Arial" w:eastAsia="Times New Roman" w:hAnsi="Arial" w:cs="Arial"/>
          <w:sz w:val="20"/>
          <w:szCs w:val="22"/>
          <w:lang w:eastAsia="pl-PL"/>
        </w:rPr>
        <w:t>na podstawie podpisanego przez strony a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 xml:space="preserve">neksu do umowy, po zabezpieczeniu środków 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lastRenderedPageBreak/>
        <w:t>f</w:t>
      </w:r>
      <w:r w:rsidR="001D5452" w:rsidRPr="00506814">
        <w:rPr>
          <w:rFonts w:ascii="Arial" w:eastAsia="Times New Roman" w:hAnsi="Arial" w:cs="Arial"/>
          <w:sz w:val="20"/>
          <w:szCs w:val="22"/>
          <w:lang w:eastAsia="pl-PL"/>
        </w:rPr>
        <w:t>inansowych przez Zamawiającego</w:t>
      </w:r>
    </w:p>
    <w:p w:rsidR="00103584" w:rsidRPr="00460FE0" w:rsidRDefault="00103584" w:rsidP="00460FE0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460FE0">
        <w:rPr>
          <w:rFonts w:ascii="Arial" w:hAnsi="Arial" w:cs="Arial"/>
          <w:sz w:val="20"/>
          <w:szCs w:val="22"/>
        </w:rPr>
        <w:t xml:space="preserve">Rozliczenie robót zamiennych, o których mowa w </w:t>
      </w:r>
      <w:r w:rsidRPr="00460FE0">
        <w:rPr>
          <w:rFonts w:ascii="Arial" w:hAnsi="Arial" w:cs="Arial"/>
          <w:bCs/>
          <w:sz w:val="20"/>
          <w:szCs w:val="22"/>
        </w:rPr>
        <w:t>§</w:t>
      </w:r>
      <w:r w:rsidRPr="00460FE0">
        <w:rPr>
          <w:rFonts w:ascii="Arial" w:hAnsi="Arial" w:cs="Arial"/>
          <w:sz w:val="20"/>
          <w:szCs w:val="22"/>
        </w:rPr>
        <w:t xml:space="preserve"> 1 ust. </w:t>
      </w:r>
      <w:r w:rsidR="00610F96">
        <w:rPr>
          <w:rFonts w:ascii="Arial" w:hAnsi="Arial" w:cs="Arial"/>
          <w:sz w:val="20"/>
          <w:szCs w:val="22"/>
        </w:rPr>
        <w:t>6</w:t>
      </w:r>
      <w:r w:rsidRPr="00460FE0">
        <w:rPr>
          <w:rFonts w:ascii="Arial" w:hAnsi="Arial" w:cs="Arial"/>
          <w:sz w:val="20"/>
          <w:szCs w:val="22"/>
        </w:rPr>
        <w:t xml:space="preserve"> umowy nastąpi na poniższych zasadach:</w:t>
      </w:r>
    </w:p>
    <w:p w:rsidR="00103584" w:rsidRPr="00460FE0" w:rsidRDefault="00103584" w:rsidP="00AE7F80">
      <w:pPr>
        <w:pStyle w:val="Tekstpodstawowywcity"/>
        <w:numPr>
          <w:ilvl w:val="0"/>
          <w:numId w:val="41"/>
        </w:numPr>
        <w:spacing w:line="276" w:lineRule="auto"/>
        <w:ind w:right="23"/>
        <w:jc w:val="both"/>
        <w:rPr>
          <w:rFonts w:ascii="Arial" w:hAnsi="Arial" w:cs="Arial"/>
          <w:sz w:val="20"/>
          <w:szCs w:val="22"/>
        </w:rPr>
      </w:pPr>
      <w:r w:rsidRPr="00460FE0">
        <w:rPr>
          <w:rFonts w:ascii="Arial" w:hAnsi="Arial" w:cs="Arial"/>
          <w:sz w:val="20"/>
          <w:szCs w:val="22"/>
        </w:rPr>
        <w:t>Wykonawca zgłasza Zamawiającemu potrzebę/konieczność wykonania robót zamiennych. Zakres robót zamiennych zatwierdza Projektant właściwy dla branży, której dotyczy robot</w:t>
      </w:r>
      <w:r w:rsidR="00460FE0">
        <w:rPr>
          <w:rFonts w:ascii="Arial" w:hAnsi="Arial" w:cs="Arial"/>
          <w:sz w:val="20"/>
          <w:szCs w:val="22"/>
        </w:rPr>
        <w:t>a zamienna i Nadzór Inwestorski,</w:t>
      </w:r>
    </w:p>
    <w:p w:rsidR="00103584" w:rsidRPr="00460FE0" w:rsidRDefault="00460FE0" w:rsidP="00AE7F80">
      <w:pPr>
        <w:pStyle w:val="Tekstpodstawowywcity"/>
        <w:numPr>
          <w:ilvl w:val="0"/>
          <w:numId w:val="41"/>
        </w:numPr>
        <w:spacing w:line="276" w:lineRule="auto"/>
        <w:ind w:right="2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</w:t>
      </w:r>
      <w:r w:rsidR="00103584" w:rsidRPr="00460FE0">
        <w:rPr>
          <w:rFonts w:ascii="Arial" w:hAnsi="Arial" w:cs="Arial"/>
          <w:sz w:val="20"/>
          <w:szCs w:val="22"/>
        </w:rPr>
        <w:t xml:space="preserve"> zależności od sytuacji Projektant dostarcza dokumentację zamienną, a w przypadku zmian istotnych opracowuje projekt budowlany wraz z załatwieniem właściwej zgody na ich realizację</w:t>
      </w:r>
      <w:r>
        <w:rPr>
          <w:rFonts w:ascii="Arial" w:hAnsi="Arial" w:cs="Arial"/>
          <w:sz w:val="20"/>
          <w:szCs w:val="22"/>
        </w:rPr>
        <w:t>,</w:t>
      </w:r>
    </w:p>
    <w:p w:rsidR="00103584" w:rsidRPr="00460FE0" w:rsidRDefault="00103584" w:rsidP="00AE7F80">
      <w:pPr>
        <w:pStyle w:val="Tekstpodstawowywcity"/>
        <w:numPr>
          <w:ilvl w:val="0"/>
          <w:numId w:val="41"/>
        </w:numPr>
        <w:spacing w:line="276" w:lineRule="auto"/>
        <w:ind w:right="23"/>
        <w:jc w:val="both"/>
        <w:rPr>
          <w:rFonts w:ascii="Arial" w:hAnsi="Arial" w:cs="Arial"/>
          <w:sz w:val="20"/>
          <w:szCs w:val="22"/>
        </w:rPr>
      </w:pPr>
      <w:r w:rsidRPr="00460FE0">
        <w:rPr>
          <w:rFonts w:ascii="Arial" w:hAnsi="Arial" w:cs="Arial"/>
          <w:sz w:val="20"/>
          <w:szCs w:val="22"/>
        </w:rPr>
        <w:t xml:space="preserve">Wykonawca przedkłada Zamawiającemu do zatwierdzenia protokół konieczności podpisany przez Kierownika </w:t>
      </w:r>
      <w:r w:rsidR="001B3E47">
        <w:rPr>
          <w:rFonts w:ascii="Arial" w:hAnsi="Arial" w:cs="Arial"/>
          <w:sz w:val="20"/>
          <w:szCs w:val="22"/>
        </w:rPr>
        <w:t>robót</w:t>
      </w:r>
      <w:r w:rsidRPr="00460FE0">
        <w:rPr>
          <w:rFonts w:ascii="Arial" w:hAnsi="Arial" w:cs="Arial"/>
          <w:sz w:val="20"/>
          <w:szCs w:val="22"/>
        </w:rPr>
        <w:t xml:space="preserve">, Nadzór Inwestorski i Nadzór Autorski wraz z wyceną – kosztorysem zatwierdzonym przez inspektora nadzoru sporządzonym na bazie składników cenotwórczych z oferty, a w przypadku braku takiego elementu w kosztorysie ofertowym kosztorys należy wykonać w oparciu o średnie ceny materiałów podanych w zeszycie </w:t>
      </w:r>
      <w:proofErr w:type="spellStart"/>
      <w:r w:rsidRPr="00460FE0">
        <w:rPr>
          <w:rFonts w:ascii="Arial" w:hAnsi="Arial" w:cs="Arial"/>
          <w:sz w:val="20"/>
          <w:szCs w:val="22"/>
        </w:rPr>
        <w:t>Sekocenbud</w:t>
      </w:r>
      <w:proofErr w:type="spellEnd"/>
      <w:r w:rsidRPr="00460FE0">
        <w:rPr>
          <w:rFonts w:ascii="Arial" w:hAnsi="Arial" w:cs="Arial"/>
          <w:sz w:val="20"/>
          <w:szCs w:val="22"/>
        </w:rPr>
        <w:t xml:space="preserve"> dla województwa ślą</w:t>
      </w:r>
      <w:r w:rsidR="00460FE0">
        <w:rPr>
          <w:rFonts w:ascii="Arial" w:hAnsi="Arial" w:cs="Arial"/>
          <w:sz w:val="20"/>
          <w:szCs w:val="22"/>
        </w:rPr>
        <w:t>skiego lub średnie ceny rynkowe,</w:t>
      </w:r>
    </w:p>
    <w:p w:rsidR="00103584" w:rsidRPr="00460FE0" w:rsidRDefault="00103584" w:rsidP="00AE7F80">
      <w:pPr>
        <w:pStyle w:val="Tekstpodstawowywcity"/>
        <w:numPr>
          <w:ilvl w:val="0"/>
          <w:numId w:val="41"/>
        </w:numPr>
        <w:spacing w:line="276" w:lineRule="auto"/>
        <w:ind w:right="23"/>
        <w:jc w:val="both"/>
        <w:rPr>
          <w:rFonts w:ascii="Arial" w:hAnsi="Arial" w:cs="Arial"/>
          <w:sz w:val="20"/>
          <w:szCs w:val="22"/>
        </w:rPr>
      </w:pPr>
      <w:r w:rsidRPr="00460FE0">
        <w:rPr>
          <w:rFonts w:ascii="Arial" w:hAnsi="Arial" w:cs="Arial"/>
          <w:sz w:val="20"/>
          <w:szCs w:val="22"/>
        </w:rPr>
        <w:t>zapłata wynagrodzenia Wykonawcy nastąpi na podstawie podpisanego przez strony aneksu do umowy, po zabezpieczeniu środków finansowych przez Zamawiającego</w:t>
      </w:r>
    </w:p>
    <w:p w:rsidR="00113A2F" w:rsidRPr="00506814" w:rsidRDefault="00113A2F" w:rsidP="00DD1F5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Jeżeli Wykonawca nie dopełni w/w </w:t>
      </w:r>
      <w:r w:rsidR="00050B21" w:rsidRPr="00506814">
        <w:rPr>
          <w:rFonts w:ascii="Arial" w:hAnsi="Arial" w:cs="Arial"/>
          <w:sz w:val="20"/>
          <w:szCs w:val="22"/>
        </w:rPr>
        <w:t>obowiązków</w:t>
      </w:r>
      <w:r w:rsidRPr="00506814">
        <w:rPr>
          <w:rFonts w:ascii="Arial" w:hAnsi="Arial" w:cs="Arial"/>
          <w:sz w:val="20"/>
          <w:szCs w:val="22"/>
        </w:rPr>
        <w:t>, a samowolnie wykona w/w roboty, wynagrodzenie za wykonane roboty nie będzie należne. Nie dotyczy to przypadku, gdy wykonanie robót konieczne było w celu ochrony życia lub mienia.</w:t>
      </w:r>
    </w:p>
    <w:p w:rsidR="004E604B" w:rsidRPr="00506814" w:rsidRDefault="00191EE5" w:rsidP="00DD1F5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Zmiana wynagrodzenia Wykonawc</w:t>
      </w:r>
      <w:r w:rsidR="00AD4A05">
        <w:rPr>
          <w:rFonts w:ascii="Arial" w:hAnsi="Arial" w:cs="Arial"/>
          <w:sz w:val="20"/>
          <w:szCs w:val="22"/>
        </w:rPr>
        <w:t>y w przypadku opisanym w ust. 8</w:t>
      </w:r>
      <w:r w:rsidR="00050B21" w:rsidRPr="00506814">
        <w:rPr>
          <w:rFonts w:ascii="Arial" w:hAnsi="Arial" w:cs="Arial"/>
          <w:sz w:val="20"/>
          <w:szCs w:val="22"/>
        </w:rPr>
        <w:t>b</w:t>
      </w:r>
      <w:r w:rsidRPr="00506814">
        <w:rPr>
          <w:rFonts w:ascii="Arial" w:hAnsi="Arial" w:cs="Arial"/>
          <w:sz w:val="20"/>
          <w:szCs w:val="22"/>
        </w:rPr>
        <w:t xml:space="preserve"> nie może przekroczyć </w:t>
      </w:r>
      <w:r w:rsidR="001A5342">
        <w:rPr>
          <w:rFonts w:ascii="Arial" w:hAnsi="Arial" w:cs="Arial"/>
          <w:sz w:val="20"/>
          <w:szCs w:val="22"/>
        </w:rPr>
        <w:t>15</w:t>
      </w:r>
      <w:r w:rsidRPr="00506814">
        <w:rPr>
          <w:rFonts w:ascii="Arial" w:hAnsi="Arial" w:cs="Arial"/>
          <w:sz w:val="20"/>
          <w:szCs w:val="22"/>
        </w:rPr>
        <w:t>% pierwotnego wynagrodzenia.</w:t>
      </w:r>
    </w:p>
    <w:p w:rsidR="00BC7749" w:rsidRPr="003517AC" w:rsidRDefault="00195635" w:rsidP="00DD1F5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zastrzega sobie prawo wyboru koloru i detali materiałów wykończe</w:t>
      </w:r>
      <w:r w:rsidR="00312AB5">
        <w:rPr>
          <w:rFonts w:ascii="Arial" w:hAnsi="Arial" w:cs="Arial"/>
          <w:sz w:val="20"/>
          <w:szCs w:val="22"/>
        </w:rPr>
        <w:t>niowych o </w:t>
      </w:r>
      <w:r>
        <w:rPr>
          <w:rFonts w:ascii="Arial" w:hAnsi="Arial" w:cs="Arial"/>
          <w:sz w:val="20"/>
          <w:szCs w:val="22"/>
        </w:rPr>
        <w:t>parametrach zgodnych z dokumentacją.</w:t>
      </w:r>
    </w:p>
    <w:p w:rsidR="004E604B" w:rsidRDefault="00961326" w:rsidP="00905A6F">
      <w:pPr>
        <w:pStyle w:val="Tekstpodstawowywcity"/>
        <w:spacing w:before="240" w:after="120" w:line="276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8</w:t>
      </w:r>
    </w:p>
    <w:p w:rsidR="003B081A" w:rsidRPr="003B081A" w:rsidRDefault="003B081A" w:rsidP="00905A6F">
      <w:pPr>
        <w:pStyle w:val="Tekstpodstawowywcity"/>
        <w:spacing w:before="240" w:after="120" w:line="276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AA4E0D" w:rsidRPr="00330627" w:rsidRDefault="00722FC6" w:rsidP="00905A6F">
      <w:pPr>
        <w:pStyle w:val="Tekstpodstawowywcity"/>
        <w:spacing w:before="120" w:line="276" w:lineRule="auto"/>
        <w:ind w:left="720" w:right="384" w:hanging="720"/>
        <w:jc w:val="both"/>
        <w:rPr>
          <w:rFonts w:ascii="Arial" w:hAnsi="Arial" w:cs="Arial"/>
          <w:b/>
          <w:bCs/>
          <w:sz w:val="20"/>
          <w:szCs w:val="22"/>
        </w:rPr>
      </w:pPr>
      <w:r w:rsidRPr="00330627">
        <w:rPr>
          <w:rFonts w:ascii="Arial" w:hAnsi="Arial" w:cs="Arial"/>
          <w:b/>
          <w:bCs/>
          <w:sz w:val="20"/>
          <w:szCs w:val="22"/>
        </w:rPr>
        <w:t>Odbiór robót i odbiór końcowy zadania, odbiory gwarancyjne</w:t>
      </w:r>
    </w:p>
    <w:p w:rsidR="00722FC6" w:rsidRPr="001B681D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 xml:space="preserve">Przedmiotem odbioru będą elementy robót lub ich części określone </w:t>
      </w:r>
      <w:r w:rsidR="00A67A6E" w:rsidRPr="001B681D">
        <w:rPr>
          <w:rFonts w:ascii="Arial" w:hAnsi="Arial" w:cs="Arial"/>
          <w:sz w:val="20"/>
          <w:szCs w:val="22"/>
        </w:rPr>
        <w:t xml:space="preserve">wg szczegółowego rozliczenia opisane </w:t>
      </w:r>
      <w:r w:rsidRPr="001B681D">
        <w:rPr>
          <w:rFonts w:ascii="Arial" w:hAnsi="Arial" w:cs="Arial"/>
          <w:sz w:val="20"/>
          <w:szCs w:val="22"/>
        </w:rPr>
        <w:t>w protokole odbioru robót, potwie</w:t>
      </w:r>
      <w:r w:rsidR="00A67A6E" w:rsidRPr="001B681D">
        <w:rPr>
          <w:rFonts w:ascii="Arial" w:hAnsi="Arial" w:cs="Arial"/>
          <w:sz w:val="20"/>
          <w:szCs w:val="22"/>
        </w:rPr>
        <w:t xml:space="preserve">rdzone przez inspektora nadzoru.  </w:t>
      </w:r>
    </w:p>
    <w:p w:rsidR="00722FC6" w:rsidRPr="00330627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 protokole odbioru należy podać Wykonawcę i Podwykonawcę robót z określeniem zakresu wykonanych przez nich robót.</w:t>
      </w:r>
    </w:p>
    <w:p w:rsidR="001E3E9A" w:rsidRPr="00C30EB4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Niezależnie od odbiorów częściowych strony przewidują odbiór końcowy robót obejmujący cały przedmiot umowy.</w:t>
      </w:r>
    </w:p>
    <w:p w:rsidR="00722FC6" w:rsidRPr="00330627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 xml:space="preserve">O terminie zakończenia robót ulegających zakryciu lub zanikających Wykonawca </w:t>
      </w:r>
      <w:r w:rsidR="00050B21">
        <w:rPr>
          <w:rFonts w:ascii="Arial" w:hAnsi="Arial" w:cs="Arial"/>
          <w:sz w:val="20"/>
          <w:szCs w:val="22"/>
        </w:rPr>
        <w:t>każdorazowo zawiadamiał będzie Inspektora N</w:t>
      </w:r>
      <w:r w:rsidR="00C02EF8">
        <w:rPr>
          <w:rFonts w:ascii="Arial" w:hAnsi="Arial" w:cs="Arial"/>
          <w:sz w:val="20"/>
          <w:szCs w:val="22"/>
        </w:rPr>
        <w:t>adzoru I</w:t>
      </w:r>
      <w:r w:rsidRPr="00330627">
        <w:rPr>
          <w:rFonts w:ascii="Arial" w:hAnsi="Arial" w:cs="Arial"/>
          <w:sz w:val="20"/>
          <w:szCs w:val="22"/>
        </w:rPr>
        <w:t xml:space="preserve">nwestorskiego z co najmniej 3 dniowym wyprzedzeniem. </w:t>
      </w:r>
    </w:p>
    <w:p w:rsidR="001E3E9A" w:rsidRPr="003517AC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517AC">
        <w:rPr>
          <w:rFonts w:ascii="Arial" w:hAnsi="Arial" w:cs="Arial"/>
          <w:sz w:val="20"/>
          <w:szCs w:val="22"/>
        </w:rPr>
        <w:t>Ewentualne wady przedmiotu umowy wykryte w toku robót budowlanych usuwane będą niezwłocznie, a najpóźniej w terminie ustalonym przez inspektora nadzoru.</w:t>
      </w:r>
      <w:r w:rsidR="003517AC" w:rsidRPr="003517AC">
        <w:rPr>
          <w:rFonts w:ascii="Arial" w:hAnsi="Arial" w:cs="Arial"/>
          <w:sz w:val="20"/>
          <w:szCs w:val="22"/>
        </w:rPr>
        <w:t xml:space="preserve"> </w:t>
      </w:r>
    </w:p>
    <w:p w:rsidR="00722FC6" w:rsidRPr="00330627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Ujawnienie wady przy odbiorze przedmiotu umowy lub jego części wstrzymuje podpisanie protokołu odbioru.</w:t>
      </w:r>
    </w:p>
    <w:p w:rsidR="00722FC6" w:rsidRPr="00330627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Jeżeli dla ustalenia zaistnienia wad niezbędne jest dokonanie prób, badań,</w:t>
      </w:r>
      <w:r w:rsidR="001C0D13">
        <w:rPr>
          <w:rFonts w:ascii="Arial" w:hAnsi="Arial" w:cs="Arial"/>
          <w:sz w:val="20"/>
          <w:szCs w:val="22"/>
        </w:rPr>
        <w:t xml:space="preserve"> </w:t>
      </w:r>
      <w:r w:rsidR="001C0D13" w:rsidRPr="00905A6F">
        <w:rPr>
          <w:rFonts w:ascii="Arial" w:hAnsi="Arial" w:cs="Arial"/>
          <w:sz w:val="20"/>
          <w:szCs w:val="22"/>
        </w:rPr>
        <w:t>pomiarów,</w:t>
      </w:r>
      <w:r w:rsidRPr="00590158">
        <w:rPr>
          <w:rFonts w:ascii="Arial" w:hAnsi="Arial" w:cs="Arial"/>
          <w:sz w:val="20"/>
          <w:szCs w:val="22"/>
        </w:rPr>
        <w:t xml:space="preserve"> odkryć lub ekspertyz, to Zamawiający ma prawo polecić Wykonawcy dokonanie tych czynności na jego koszt</w:t>
      </w:r>
      <w:r w:rsidR="009F78F1" w:rsidRPr="00590158">
        <w:rPr>
          <w:rFonts w:ascii="Arial" w:hAnsi="Arial" w:cs="Arial"/>
          <w:sz w:val="20"/>
          <w:szCs w:val="22"/>
        </w:rPr>
        <w:t>/ zleci wykonanie tych czynności podmiotowi trzeciemu na koszt Wykonawcy</w:t>
      </w:r>
      <w:r w:rsidRPr="00590158">
        <w:rPr>
          <w:rFonts w:ascii="Arial" w:hAnsi="Arial" w:cs="Arial"/>
          <w:sz w:val="20"/>
          <w:szCs w:val="22"/>
        </w:rPr>
        <w:t>. W przypadku, jeżeli te</w:t>
      </w:r>
      <w:r w:rsidRPr="00330627">
        <w:rPr>
          <w:rFonts w:ascii="Arial" w:hAnsi="Arial" w:cs="Arial"/>
          <w:sz w:val="20"/>
          <w:szCs w:val="22"/>
        </w:rPr>
        <w:t xml:space="preserve"> czynności przesądzą, że wady w robotach nie wystąpiły lub nie zostały zawinione przez Wykonawcę, Wykonawca będzie miał prawo żądać od Zamawiającego zwrotu poniesionych z tego tytułu kosztów.</w:t>
      </w:r>
    </w:p>
    <w:p w:rsidR="001D71AE" w:rsidRPr="00BB4E4A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 razie stwierdzenia przy odbior</w:t>
      </w:r>
      <w:r w:rsidR="004C2D6A">
        <w:rPr>
          <w:rFonts w:ascii="Arial" w:hAnsi="Arial" w:cs="Arial"/>
          <w:sz w:val="20"/>
          <w:szCs w:val="22"/>
        </w:rPr>
        <w:t xml:space="preserve">ze wad przekraczających zakres, </w:t>
      </w:r>
      <w:r w:rsidRPr="00330627">
        <w:rPr>
          <w:rFonts w:ascii="Arial" w:hAnsi="Arial" w:cs="Arial"/>
          <w:sz w:val="20"/>
          <w:szCs w:val="22"/>
        </w:rPr>
        <w:t xml:space="preserve">o którym mowa w ust. 5 Zamawiający </w:t>
      </w:r>
      <w:r w:rsidRPr="00BB4E4A">
        <w:rPr>
          <w:rFonts w:ascii="Arial" w:hAnsi="Arial" w:cs="Arial"/>
          <w:sz w:val="20"/>
          <w:szCs w:val="22"/>
        </w:rPr>
        <w:t>będzie uprawniony do:</w:t>
      </w:r>
    </w:p>
    <w:p w:rsidR="00722FC6" w:rsidRPr="00BB4E4A" w:rsidRDefault="00722FC6" w:rsidP="000F58C7">
      <w:pPr>
        <w:pStyle w:val="Tekstpodstawowywcity"/>
        <w:numPr>
          <w:ilvl w:val="0"/>
          <w:numId w:val="11"/>
        </w:numPr>
        <w:tabs>
          <w:tab w:val="clear" w:pos="1800"/>
          <w:tab w:val="num" w:pos="1134"/>
        </w:tabs>
        <w:spacing w:line="276" w:lineRule="auto"/>
        <w:ind w:left="1134" w:right="68" w:hanging="425"/>
        <w:jc w:val="both"/>
        <w:rPr>
          <w:rFonts w:ascii="Arial" w:hAnsi="Arial" w:cs="Arial"/>
          <w:sz w:val="20"/>
          <w:szCs w:val="22"/>
        </w:rPr>
      </w:pPr>
      <w:r w:rsidRPr="00BB4E4A">
        <w:rPr>
          <w:rFonts w:ascii="Arial" w:hAnsi="Arial" w:cs="Arial"/>
          <w:sz w:val="20"/>
          <w:szCs w:val="22"/>
        </w:rPr>
        <w:t>odmowy</w:t>
      </w:r>
      <w:r w:rsidR="003B5AC7" w:rsidRPr="00BB4E4A">
        <w:rPr>
          <w:rFonts w:ascii="Arial" w:hAnsi="Arial" w:cs="Arial"/>
          <w:sz w:val="20"/>
          <w:szCs w:val="22"/>
        </w:rPr>
        <w:t xml:space="preserve"> odbioru do czasu usunięcia wad</w:t>
      </w:r>
      <w:r w:rsidRPr="00BB4E4A">
        <w:rPr>
          <w:rFonts w:ascii="Arial" w:hAnsi="Arial" w:cs="Arial"/>
          <w:sz w:val="20"/>
          <w:szCs w:val="22"/>
        </w:rPr>
        <w:t xml:space="preserve"> jeśli wady te nadają się do usunięcia, naliczając ka</w:t>
      </w:r>
      <w:r w:rsidR="006375F1" w:rsidRPr="00BB4E4A">
        <w:rPr>
          <w:rFonts w:ascii="Arial" w:hAnsi="Arial" w:cs="Arial"/>
          <w:sz w:val="20"/>
          <w:szCs w:val="22"/>
        </w:rPr>
        <w:t xml:space="preserve">ry umowne zgodnie z </w:t>
      </w:r>
      <w:r w:rsidR="00F55B04" w:rsidRPr="00BB4E4A">
        <w:rPr>
          <w:rFonts w:ascii="Arial" w:hAnsi="Arial" w:cs="Arial"/>
          <w:sz w:val="20"/>
          <w:szCs w:val="22"/>
        </w:rPr>
        <w:t>§ 1</w:t>
      </w:r>
      <w:r w:rsidR="00BB4E4A" w:rsidRPr="00BB4E4A">
        <w:rPr>
          <w:rFonts w:ascii="Arial" w:hAnsi="Arial" w:cs="Arial"/>
          <w:sz w:val="20"/>
          <w:szCs w:val="22"/>
        </w:rPr>
        <w:t>1</w:t>
      </w:r>
      <w:r w:rsidR="00F55B04" w:rsidRPr="00BB4E4A">
        <w:rPr>
          <w:rFonts w:ascii="Arial" w:hAnsi="Arial" w:cs="Arial"/>
          <w:sz w:val="20"/>
          <w:szCs w:val="22"/>
        </w:rPr>
        <w:t xml:space="preserve"> ust. 2</w:t>
      </w:r>
      <w:r w:rsidR="00BB4E4A" w:rsidRPr="00BB4E4A">
        <w:rPr>
          <w:rFonts w:ascii="Arial" w:hAnsi="Arial" w:cs="Arial"/>
          <w:sz w:val="20"/>
          <w:szCs w:val="22"/>
        </w:rPr>
        <w:t>g</w:t>
      </w:r>
      <w:r w:rsidRPr="00BB4E4A">
        <w:rPr>
          <w:rFonts w:ascii="Arial" w:hAnsi="Arial" w:cs="Arial"/>
          <w:sz w:val="20"/>
          <w:szCs w:val="22"/>
        </w:rPr>
        <w:t xml:space="preserve"> umowy,</w:t>
      </w:r>
    </w:p>
    <w:p w:rsidR="00AA4E0D" w:rsidRPr="00BB4E4A" w:rsidRDefault="00722FC6" w:rsidP="000F58C7">
      <w:pPr>
        <w:pStyle w:val="Tekstpodstawowywcity"/>
        <w:numPr>
          <w:ilvl w:val="0"/>
          <w:numId w:val="11"/>
        </w:numPr>
        <w:tabs>
          <w:tab w:val="clear" w:pos="1800"/>
          <w:tab w:val="num" w:pos="1134"/>
        </w:tabs>
        <w:spacing w:line="276" w:lineRule="auto"/>
        <w:ind w:left="1134" w:right="68" w:hanging="425"/>
        <w:jc w:val="both"/>
        <w:rPr>
          <w:rFonts w:ascii="Arial" w:hAnsi="Arial" w:cs="Arial"/>
          <w:sz w:val="20"/>
          <w:szCs w:val="22"/>
        </w:rPr>
      </w:pPr>
      <w:r w:rsidRPr="00BB4E4A">
        <w:rPr>
          <w:rFonts w:ascii="Arial" w:hAnsi="Arial" w:cs="Arial"/>
          <w:sz w:val="20"/>
          <w:szCs w:val="22"/>
        </w:rPr>
        <w:lastRenderedPageBreak/>
        <w:t>obn</w:t>
      </w:r>
      <w:r w:rsidR="009F680C" w:rsidRPr="00BB4E4A">
        <w:rPr>
          <w:rFonts w:ascii="Arial" w:hAnsi="Arial" w:cs="Arial"/>
          <w:sz w:val="20"/>
          <w:szCs w:val="22"/>
        </w:rPr>
        <w:t>iżenia odpowiednio wynagrodzenia</w:t>
      </w:r>
      <w:r w:rsidRPr="00BB4E4A">
        <w:rPr>
          <w:rFonts w:ascii="Arial" w:hAnsi="Arial" w:cs="Arial"/>
          <w:sz w:val="20"/>
          <w:szCs w:val="22"/>
        </w:rPr>
        <w:t xml:space="preserve"> jeśli wady te</w:t>
      </w:r>
      <w:r w:rsidR="008D38D1" w:rsidRPr="00BB4E4A">
        <w:rPr>
          <w:rFonts w:ascii="Arial" w:hAnsi="Arial" w:cs="Arial"/>
          <w:sz w:val="20"/>
          <w:szCs w:val="22"/>
        </w:rPr>
        <w:t xml:space="preserve"> nie uniemożliwiają korzystania</w:t>
      </w:r>
      <w:r w:rsidR="009F680C" w:rsidRPr="00BB4E4A">
        <w:rPr>
          <w:rFonts w:ascii="Arial" w:hAnsi="Arial" w:cs="Arial"/>
          <w:sz w:val="20"/>
          <w:szCs w:val="22"/>
        </w:rPr>
        <w:t xml:space="preserve"> </w:t>
      </w:r>
      <w:r w:rsidRPr="00BB4E4A">
        <w:rPr>
          <w:rFonts w:ascii="Arial" w:hAnsi="Arial" w:cs="Arial"/>
          <w:sz w:val="20"/>
          <w:szCs w:val="22"/>
        </w:rPr>
        <w:t>z przedmiotu umowy,</w:t>
      </w:r>
    </w:p>
    <w:p w:rsidR="00722FC6" w:rsidRPr="00330627" w:rsidRDefault="00722FC6" w:rsidP="000F58C7">
      <w:pPr>
        <w:pStyle w:val="Tekstpodstawowywcity"/>
        <w:numPr>
          <w:ilvl w:val="0"/>
          <w:numId w:val="11"/>
        </w:numPr>
        <w:tabs>
          <w:tab w:val="clear" w:pos="1800"/>
          <w:tab w:val="num" w:pos="1134"/>
        </w:tabs>
        <w:spacing w:line="276" w:lineRule="auto"/>
        <w:ind w:left="1134" w:right="68" w:hanging="425"/>
        <w:jc w:val="both"/>
        <w:rPr>
          <w:rFonts w:ascii="Arial" w:hAnsi="Arial" w:cs="Arial"/>
          <w:sz w:val="20"/>
          <w:szCs w:val="22"/>
        </w:rPr>
      </w:pPr>
      <w:r w:rsidRPr="00BB4E4A">
        <w:rPr>
          <w:rFonts w:ascii="Arial" w:hAnsi="Arial" w:cs="Arial"/>
          <w:sz w:val="20"/>
          <w:szCs w:val="22"/>
        </w:rPr>
        <w:t>odstąpienia od umowy, jeśli wady te nie nadają</w:t>
      </w:r>
      <w:r w:rsidRPr="00330627">
        <w:rPr>
          <w:rFonts w:ascii="Arial" w:hAnsi="Arial" w:cs="Arial"/>
          <w:sz w:val="20"/>
          <w:szCs w:val="22"/>
        </w:rPr>
        <w:t xml:space="preserve"> się do usunięcia i uniemożliwiają korzystanie z przedmiotu umowy.</w:t>
      </w:r>
    </w:p>
    <w:p w:rsidR="003517AC" w:rsidRPr="00905A6F" w:rsidRDefault="003517AC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905A6F">
        <w:rPr>
          <w:rFonts w:ascii="Arial" w:hAnsi="Arial" w:cs="Arial"/>
          <w:sz w:val="20"/>
          <w:szCs w:val="20"/>
        </w:rPr>
        <w:t>W przypad</w:t>
      </w:r>
      <w:r w:rsidRPr="00152D65">
        <w:rPr>
          <w:rFonts w:ascii="Arial" w:hAnsi="Arial" w:cs="Arial"/>
          <w:sz w:val="20"/>
          <w:szCs w:val="20"/>
        </w:rPr>
        <w:t xml:space="preserve">ku gdy wady </w:t>
      </w:r>
      <w:r w:rsidR="00C704F1" w:rsidRPr="00152D65">
        <w:rPr>
          <w:rFonts w:ascii="Arial" w:hAnsi="Arial" w:cs="Arial"/>
          <w:sz w:val="20"/>
          <w:szCs w:val="20"/>
        </w:rPr>
        <w:t xml:space="preserve">lub usterki </w:t>
      </w:r>
      <w:r w:rsidR="00F55B04" w:rsidRPr="00152D65">
        <w:rPr>
          <w:rFonts w:ascii="Arial" w:hAnsi="Arial" w:cs="Arial"/>
          <w:sz w:val="20"/>
          <w:szCs w:val="20"/>
        </w:rPr>
        <w:t xml:space="preserve">(wykryte na etapie realizacji, odbioru lub w okresie rękojmi oraz gwarancji) </w:t>
      </w:r>
      <w:r w:rsidRPr="00152D65">
        <w:rPr>
          <w:rFonts w:ascii="Arial" w:hAnsi="Arial" w:cs="Arial"/>
          <w:sz w:val="20"/>
          <w:szCs w:val="20"/>
        </w:rPr>
        <w:t>nadają się do usunięcia, a Wykon</w:t>
      </w:r>
      <w:r w:rsidR="00C704F1" w:rsidRPr="00152D65">
        <w:rPr>
          <w:rFonts w:ascii="Arial" w:hAnsi="Arial" w:cs="Arial"/>
          <w:sz w:val="20"/>
          <w:szCs w:val="20"/>
        </w:rPr>
        <w:t>awca mimo powtórnego wezwania</w:t>
      </w:r>
      <w:r w:rsidRPr="00152D65">
        <w:rPr>
          <w:rFonts w:ascii="Arial" w:hAnsi="Arial" w:cs="Arial"/>
          <w:sz w:val="20"/>
          <w:szCs w:val="20"/>
        </w:rPr>
        <w:t xml:space="preserve"> ich </w:t>
      </w:r>
      <w:r w:rsidR="00C704F1" w:rsidRPr="00152D65">
        <w:rPr>
          <w:rFonts w:ascii="Arial" w:hAnsi="Arial" w:cs="Arial"/>
          <w:sz w:val="20"/>
          <w:szCs w:val="20"/>
        </w:rPr>
        <w:t>nie</w:t>
      </w:r>
      <w:r w:rsidR="000F58C7" w:rsidRPr="00152D65">
        <w:rPr>
          <w:rFonts w:ascii="Arial" w:hAnsi="Arial" w:cs="Arial"/>
          <w:sz w:val="20"/>
          <w:szCs w:val="20"/>
        </w:rPr>
        <w:t xml:space="preserve"> usuwa, Zamawiający w terminie </w:t>
      </w:r>
      <w:r w:rsidR="00152D65" w:rsidRPr="00152D65">
        <w:rPr>
          <w:rFonts w:ascii="Arial" w:hAnsi="Arial" w:cs="Arial"/>
          <w:sz w:val="20"/>
          <w:szCs w:val="20"/>
        </w:rPr>
        <w:t>7</w:t>
      </w:r>
      <w:r w:rsidR="00C704F1" w:rsidRPr="00152D65">
        <w:rPr>
          <w:rFonts w:ascii="Arial" w:hAnsi="Arial" w:cs="Arial"/>
          <w:sz w:val="20"/>
          <w:szCs w:val="20"/>
        </w:rPr>
        <w:t xml:space="preserve"> dni po terminie wyznaczonym na ich usunięcie </w:t>
      </w:r>
      <w:r w:rsidR="00C704F1" w:rsidRPr="00152D65">
        <w:rPr>
          <w:rFonts w:ascii="Arial" w:hAnsi="Arial" w:cs="Arial"/>
          <w:sz w:val="20"/>
          <w:szCs w:val="22"/>
        </w:rPr>
        <w:t>uprawniony będzie</w:t>
      </w:r>
      <w:r w:rsidR="00300E4A" w:rsidRPr="00152D65">
        <w:rPr>
          <w:rFonts w:ascii="Arial" w:hAnsi="Arial" w:cs="Arial"/>
          <w:sz w:val="20"/>
          <w:szCs w:val="22"/>
        </w:rPr>
        <w:t xml:space="preserve"> </w:t>
      </w:r>
      <w:r w:rsidR="00C704F1" w:rsidRPr="00152D65">
        <w:rPr>
          <w:rFonts w:ascii="Arial" w:hAnsi="Arial" w:cs="Arial"/>
          <w:sz w:val="20"/>
          <w:szCs w:val="22"/>
        </w:rPr>
        <w:t>do powierzenia usunięcia wady podmiotowi trzeciemu, bez konieczności uzyskania zgody sądu na wykonanie zastępcze</w:t>
      </w:r>
      <w:r w:rsidR="00C704F1" w:rsidRPr="00905A6F">
        <w:rPr>
          <w:rFonts w:ascii="Arial" w:hAnsi="Arial" w:cs="Arial"/>
          <w:sz w:val="20"/>
          <w:szCs w:val="22"/>
        </w:rPr>
        <w:t>, a kosztami z tego tytułu obciąży Wykonawcę,</w:t>
      </w:r>
    </w:p>
    <w:p w:rsidR="00722FC6" w:rsidRPr="00330627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  <w:tab w:val="num" w:pos="1134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Na odbiór końcowy robót wykonawca przygotuje nw. dokumenty, sprawdzone przez inspektorów nadzoru:</w:t>
      </w:r>
    </w:p>
    <w:p w:rsidR="009F680C" w:rsidRPr="00152D65" w:rsidRDefault="00722FC6" w:rsidP="000F58C7">
      <w:pPr>
        <w:pStyle w:val="Nagwek"/>
        <w:numPr>
          <w:ilvl w:val="1"/>
          <w:numId w:val="21"/>
        </w:numPr>
        <w:tabs>
          <w:tab w:val="clear" w:pos="1440"/>
          <w:tab w:val="clear" w:pos="4536"/>
          <w:tab w:val="clear" w:pos="9072"/>
          <w:tab w:val="num" w:pos="709"/>
        </w:tabs>
        <w:spacing w:line="276" w:lineRule="auto"/>
        <w:ind w:left="709" w:right="386" w:hanging="283"/>
        <w:jc w:val="both"/>
        <w:rPr>
          <w:rFonts w:ascii="Arial" w:hAnsi="Arial" w:cs="Arial"/>
        </w:rPr>
      </w:pPr>
      <w:r w:rsidRPr="00330627">
        <w:rPr>
          <w:rFonts w:ascii="Arial" w:hAnsi="Arial" w:cs="Arial"/>
        </w:rPr>
        <w:t xml:space="preserve">dokumentację powykonawczą </w:t>
      </w:r>
      <w:r w:rsidR="00505BE7">
        <w:rPr>
          <w:rFonts w:ascii="Arial" w:hAnsi="Arial" w:cs="Arial"/>
        </w:rPr>
        <w:t>z naniesionymi ewentualnymi</w:t>
      </w:r>
      <w:r w:rsidRPr="00330627">
        <w:rPr>
          <w:rFonts w:ascii="Arial" w:hAnsi="Arial" w:cs="Arial"/>
        </w:rPr>
        <w:t xml:space="preserve"> zmian</w:t>
      </w:r>
      <w:r w:rsidR="00505BE7">
        <w:rPr>
          <w:rFonts w:ascii="Arial" w:hAnsi="Arial" w:cs="Arial"/>
        </w:rPr>
        <w:t>ami</w:t>
      </w:r>
      <w:r w:rsidR="003B5AC7">
        <w:rPr>
          <w:rFonts w:ascii="Arial" w:hAnsi="Arial" w:cs="Arial"/>
        </w:rPr>
        <w:t xml:space="preserve"> wprow</w:t>
      </w:r>
      <w:r w:rsidR="003B5AC7" w:rsidRPr="001B681D">
        <w:rPr>
          <w:rFonts w:ascii="Arial" w:hAnsi="Arial" w:cs="Arial"/>
        </w:rPr>
        <w:t>adzonymi</w:t>
      </w:r>
      <w:r w:rsidRPr="00330627">
        <w:rPr>
          <w:rFonts w:ascii="Arial" w:hAnsi="Arial" w:cs="Arial"/>
        </w:rPr>
        <w:t xml:space="preserve"> w trakcie realizacji, podpisaną przez kierownika robót, inspektora nadzoru i projektanta w trzech </w:t>
      </w:r>
      <w:r w:rsidRPr="00590158">
        <w:rPr>
          <w:rFonts w:ascii="Arial" w:hAnsi="Arial" w:cs="Arial"/>
        </w:rPr>
        <w:t>egzemplarzach</w:t>
      </w:r>
      <w:r w:rsidR="009F680C" w:rsidRPr="00590158">
        <w:rPr>
          <w:rFonts w:ascii="Arial" w:hAnsi="Arial" w:cs="Arial"/>
        </w:rPr>
        <w:t xml:space="preserve"> </w:t>
      </w:r>
      <w:r w:rsidR="00505BE7" w:rsidRPr="00590158">
        <w:rPr>
          <w:rFonts w:ascii="Arial" w:hAnsi="Arial" w:cs="Arial"/>
        </w:rPr>
        <w:t>ze stwierdzeniem, ż</w:t>
      </w:r>
      <w:r w:rsidR="009F680C" w:rsidRPr="00590158">
        <w:rPr>
          <w:rFonts w:ascii="Arial" w:hAnsi="Arial" w:cs="Arial"/>
        </w:rPr>
        <w:t>e</w:t>
      </w:r>
      <w:r w:rsidR="0031333E" w:rsidRPr="00590158">
        <w:rPr>
          <w:rFonts w:ascii="Arial" w:hAnsi="Arial" w:cs="Arial"/>
        </w:rPr>
        <w:t xml:space="preserve"> zmiany </w:t>
      </w:r>
      <w:r w:rsidR="009F680C" w:rsidRPr="00590158">
        <w:rPr>
          <w:rFonts w:ascii="Arial" w:hAnsi="Arial" w:cs="Arial"/>
        </w:rPr>
        <w:t xml:space="preserve"> te są nieistotne </w:t>
      </w:r>
      <w:r w:rsidR="00505BE7" w:rsidRPr="00590158">
        <w:rPr>
          <w:rFonts w:ascii="Arial" w:hAnsi="Arial" w:cs="Arial"/>
        </w:rPr>
        <w:t xml:space="preserve">zgodnie z zapisami </w:t>
      </w:r>
      <w:r w:rsidR="009F680C" w:rsidRPr="00590158">
        <w:rPr>
          <w:rFonts w:ascii="Arial" w:hAnsi="Arial" w:cs="Arial"/>
        </w:rPr>
        <w:t xml:space="preserve"> Prawa Budowlanego</w:t>
      </w:r>
      <w:r w:rsidR="00926572" w:rsidRPr="00590158">
        <w:rPr>
          <w:rFonts w:ascii="Arial" w:hAnsi="Arial" w:cs="Arial"/>
        </w:rPr>
        <w:t xml:space="preserve"> </w:t>
      </w:r>
      <w:r w:rsidR="00A13EB1" w:rsidRPr="00590158">
        <w:rPr>
          <w:rFonts w:ascii="Arial" w:hAnsi="Arial" w:cs="Arial"/>
        </w:rPr>
        <w:t xml:space="preserve">w </w:t>
      </w:r>
      <w:r w:rsidR="00A13EB1" w:rsidRPr="00152D65">
        <w:rPr>
          <w:rFonts w:ascii="Arial" w:hAnsi="Arial" w:cs="Arial"/>
        </w:rPr>
        <w:t>wersji papierowej i elektronicznej</w:t>
      </w:r>
      <w:r w:rsidR="003B5AC7" w:rsidRPr="00152D65">
        <w:rPr>
          <w:rFonts w:ascii="Arial" w:hAnsi="Arial" w:cs="Arial"/>
        </w:rPr>
        <w:t>,</w:t>
      </w:r>
    </w:p>
    <w:p w:rsidR="00722FC6" w:rsidRPr="00590158" w:rsidRDefault="00926572" w:rsidP="000F58C7">
      <w:pPr>
        <w:pStyle w:val="Nagwek"/>
        <w:numPr>
          <w:ilvl w:val="1"/>
          <w:numId w:val="21"/>
        </w:numPr>
        <w:tabs>
          <w:tab w:val="clear" w:pos="1440"/>
          <w:tab w:val="clear" w:pos="4536"/>
          <w:tab w:val="clear" w:pos="9072"/>
          <w:tab w:val="num" w:pos="709"/>
        </w:tabs>
        <w:spacing w:line="276" w:lineRule="auto"/>
        <w:ind w:left="709" w:right="386" w:hanging="283"/>
        <w:jc w:val="both"/>
        <w:rPr>
          <w:rFonts w:ascii="Arial" w:hAnsi="Arial" w:cs="Arial"/>
        </w:rPr>
      </w:pPr>
      <w:r w:rsidRPr="00152D65">
        <w:rPr>
          <w:rFonts w:ascii="Arial" w:hAnsi="Arial" w:cs="Arial"/>
        </w:rPr>
        <w:t xml:space="preserve">operat geodezyjny powykonawczy </w:t>
      </w:r>
      <w:r w:rsidR="0020646E" w:rsidRPr="00152D65">
        <w:rPr>
          <w:rFonts w:ascii="Arial" w:hAnsi="Arial" w:cs="Arial"/>
        </w:rPr>
        <w:t>w</w:t>
      </w:r>
      <w:r w:rsidR="00152D65" w:rsidRPr="00152D65">
        <w:rPr>
          <w:rFonts w:ascii="Arial" w:hAnsi="Arial" w:cs="Arial"/>
        </w:rPr>
        <w:t xml:space="preserve"> 3</w:t>
      </w:r>
      <w:r w:rsidR="0020646E" w:rsidRPr="00152D65">
        <w:rPr>
          <w:rFonts w:ascii="Arial" w:hAnsi="Arial" w:cs="Arial"/>
        </w:rPr>
        <w:t xml:space="preserve"> egz. </w:t>
      </w:r>
      <w:r w:rsidR="00A424DE" w:rsidRPr="00152D65">
        <w:rPr>
          <w:rFonts w:ascii="Arial" w:hAnsi="Arial" w:cs="Arial"/>
        </w:rPr>
        <w:t>w wersji papierowej oraz 1 egz. w wersji elektronicznej wraz z </w:t>
      </w:r>
      <w:r w:rsidR="00A13EB1" w:rsidRPr="00152D65">
        <w:rPr>
          <w:rFonts w:ascii="Arial" w:hAnsi="Arial" w:cs="Arial"/>
        </w:rPr>
        <w:t xml:space="preserve">potwierdzeniem złożenia </w:t>
      </w:r>
      <w:r w:rsidR="00A424DE" w:rsidRPr="00152D65">
        <w:rPr>
          <w:rFonts w:ascii="Arial" w:hAnsi="Arial" w:cs="Arial"/>
        </w:rPr>
        <w:t>operatu</w:t>
      </w:r>
      <w:r w:rsidR="00A424DE" w:rsidRPr="00590158">
        <w:rPr>
          <w:rFonts w:ascii="Arial" w:hAnsi="Arial" w:cs="Arial"/>
        </w:rPr>
        <w:t xml:space="preserve"> celem naniesieniem na mapy w </w:t>
      </w:r>
      <w:r w:rsidRPr="00590158">
        <w:rPr>
          <w:rFonts w:ascii="Arial" w:hAnsi="Arial" w:cs="Arial"/>
        </w:rPr>
        <w:t>zasobie geodezyjnym miasta</w:t>
      </w:r>
      <w:r w:rsidR="00A424DE" w:rsidRPr="00590158">
        <w:rPr>
          <w:rFonts w:ascii="Arial" w:hAnsi="Arial" w:cs="Arial"/>
        </w:rPr>
        <w:t>. Niezwłocznie po zatwie</w:t>
      </w:r>
      <w:r w:rsidR="004C2D6A" w:rsidRPr="00590158">
        <w:rPr>
          <w:rFonts w:ascii="Arial" w:hAnsi="Arial" w:cs="Arial"/>
        </w:rPr>
        <w:t>rdzeniu przez zasób geodezyjny Wykonawca przekaże Z</w:t>
      </w:r>
      <w:r w:rsidR="00A424DE" w:rsidRPr="00590158">
        <w:rPr>
          <w:rFonts w:ascii="Arial" w:hAnsi="Arial" w:cs="Arial"/>
        </w:rPr>
        <w:t xml:space="preserve">amawiającemu </w:t>
      </w:r>
      <w:r w:rsidR="004C2D6A" w:rsidRPr="00590158">
        <w:rPr>
          <w:rFonts w:ascii="Arial" w:hAnsi="Arial" w:cs="Arial"/>
        </w:rPr>
        <w:t>wersje</w:t>
      </w:r>
      <w:r w:rsidR="003B5AC7">
        <w:rPr>
          <w:rFonts w:ascii="Arial" w:hAnsi="Arial" w:cs="Arial"/>
        </w:rPr>
        <w:t xml:space="preserve"> papierową mapy</w:t>
      </w:r>
      <w:r w:rsidR="00152D65">
        <w:rPr>
          <w:rFonts w:ascii="Arial" w:hAnsi="Arial" w:cs="Arial"/>
        </w:rPr>
        <w:t>.</w:t>
      </w:r>
    </w:p>
    <w:p w:rsidR="00722FC6" w:rsidRPr="00191EE5" w:rsidRDefault="00722FC6" w:rsidP="000F58C7">
      <w:pPr>
        <w:pStyle w:val="Nagwek"/>
        <w:numPr>
          <w:ilvl w:val="1"/>
          <w:numId w:val="21"/>
        </w:numPr>
        <w:tabs>
          <w:tab w:val="clear" w:pos="1440"/>
          <w:tab w:val="clear" w:pos="4536"/>
          <w:tab w:val="clear" w:pos="9072"/>
          <w:tab w:val="num" w:pos="709"/>
        </w:tabs>
        <w:spacing w:line="276" w:lineRule="auto"/>
        <w:ind w:left="709" w:right="386" w:hanging="283"/>
        <w:jc w:val="both"/>
        <w:rPr>
          <w:rFonts w:ascii="Arial" w:hAnsi="Arial" w:cs="Arial"/>
          <w:i/>
        </w:rPr>
      </w:pPr>
      <w:r w:rsidRPr="006A6ACE">
        <w:rPr>
          <w:rFonts w:ascii="Arial" w:hAnsi="Arial" w:cs="Arial"/>
        </w:rPr>
        <w:t xml:space="preserve">protokoły z </w:t>
      </w:r>
      <w:r w:rsidR="009F680C" w:rsidRPr="004C2D6A">
        <w:rPr>
          <w:rFonts w:ascii="Arial" w:hAnsi="Arial" w:cs="Arial"/>
        </w:rPr>
        <w:t>prób</w:t>
      </w:r>
      <w:r w:rsidR="009F680C">
        <w:rPr>
          <w:rFonts w:ascii="Arial" w:hAnsi="Arial" w:cs="Arial"/>
          <w:color w:val="00B0F0"/>
        </w:rPr>
        <w:t xml:space="preserve">, </w:t>
      </w:r>
      <w:r w:rsidRPr="006A6ACE">
        <w:rPr>
          <w:rFonts w:ascii="Arial" w:hAnsi="Arial" w:cs="Arial"/>
        </w:rPr>
        <w:t>badań</w:t>
      </w:r>
      <w:r w:rsidR="009F680C">
        <w:rPr>
          <w:rFonts w:ascii="Arial" w:hAnsi="Arial" w:cs="Arial"/>
        </w:rPr>
        <w:t xml:space="preserve">, pomiarów </w:t>
      </w:r>
      <w:r w:rsidRPr="006A6ACE">
        <w:rPr>
          <w:rFonts w:ascii="Arial" w:hAnsi="Arial" w:cs="Arial"/>
        </w:rPr>
        <w:t xml:space="preserve"> i odbiorów częściowych</w:t>
      </w:r>
      <w:r w:rsidR="00152D65">
        <w:rPr>
          <w:rFonts w:ascii="Arial" w:hAnsi="Arial" w:cs="Arial"/>
        </w:rPr>
        <w:t>,</w:t>
      </w:r>
    </w:p>
    <w:p w:rsidR="00722FC6" w:rsidRPr="006A6ACE" w:rsidRDefault="00722FC6" w:rsidP="000F58C7">
      <w:pPr>
        <w:pStyle w:val="Nagwek"/>
        <w:numPr>
          <w:ilvl w:val="1"/>
          <w:numId w:val="21"/>
        </w:numPr>
        <w:tabs>
          <w:tab w:val="clear" w:pos="1440"/>
          <w:tab w:val="clear" w:pos="4536"/>
          <w:tab w:val="clear" w:pos="9072"/>
          <w:tab w:val="num" w:pos="709"/>
        </w:tabs>
        <w:spacing w:line="276" w:lineRule="auto"/>
        <w:ind w:left="709" w:right="386" w:hanging="283"/>
        <w:jc w:val="both"/>
        <w:rPr>
          <w:rFonts w:ascii="Arial" w:hAnsi="Arial" w:cs="Arial"/>
        </w:rPr>
      </w:pPr>
      <w:r w:rsidRPr="006A6ACE">
        <w:rPr>
          <w:rFonts w:ascii="Arial" w:hAnsi="Arial" w:cs="Arial"/>
        </w:rPr>
        <w:t>atesty i certyfikaty na wbudowane materiały potwierdzające, że wbudowane wyroby budowlane są zgodne z obowiązującym prawem – opisane przez kierownika robót</w:t>
      </w:r>
      <w:r w:rsidR="003B5AC7">
        <w:rPr>
          <w:rFonts w:ascii="Arial" w:hAnsi="Arial" w:cs="Arial"/>
        </w:rPr>
        <w:t>,</w:t>
      </w:r>
    </w:p>
    <w:p w:rsidR="00BC7749" w:rsidRPr="006A6ACE" w:rsidRDefault="00722FC6" w:rsidP="000F58C7">
      <w:pPr>
        <w:pStyle w:val="Nagwek"/>
        <w:numPr>
          <w:ilvl w:val="1"/>
          <w:numId w:val="21"/>
        </w:numPr>
        <w:tabs>
          <w:tab w:val="clear" w:pos="1440"/>
          <w:tab w:val="clear" w:pos="4536"/>
          <w:tab w:val="clear" w:pos="9072"/>
          <w:tab w:val="num" w:pos="709"/>
        </w:tabs>
        <w:spacing w:line="276" w:lineRule="auto"/>
        <w:ind w:left="709" w:right="386" w:hanging="283"/>
        <w:jc w:val="both"/>
        <w:rPr>
          <w:rFonts w:ascii="Arial" w:hAnsi="Arial" w:cs="Arial"/>
        </w:rPr>
      </w:pPr>
      <w:r w:rsidRPr="006A6ACE">
        <w:rPr>
          <w:rFonts w:ascii="Arial" w:hAnsi="Arial" w:cs="Arial"/>
        </w:rPr>
        <w:t>protokoły utylizacji materiałów z rozbiórki zgodnie z obowiązującymi przepisami o gospodarce odpadami</w:t>
      </w:r>
      <w:r w:rsidR="003B5AC7">
        <w:rPr>
          <w:rFonts w:ascii="Arial" w:hAnsi="Arial" w:cs="Arial"/>
        </w:rPr>
        <w:t>,</w:t>
      </w:r>
    </w:p>
    <w:p w:rsidR="00B8467F" w:rsidRPr="003D5BD3" w:rsidRDefault="00722FC6" w:rsidP="000F58C7">
      <w:pPr>
        <w:pStyle w:val="Nagwek"/>
        <w:numPr>
          <w:ilvl w:val="1"/>
          <w:numId w:val="21"/>
        </w:numPr>
        <w:tabs>
          <w:tab w:val="clear" w:pos="1440"/>
          <w:tab w:val="clear" w:pos="4536"/>
          <w:tab w:val="clear" w:pos="9072"/>
          <w:tab w:val="num" w:pos="709"/>
        </w:tabs>
        <w:spacing w:line="276" w:lineRule="auto"/>
        <w:ind w:left="709" w:right="386" w:hanging="283"/>
        <w:jc w:val="both"/>
        <w:rPr>
          <w:rFonts w:ascii="Arial" w:hAnsi="Arial" w:cs="Arial"/>
        </w:rPr>
      </w:pPr>
      <w:r w:rsidRPr="00330627">
        <w:rPr>
          <w:rFonts w:ascii="Arial" w:hAnsi="Arial" w:cs="Arial"/>
        </w:rPr>
        <w:t>o</w:t>
      </w:r>
      <w:r w:rsidR="000F58C7">
        <w:rPr>
          <w:rFonts w:ascii="Arial" w:hAnsi="Arial" w:cs="Arial"/>
        </w:rPr>
        <w:t xml:space="preserve">świadczenie kierownika robót </w:t>
      </w:r>
      <w:r w:rsidRPr="00330627">
        <w:rPr>
          <w:rFonts w:ascii="Arial" w:hAnsi="Arial" w:cs="Arial"/>
        </w:rPr>
        <w:t xml:space="preserve"> o wykonaniu robót z</w:t>
      </w:r>
      <w:r w:rsidR="000F58C7">
        <w:rPr>
          <w:rFonts w:ascii="Arial" w:hAnsi="Arial" w:cs="Arial"/>
        </w:rPr>
        <w:t>godnie z projektem budowlanym i </w:t>
      </w:r>
      <w:r w:rsidRPr="00330627">
        <w:rPr>
          <w:rFonts w:ascii="Arial" w:hAnsi="Arial" w:cs="Arial"/>
        </w:rPr>
        <w:t>warunkami pozwolenia na budowę oraz obowiązującymi przepisami, jak również o doprowadzeniu do należytego stanu i porządku terenu budowy, a także – w razie korzystania z drogi, ulicy sąsiedniej ni</w:t>
      </w:r>
      <w:r w:rsidR="00B8467F">
        <w:rPr>
          <w:rFonts w:ascii="Arial" w:hAnsi="Arial" w:cs="Arial"/>
        </w:rPr>
        <w:t>eruchomości, budynku lub lokalu</w:t>
      </w:r>
      <w:r w:rsidR="003B5AC7">
        <w:rPr>
          <w:rFonts w:ascii="Arial" w:hAnsi="Arial" w:cs="Arial"/>
        </w:rPr>
        <w:t>,</w:t>
      </w:r>
    </w:p>
    <w:p w:rsidR="003D5BD3" w:rsidRPr="000F58C7" w:rsidRDefault="003D5BD3" w:rsidP="000F58C7">
      <w:pPr>
        <w:pStyle w:val="Nagwek"/>
        <w:numPr>
          <w:ilvl w:val="1"/>
          <w:numId w:val="21"/>
        </w:numPr>
        <w:tabs>
          <w:tab w:val="clear" w:pos="1440"/>
          <w:tab w:val="clear" w:pos="4536"/>
          <w:tab w:val="clear" w:pos="9072"/>
          <w:tab w:val="num" w:pos="709"/>
        </w:tabs>
        <w:spacing w:line="276" w:lineRule="auto"/>
        <w:ind w:left="709" w:right="386" w:hanging="283"/>
        <w:jc w:val="both"/>
        <w:rPr>
          <w:rFonts w:ascii="Arial" w:hAnsi="Arial" w:cs="Arial"/>
        </w:rPr>
      </w:pPr>
      <w:r w:rsidRPr="000F58C7">
        <w:rPr>
          <w:rFonts w:ascii="Arial" w:hAnsi="Arial" w:cs="Arial"/>
        </w:rPr>
        <w:t>dokumentację zdjęciową budowy</w:t>
      </w:r>
    </w:p>
    <w:p w:rsidR="003D5BD3" w:rsidRPr="003D5BD3" w:rsidRDefault="00184778" w:rsidP="000F58C7">
      <w:pPr>
        <w:pStyle w:val="Nagwek"/>
        <w:numPr>
          <w:ilvl w:val="1"/>
          <w:numId w:val="21"/>
        </w:numPr>
        <w:tabs>
          <w:tab w:val="clear" w:pos="1440"/>
          <w:tab w:val="clear" w:pos="4536"/>
          <w:tab w:val="clear" w:pos="9072"/>
          <w:tab w:val="num" w:pos="709"/>
        </w:tabs>
        <w:spacing w:line="276" w:lineRule="auto"/>
        <w:ind w:left="709" w:right="38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 gwarancyjny</w:t>
      </w:r>
      <w:r w:rsidR="003D5BD3" w:rsidRPr="00551827">
        <w:rPr>
          <w:rFonts w:ascii="Arial" w:hAnsi="Arial" w:cs="Arial"/>
        </w:rPr>
        <w:t xml:space="preserve"> </w:t>
      </w:r>
    </w:p>
    <w:p w:rsidR="00722FC6" w:rsidRPr="00330627" w:rsidRDefault="00722FC6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  <w:tab w:val="num" w:pos="1134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Z czynności odbioru końcowego spisany zostanie protokół odbioru końcowego przedmiotu umowy.</w:t>
      </w:r>
    </w:p>
    <w:p w:rsidR="00224F59" w:rsidRPr="00152D65" w:rsidRDefault="00224F59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Odbiór po okresie rękojmi</w:t>
      </w:r>
      <w:r w:rsidR="00280495">
        <w:rPr>
          <w:rFonts w:ascii="Arial" w:hAnsi="Arial" w:cs="Arial"/>
          <w:sz w:val="20"/>
          <w:szCs w:val="20"/>
        </w:rPr>
        <w:t xml:space="preserve"> ( </w:t>
      </w:r>
      <w:r w:rsidR="00280495" w:rsidRPr="00152D65">
        <w:rPr>
          <w:rFonts w:ascii="Arial" w:hAnsi="Arial" w:cs="Arial"/>
          <w:sz w:val="20"/>
          <w:szCs w:val="20"/>
        </w:rPr>
        <w:t xml:space="preserve">przed upływem </w:t>
      </w:r>
      <w:r w:rsidR="00152D65" w:rsidRPr="00152D65">
        <w:rPr>
          <w:rFonts w:ascii="Arial" w:hAnsi="Arial" w:cs="Arial"/>
          <w:sz w:val="20"/>
          <w:szCs w:val="20"/>
        </w:rPr>
        <w:t>5</w:t>
      </w:r>
      <w:r w:rsidR="00280495" w:rsidRPr="00152D65">
        <w:rPr>
          <w:rFonts w:ascii="Arial" w:hAnsi="Arial" w:cs="Arial"/>
          <w:sz w:val="20"/>
          <w:szCs w:val="20"/>
        </w:rPr>
        <w:t xml:space="preserve"> lat od odbioru końcowego)</w:t>
      </w:r>
      <w:r w:rsidRPr="00152D65">
        <w:rPr>
          <w:rFonts w:ascii="Arial" w:hAnsi="Arial" w:cs="Arial"/>
          <w:sz w:val="20"/>
          <w:szCs w:val="20"/>
        </w:rPr>
        <w:t xml:space="preserve"> jest dokonywany przez Zamawiającego na wniosek i z udziałem Użytkownika oraz Wykonawcy w formie protokolarnej i ma na celu stwierdzenie wykonania przez Wykonawcę zobowiązań wynikających z rękojmi za wady fizyczne.</w:t>
      </w:r>
    </w:p>
    <w:p w:rsidR="00224F59" w:rsidRPr="00BC7749" w:rsidRDefault="004E320B" w:rsidP="00905A6F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before="120"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152D65">
        <w:rPr>
          <w:rFonts w:ascii="Arial" w:hAnsi="Arial" w:cs="Arial"/>
          <w:sz w:val="20"/>
          <w:szCs w:val="20"/>
        </w:rPr>
        <w:t>Odbiór gwarancyjny (ostateczny</w:t>
      </w:r>
      <w:r w:rsidR="00280495" w:rsidRPr="00152D65">
        <w:rPr>
          <w:rFonts w:ascii="Arial" w:hAnsi="Arial" w:cs="Arial"/>
          <w:sz w:val="20"/>
          <w:szCs w:val="20"/>
        </w:rPr>
        <w:t xml:space="preserve"> – przed upływem </w:t>
      </w:r>
      <w:r w:rsidR="00152D65" w:rsidRPr="00152D65">
        <w:rPr>
          <w:rFonts w:ascii="Arial" w:hAnsi="Arial" w:cs="Arial"/>
          <w:sz w:val="20"/>
          <w:szCs w:val="20"/>
        </w:rPr>
        <w:t>5</w:t>
      </w:r>
      <w:r w:rsidR="00280495" w:rsidRPr="00152D65">
        <w:rPr>
          <w:rFonts w:ascii="Arial" w:hAnsi="Arial" w:cs="Arial"/>
          <w:sz w:val="20"/>
          <w:szCs w:val="20"/>
        </w:rPr>
        <w:t xml:space="preserve"> lat od odbioru końcowego</w:t>
      </w:r>
      <w:r w:rsidR="00224F59" w:rsidRPr="00152D65">
        <w:rPr>
          <w:rFonts w:ascii="Arial" w:hAnsi="Arial" w:cs="Arial"/>
          <w:sz w:val="20"/>
          <w:szCs w:val="20"/>
        </w:rPr>
        <w:t>) jest dokonywany przez Zamawiającego na wniosek i przy udziale Użytkownika oraz</w:t>
      </w:r>
      <w:r w:rsidR="00224F59" w:rsidRPr="00330627">
        <w:rPr>
          <w:rFonts w:ascii="Arial" w:hAnsi="Arial" w:cs="Arial"/>
          <w:sz w:val="20"/>
          <w:szCs w:val="20"/>
        </w:rPr>
        <w:t xml:space="preserve"> Wykonawcy w formie protokołu ostatecznego po usunięciu wszystkich wad ujawnionych w</w:t>
      </w:r>
      <w:r w:rsidR="00224F59">
        <w:rPr>
          <w:rFonts w:ascii="Arial" w:hAnsi="Arial" w:cs="Arial"/>
          <w:sz w:val="20"/>
          <w:szCs w:val="20"/>
        </w:rPr>
        <w:t xml:space="preserve"> okresie gwarancji. Zwalnia on W</w:t>
      </w:r>
      <w:r w:rsidR="00224F59" w:rsidRPr="00330627">
        <w:rPr>
          <w:rFonts w:ascii="Arial" w:hAnsi="Arial" w:cs="Arial"/>
          <w:sz w:val="20"/>
          <w:szCs w:val="20"/>
        </w:rPr>
        <w:t>ykonawcę ze wszystkich zobowiązań wynikających z umowy, dotyczących usuwania wad.</w:t>
      </w:r>
    </w:p>
    <w:p w:rsidR="00BB1AFB" w:rsidRDefault="00BB1AFB" w:rsidP="00905A6F">
      <w:pPr>
        <w:pStyle w:val="Tekstpodstawowywcity"/>
        <w:spacing w:before="120" w:line="276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</w:p>
    <w:p w:rsidR="004E604B" w:rsidRDefault="009530D3" w:rsidP="00905A6F">
      <w:pPr>
        <w:pStyle w:val="Tekstpodstawowywcity"/>
        <w:spacing w:before="120" w:line="276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9</w:t>
      </w:r>
    </w:p>
    <w:p w:rsidR="003B081A" w:rsidRPr="003B081A" w:rsidRDefault="003B081A" w:rsidP="00905A6F">
      <w:pPr>
        <w:pStyle w:val="Tekstpodstawowywcity"/>
        <w:spacing w:before="120" w:line="276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</w:p>
    <w:p w:rsidR="009530D3" w:rsidRPr="001B681D" w:rsidRDefault="009530D3" w:rsidP="000F58C7">
      <w:pPr>
        <w:pStyle w:val="Tekstpodstawowywcity"/>
        <w:spacing w:before="120"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Gwarancja</w:t>
      </w:r>
    </w:p>
    <w:p w:rsidR="009A0ED7" w:rsidRPr="00590158" w:rsidRDefault="009A0ED7" w:rsidP="000F58C7">
      <w:pPr>
        <w:pStyle w:val="Tekstpodstawowywcity"/>
        <w:numPr>
          <w:ilvl w:val="0"/>
          <w:numId w:val="22"/>
        </w:numPr>
        <w:tabs>
          <w:tab w:val="clear" w:pos="720"/>
          <w:tab w:val="num" w:pos="426"/>
        </w:tabs>
        <w:spacing w:before="120"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1B681D">
        <w:rPr>
          <w:rFonts w:ascii="Arial" w:hAnsi="Arial" w:cs="Arial"/>
          <w:sz w:val="20"/>
          <w:szCs w:val="22"/>
        </w:rPr>
        <w:t xml:space="preserve">Na wykonany przedmiot umowy Wykonawca zobowiązany jest udzielić gwarancji na okres </w:t>
      </w:r>
      <w:r w:rsidR="00152D65">
        <w:rPr>
          <w:rFonts w:ascii="Arial" w:hAnsi="Arial" w:cs="Arial"/>
          <w:sz w:val="20"/>
          <w:szCs w:val="22"/>
        </w:rPr>
        <w:t>5</w:t>
      </w:r>
      <w:r w:rsidR="00152D65">
        <w:rPr>
          <w:rFonts w:ascii="Arial" w:hAnsi="Arial" w:cs="Arial"/>
          <w:i/>
          <w:sz w:val="20"/>
          <w:szCs w:val="22"/>
        </w:rPr>
        <w:t xml:space="preserve"> </w:t>
      </w:r>
      <w:r w:rsidRPr="001B681D">
        <w:rPr>
          <w:rFonts w:ascii="Arial" w:hAnsi="Arial" w:cs="Arial"/>
          <w:sz w:val="20"/>
          <w:szCs w:val="22"/>
        </w:rPr>
        <w:t>lat</w:t>
      </w:r>
      <w:r w:rsidRPr="007D5D87">
        <w:rPr>
          <w:rFonts w:ascii="Arial" w:hAnsi="Arial" w:cs="Arial"/>
          <w:sz w:val="20"/>
          <w:szCs w:val="22"/>
        </w:rPr>
        <w:t xml:space="preserve"> od daty końcowego odbioru przedmiotu umowy. Gwarancja dotyczy </w:t>
      </w:r>
      <w:r w:rsidRPr="00590158">
        <w:rPr>
          <w:rFonts w:ascii="Arial" w:hAnsi="Arial" w:cs="Arial"/>
          <w:sz w:val="20"/>
          <w:szCs w:val="22"/>
        </w:rPr>
        <w:t>jakości wykonanych robót oraz pozostałych świadczeń wchodzących w zakres umowy jak również zabudowanych materiałów i urządzeń.</w:t>
      </w:r>
      <w:r w:rsidRPr="00590158">
        <w:rPr>
          <w:rFonts w:ascii="Arial" w:hAnsi="Arial" w:cs="Arial"/>
          <w:color w:val="0000FF"/>
          <w:sz w:val="20"/>
          <w:szCs w:val="22"/>
        </w:rPr>
        <w:t xml:space="preserve"> </w:t>
      </w:r>
    </w:p>
    <w:p w:rsidR="001D71AE" w:rsidRPr="006A6ACE" w:rsidRDefault="008A3B39" w:rsidP="000F58C7">
      <w:pPr>
        <w:pStyle w:val="Tekstpodstawowywcity"/>
        <w:numPr>
          <w:ilvl w:val="0"/>
          <w:numId w:val="22"/>
        </w:numPr>
        <w:tabs>
          <w:tab w:val="clear" w:pos="720"/>
          <w:tab w:val="num" w:pos="426"/>
        </w:tabs>
        <w:spacing w:before="120"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 ramach gwarancji Wykonawca zobowiązany jest do usuwania wad ujawnionych w przedmiocie umowy w terminie wskazanym przez Zamawiającego w pisemnym zgłoszeniu wady.</w:t>
      </w:r>
      <w:r w:rsidR="000B4085" w:rsidRPr="00590158">
        <w:rPr>
          <w:rFonts w:ascii="Arial" w:hAnsi="Arial" w:cs="Arial"/>
          <w:sz w:val="20"/>
          <w:szCs w:val="22"/>
        </w:rPr>
        <w:t xml:space="preserve"> Dopuszcza się zgłaszanie wady drogą elektronic</w:t>
      </w:r>
      <w:r w:rsidR="00505BE7" w:rsidRPr="00590158">
        <w:rPr>
          <w:rFonts w:ascii="Arial" w:hAnsi="Arial" w:cs="Arial"/>
          <w:sz w:val="20"/>
          <w:szCs w:val="22"/>
        </w:rPr>
        <w:t xml:space="preserve">zną na adres podany przez Wykonawcę w dokumencie </w:t>
      </w:r>
      <w:r w:rsidR="00505BE7" w:rsidRPr="00590158">
        <w:rPr>
          <w:rFonts w:ascii="Arial" w:hAnsi="Arial" w:cs="Arial"/>
          <w:sz w:val="20"/>
          <w:szCs w:val="22"/>
        </w:rPr>
        <w:lastRenderedPageBreak/>
        <w:t>gwarancyjnym.</w:t>
      </w:r>
      <w:r w:rsidRPr="00590158">
        <w:rPr>
          <w:rFonts w:ascii="Arial" w:hAnsi="Arial" w:cs="Arial"/>
          <w:sz w:val="20"/>
          <w:szCs w:val="22"/>
        </w:rPr>
        <w:t xml:space="preserve"> W razie nie przystąpienia do usuwania wady w terminie 7 dni kalendarzowych od daty zgłoszenia albo nie usunięcia wady w wyznaczonym terminie, Zamawiający uprawniony będzie do</w:t>
      </w:r>
      <w:r w:rsidRPr="007D5D87">
        <w:rPr>
          <w:rFonts w:ascii="Arial" w:hAnsi="Arial" w:cs="Arial"/>
          <w:sz w:val="20"/>
          <w:szCs w:val="22"/>
        </w:rPr>
        <w:t xml:space="preserve"> powierzenia usunięcia wady </w:t>
      </w:r>
      <w:r w:rsidR="007A1C3E">
        <w:rPr>
          <w:rFonts w:ascii="Arial" w:hAnsi="Arial" w:cs="Arial"/>
          <w:sz w:val="20"/>
          <w:szCs w:val="22"/>
        </w:rPr>
        <w:t>podmiotowi trzeciemu</w:t>
      </w:r>
      <w:r w:rsidR="00926572">
        <w:rPr>
          <w:rFonts w:ascii="Arial" w:hAnsi="Arial" w:cs="Arial"/>
          <w:sz w:val="20"/>
          <w:szCs w:val="22"/>
        </w:rPr>
        <w:t xml:space="preserve"> </w:t>
      </w:r>
      <w:r w:rsidR="008D38D1">
        <w:rPr>
          <w:rFonts w:ascii="Arial" w:hAnsi="Arial" w:cs="Arial"/>
          <w:sz w:val="20"/>
          <w:szCs w:val="22"/>
        </w:rPr>
        <w:t>i obciążenia</w:t>
      </w:r>
      <w:r w:rsidR="007A1C3E">
        <w:rPr>
          <w:rFonts w:ascii="Arial" w:hAnsi="Arial" w:cs="Arial"/>
          <w:sz w:val="20"/>
          <w:szCs w:val="22"/>
        </w:rPr>
        <w:t xml:space="preserve"> Wykonawcę</w:t>
      </w:r>
      <w:r w:rsidR="00926572">
        <w:rPr>
          <w:rFonts w:ascii="Arial" w:hAnsi="Arial" w:cs="Arial"/>
          <w:sz w:val="20"/>
          <w:szCs w:val="22"/>
        </w:rPr>
        <w:t xml:space="preserve"> koszt</w:t>
      </w:r>
      <w:r w:rsidR="007A1C3E">
        <w:rPr>
          <w:rFonts w:ascii="Arial" w:hAnsi="Arial" w:cs="Arial"/>
          <w:sz w:val="20"/>
          <w:szCs w:val="22"/>
        </w:rPr>
        <w:t>ami z tego tytułu</w:t>
      </w:r>
      <w:r w:rsidR="00926572">
        <w:rPr>
          <w:rFonts w:ascii="Arial" w:hAnsi="Arial" w:cs="Arial"/>
          <w:sz w:val="20"/>
          <w:szCs w:val="22"/>
        </w:rPr>
        <w:t xml:space="preserve">, </w:t>
      </w:r>
      <w:r w:rsidR="00926572" w:rsidRPr="006A6ACE">
        <w:rPr>
          <w:rFonts w:ascii="Arial" w:hAnsi="Arial" w:cs="Arial"/>
          <w:sz w:val="20"/>
          <w:szCs w:val="22"/>
        </w:rPr>
        <w:t xml:space="preserve">bez konieczności uzyskania zgody sądu na </w:t>
      </w:r>
      <w:r w:rsidR="002036EB" w:rsidRPr="006A6ACE">
        <w:rPr>
          <w:rFonts w:ascii="Arial" w:hAnsi="Arial" w:cs="Arial"/>
          <w:sz w:val="20"/>
          <w:szCs w:val="22"/>
        </w:rPr>
        <w:t>wykonanie zastępcze.</w:t>
      </w:r>
    </w:p>
    <w:p w:rsidR="00AA4E0D" w:rsidRPr="001522AF" w:rsidRDefault="008A3B39" w:rsidP="000F58C7">
      <w:pPr>
        <w:pStyle w:val="Tekstpodstawowywcity"/>
        <w:numPr>
          <w:ilvl w:val="0"/>
          <w:numId w:val="22"/>
        </w:numPr>
        <w:tabs>
          <w:tab w:val="clear" w:pos="720"/>
          <w:tab w:val="num" w:pos="426"/>
        </w:tabs>
        <w:spacing w:before="120"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7D5D87">
        <w:rPr>
          <w:rFonts w:ascii="Arial" w:hAnsi="Arial" w:cs="Arial"/>
          <w:sz w:val="20"/>
          <w:szCs w:val="22"/>
        </w:rPr>
        <w:t>Warunki gwarancji zostaną ujęte w dołączonym do protokołu odbioru ko</w:t>
      </w:r>
      <w:r>
        <w:rPr>
          <w:rFonts w:ascii="Arial" w:hAnsi="Arial" w:cs="Arial"/>
          <w:sz w:val="20"/>
          <w:szCs w:val="22"/>
        </w:rPr>
        <w:t xml:space="preserve">ńcowego dokumencie gwarancyjnym, którego wzór stanowi </w:t>
      </w:r>
      <w:r w:rsidRPr="00C810DE">
        <w:rPr>
          <w:rFonts w:ascii="Arial" w:hAnsi="Arial" w:cs="Arial"/>
          <w:sz w:val="20"/>
          <w:szCs w:val="22"/>
          <w:u w:val="single"/>
        </w:rPr>
        <w:t>załącznik nr 1</w:t>
      </w:r>
      <w:r>
        <w:rPr>
          <w:rFonts w:ascii="Arial" w:hAnsi="Arial" w:cs="Arial"/>
          <w:sz w:val="20"/>
          <w:szCs w:val="22"/>
        </w:rPr>
        <w:t xml:space="preserve"> do umowy.</w:t>
      </w:r>
    </w:p>
    <w:p w:rsidR="008A3B39" w:rsidRPr="007D5D87" w:rsidRDefault="008A3B39" w:rsidP="000F58C7">
      <w:pPr>
        <w:numPr>
          <w:ilvl w:val="0"/>
          <w:numId w:val="22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</w:rPr>
      </w:pPr>
      <w:r w:rsidRPr="007D5D87">
        <w:rPr>
          <w:rFonts w:ascii="Arial" w:hAnsi="Arial" w:cs="Arial"/>
        </w:rPr>
        <w:t>Zamawiający ma prawo dochodzić uprawnień z tytułu rękojmi za wady, niezależnie od uprawnień wynikających z gwarancji.</w:t>
      </w:r>
    </w:p>
    <w:p w:rsidR="008A3B39" w:rsidRPr="007D5D87" w:rsidRDefault="008A3B39" w:rsidP="000F58C7">
      <w:pPr>
        <w:numPr>
          <w:ilvl w:val="0"/>
          <w:numId w:val="22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Cs w:val="22"/>
        </w:rPr>
      </w:pPr>
      <w:r w:rsidRPr="007D5D87">
        <w:rPr>
          <w:rFonts w:ascii="Arial" w:hAnsi="Arial" w:cs="Arial"/>
          <w:szCs w:val="22"/>
        </w:rPr>
        <w:t>Niezależnie od udzielonej gwarancji Wykonawca ponosi odpowiedzialność z tytułu rękojmi za wady fizyczne ( ograniczające wartość lub użyteczność ) na zasadach określonych w Kodeksie cywilnym.</w:t>
      </w:r>
    </w:p>
    <w:p w:rsidR="00F74BB1" w:rsidRDefault="008A3B39" w:rsidP="000F58C7">
      <w:pPr>
        <w:numPr>
          <w:ilvl w:val="0"/>
          <w:numId w:val="22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</w:rPr>
      </w:pPr>
      <w:r w:rsidRPr="007D5D87">
        <w:rPr>
          <w:rFonts w:ascii="Arial" w:hAnsi="Arial" w:cs="Arial"/>
        </w:rPr>
        <w:t>Wykonawca odpowiada za wadę również po okresie rękojmi lub gwarancji, jeżeli Zamawiający powiadomi Wykonawcę o wadzie przed upływem tych okresów.</w:t>
      </w:r>
    </w:p>
    <w:p w:rsidR="00294C5D" w:rsidRPr="001B681D" w:rsidRDefault="00294C5D" w:rsidP="000F58C7">
      <w:pPr>
        <w:numPr>
          <w:ilvl w:val="0"/>
          <w:numId w:val="22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</w:rPr>
      </w:pPr>
      <w:r w:rsidRPr="001B681D">
        <w:rPr>
          <w:rFonts w:ascii="Arial" w:hAnsi="Arial" w:cs="Arial"/>
        </w:rPr>
        <w:t>Wykonawca zobowiązany jest przenieść na Zamawiającego wszelkie uprawnienia z tytułu gwarancji udzielonych przez dostawców wyrobów przy wykonaniu przedmiotu umowy (dotyczy gwarancji dłuższych niż gwarancja udzielona przez Wykonawcę robót), wydając w  tym celu Zamawiającemu właściwe dokumenty gwarancyjne, najpóźniej do chwili podpisywania protokołu odbioru</w:t>
      </w:r>
      <w:r w:rsidRPr="001B681D">
        <w:rPr>
          <w:rFonts w:ascii="Arial" w:hAnsi="Arial" w:cs="Arial"/>
          <w:strike/>
        </w:rPr>
        <w:t xml:space="preserve"> </w:t>
      </w:r>
      <w:r w:rsidR="001B681D" w:rsidRPr="001B681D">
        <w:rPr>
          <w:rFonts w:ascii="Arial" w:hAnsi="Arial" w:cs="Arial"/>
        </w:rPr>
        <w:t>ostatecznego.</w:t>
      </w:r>
    </w:p>
    <w:p w:rsidR="00AA2BDE" w:rsidRDefault="00AA2BDE" w:rsidP="00CC61A6">
      <w:pPr>
        <w:pStyle w:val="Tekstpodstawowywcity"/>
        <w:spacing w:before="120" w:after="120"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4E604B" w:rsidRDefault="00046E68" w:rsidP="00CC61A6">
      <w:pPr>
        <w:pStyle w:val="Tekstpodstawowywcity"/>
        <w:spacing w:before="120" w:after="120"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10</w:t>
      </w:r>
    </w:p>
    <w:p w:rsidR="003B081A" w:rsidRPr="003B081A" w:rsidRDefault="003B081A" w:rsidP="00CC61A6">
      <w:pPr>
        <w:pStyle w:val="Tekstpodstawowywcity"/>
        <w:spacing w:before="120" w:after="120"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D52BCF" w:rsidRDefault="00046E68" w:rsidP="000F58C7">
      <w:pPr>
        <w:pStyle w:val="Tekstpodstawowywcity"/>
        <w:spacing w:before="120" w:line="276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Zapłata wynagrodzenia</w:t>
      </w:r>
    </w:p>
    <w:p w:rsidR="00BC7749" w:rsidRPr="002036EB" w:rsidRDefault="00D52BCF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Zapłata wynagrodzenia Wykonawcy następować będzie etapami, </w:t>
      </w:r>
      <w:r>
        <w:rPr>
          <w:rFonts w:ascii="Arial" w:hAnsi="Arial" w:cs="Arial"/>
          <w:sz w:val="20"/>
          <w:szCs w:val="22"/>
          <w:u w:val="single"/>
        </w:rPr>
        <w:t xml:space="preserve">za wykonane i odebrane roboty </w:t>
      </w:r>
      <w:r w:rsidR="00170823">
        <w:rPr>
          <w:rFonts w:ascii="Arial" w:hAnsi="Arial" w:cs="Arial"/>
          <w:sz w:val="20"/>
          <w:szCs w:val="22"/>
        </w:rPr>
        <w:t xml:space="preserve">do </w:t>
      </w:r>
      <w:r w:rsidR="000F58C7" w:rsidRPr="000F58C7">
        <w:rPr>
          <w:rFonts w:ascii="Arial" w:hAnsi="Arial" w:cs="Arial"/>
          <w:sz w:val="20"/>
          <w:szCs w:val="22"/>
        </w:rPr>
        <w:t>9</w:t>
      </w:r>
      <w:r w:rsidRPr="000F58C7">
        <w:rPr>
          <w:rFonts w:ascii="Arial" w:hAnsi="Arial" w:cs="Arial"/>
          <w:sz w:val="20"/>
          <w:szCs w:val="22"/>
        </w:rPr>
        <w:t>0%</w:t>
      </w:r>
      <w:r>
        <w:rPr>
          <w:rFonts w:ascii="Arial" w:hAnsi="Arial" w:cs="Arial"/>
          <w:sz w:val="20"/>
          <w:szCs w:val="22"/>
        </w:rPr>
        <w:t xml:space="preserve"> wartości przedmiotu umowy, w oparciu o obustronnie podpisane protokoły odbioru części przedmiotu umowy i faktury częściowe.</w:t>
      </w:r>
    </w:p>
    <w:p w:rsidR="00D52BCF" w:rsidRPr="000F58C7" w:rsidRDefault="00170823" w:rsidP="000F58C7">
      <w:pPr>
        <w:pStyle w:val="Tekstpodstawowywcity"/>
        <w:tabs>
          <w:tab w:val="num" w:pos="426"/>
        </w:tabs>
        <w:spacing w:line="276" w:lineRule="auto"/>
        <w:ind w:left="425" w:right="23"/>
        <w:jc w:val="both"/>
        <w:rPr>
          <w:rFonts w:ascii="Arial" w:hAnsi="Arial" w:cs="Arial"/>
          <w:i/>
          <w:sz w:val="28"/>
          <w:szCs w:val="28"/>
          <w:vertAlign w:val="superscript"/>
        </w:rPr>
      </w:pPr>
      <w:r>
        <w:rPr>
          <w:rFonts w:ascii="Arial" w:hAnsi="Arial" w:cs="Arial"/>
          <w:sz w:val="20"/>
          <w:szCs w:val="22"/>
        </w:rPr>
        <w:t xml:space="preserve">Pozostałe </w:t>
      </w:r>
      <w:r w:rsidR="000F58C7" w:rsidRPr="000F58C7">
        <w:rPr>
          <w:rFonts w:ascii="Arial" w:hAnsi="Arial" w:cs="Arial"/>
          <w:sz w:val="20"/>
          <w:szCs w:val="22"/>
        </w:rPr>
        <w:t>1</w:t>
      </w:r>
      <w:r w:rsidR="004C2D6A" w:rsidRPr="000F58C7">
        <w:rPr>
          <w:rFonts w:ascii="Arial" w:hAnsi="Arial" w:cs="Arial"/>
          <w:sz w:val="20"/>
          <w:szCs w:val="22"/>
        </w:rPr>
        <w:t>0</w:t>
      </w:r>
      <w:r w:rsidR="00D52BCF" w:rsidRPr="000F58C7">
        <w:rPr>
          <w:rFonts w:ascii="Arial" w:hAnsi="Arial" w:cs="Arial"/>
          <w:sz w:val="20"/>
          <w:szCs w:val="22"/>
        </w:rPr>
        <w:t>%</w:t>
      </w:r>
      <w:r w:rsidR="00D52BCF">
        <w:rPr>
          <w:rFonts w:ascii="Arial" w:hAnsi="Arial" w:cs="Arial"/>
          <w:sz w:val="20"/>
          <w:szCs w:val="22"/>
        </w:rPr>
        <w:t xml:space="preserve"> wartości przedmiotu umowy zostanie wypłacone w oparciu o podpisany protokół końcow</w:t>
      </w:r>
      <w:r w:rsidR="0046623C">
        <w:rPr>
          <w:rFonts w:ascii="Arial" w:hAnsi="Arial" w:cs="Arial"/>
          <w:sz w:val="20"/>
          <w:szCs w:val="22"/>
        </w:rPr>
        <w:t>y</w:t>
      </w:r>
      <w:r w:rsidR="00D52BCF">
        <w:rPr>
          <w:rFonts w:ascii="Arial" w:hAnsi="Arial" w:cs="Arial"/>
          <w:sz w:val="20"/>
          <w:szCs w:val="22"/>
        </w:rPr>
        <w:t xml:space="preserve"> odbioru przedmiotu umowy</w:t>
      </w:r>
      <w:r w:rsidR="0046623C">
        <w:rPr>
          <w:rFonts w:ascii="Arial" w:hAnsi="Arial" w:cs="Arial"/>
          <w:sz w:val="20"/>
          <w:szCs w:val="22"/>
        </w:rPr>
        <w:t xml:space="preserve"> </w:t>
      </w:r>
      <w:r w:rsidR="00D52BCF">
        <w:rPr>
          <w:rFonts w:ascii="Arial" w:hAnsi="Arial" w:cs="Arial"/>
          <w:sz w:val="20"/>
          <w:szCs w:val="22"/>
        </w:rPr>
        <w:t>i fakturę końcową</w:t>
      </w:r>
      <w:r w:rsidR="00914AF1">
        <w:rPr>
          <w:rFonts w:ascii="Arial" w:hAnsi="Arial" w:cs="Arial"/>
          <w:sz w:val="20"/>
          <w:szCs w:val="22"/>
        </w:rPr>
        <w:t xml:space="preserve"> </w:t>
      </w:r>
      <w:r w:rsidR="00D52BCF">
        <w:rPr>
          <w:rFonts w:ascii="Arial" w:hAnsi="Arial" w:cs="Arial"/>
          <w:sz w:val="20"/>
          <w:szCs w:val="22"/>
        </w:rPr>
        <w:t>.</w:t>
      </w:r>
    </w:p>
    <w:p w:rsidR="00ED1D09" w:rsidRPr="00005AF5" w:rsidRDefault="00ED1D09" w:rsidP="000F58C7">
      <w:pPr>
        <w:pStyle w:val="Tekstpodstawowywcity"/>
        <w:tabs>
          <w:tab w:val="num" w:pos="426"/>
        </w:tabs>
        <w:spacing w:before="120" w:line="276" w:lineRule="auto"/>
        <w:ind w:left="426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Część wartości przedmiotu umowy zatrzymana do odbioru końcowego nie może stanowić wynagrodzenia przynależnego Podwykonawcy</w:t>
      </w:r>
      <w:r w:rsidR="00005AF5">
        <w:rPr>
          <w:rFonts w:ascii="Arial" w:hAnsi="Arial" w:cs="Arial"/>
          <w:color w:val="00B050"/>
          <w:sz w:val="20"/>
          <w:szCs w:val="22"/>
        </w:rPr>
        <w:t>.</w:t>
      </w:r>
    </w:p>
    <w:p w:rsidR="00323072" w:rsidRPr="004E320B" w:rsidRDefault="00D52BCF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4E320B">
        <w:rPr>
          <w:rFonts w:ascii="Arial" w:hAnsi="Arial" w:cs="Arial"/>
          <w:sz w:val="20"/>
          <w:szCs w:val="22"/>
        </w:rPr>
        <w:t>Jeżeli część robót, zgodnie z protokołem o</w:t>
      </w:r>
      <w:r w:rsidR="007A6F39" w:rsidRPr="004E320B">
        <w:rPr>
          <w:rFonts w:ascii="Arial" w:hAnsi="Arial" w:cs="Arial"/>
          <w:sz w:val="20"/>
          <w:szCs w:val="22"/>
        </w:rPr>
        <w:t xml:space="preserve">dbioru, została wykonana przez </w:t>
      </w:r>
      <w:r w:rsidRPr="004E320B">
        <w:rPr>
          <w:rFonts w:ascii="Arial" w:hAnsi="Arial" w:cs="Arial"/>
          <w:sz w:val="20"/>
          <w:szCs w:val="22"/>
        </w:rPr>
        <w:t>Podwykonawcę</w:t>
      </w:r>
      <w:r w:rsidR="00323072" w:rsidRPr="004E320B">
        <w:rPr>
          <w:rFonts w:ascii="Arial" w:hAnsi="Arial" w:cs="Arial"/>
          <w:sz w:val="20"/>
          <w:szCs w:val="22"/>
        </w:rPr>
        <w:t xml:space="preserve"> przez którego rozumie się podmiot, który zawarł zaakceptowaną przez Zamawiającego umowę, której przedmiotem są roboty budowlane lub który zawarł przedłożoną Zamawiającemu umowę</w:t>
      </w:r>
      <w:r w:rsidR="00005AF5">
        <w:rPr>
          <w:rFonts w:ascii="Arial" w:hAnsi="Arial" w:cs="Arial"/>
          <w:sz w:val="20"/>
          <w:szCs w:val="22"/>
        </w:rPr>
        <w:t xml:space="preserve">                                 </w:t>
      </w:r>
      <w:r w:rsidR="00323072" w:rsidRPr="004E320B">
        <w:rPr>
          <w:rFonts w:ascii="Arial" w:hAnsi="Arial" w:cs="Arial"/>
          <w:sz w:val="20"/>
          <w:szCs w:val="22"/>
        </w:rPr>
        <w:t xml:space="preserve"> o podwykonawstwo, której przedmiotem są dostawy lub usługi, to Wykonawca zobowiązuje się do zapłaty należności Podwykonawcy </w:t>
      </w:r>
      <w:r w:rsidR="00ED1D09" w:rsidRPr="004E320B">
        <w:rPr>
          <w:rFonts w:ascii="Arial" w:hAnsi="Arial" w:cs="Arial"/>
          <w:sz w:val="20"/>
          <w:szCs w:val="22"/>
        </w:rPr>
        <w:t>przed złożeniem faktury  Zamawiającemu</w:t>
      </w:r>
      <w:r w:rsidR="00416C31" w:rsidRPr="004E320B">
        <w:rPr>
          <w:rFonts w:ascii="Arial" w:hAnsi="Arial" w:cs="Arial"/>
          <w:sz w:val="20"/>
          <w:szCs w:val="22"/>
        </w:rPr>
        <w:t>.</w:t>
      </w:r>
    </w:p>
    <w:p w:rsidR="00FE6D45" w:rsidRDefault="00FE6D45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3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Faktury VAT należy wystawić na Miasto Zabrze z siedzibą władz w </w:t>
      </w:r>
      <w:r w:rsidR="004E320B">
        <w:rPr>
          <w:rFonts w:ascii="Arial" w:hAnsi="Arial" w:cs="Arial"/>
          <w:sz w:val="20"/>
          <w:szCs w:val="22"/>
        </w:rPr>
        <w:t>Urzędzie Miejskim w Zabrzu, ul. </w:t>
      </w:r>
      <w:r>
        <w:rPr>
          <w:rFonts w:ascii="Arial" w:hAnsi="Arial" w:cs="Arial"/>
          <w:sz w:val="20"/>
          <w:szCs w:val="22"/>
        </w:rPr>
        <w:t>Powstańców Śląskich  5-7, 41-800 Zabrze.</w:t>
      </w:r>
    </w:p>
    <w:p w:rsidR="00FE6D45" w:rsidRPr="00566EAA" w:rsidRDefault="00FE6D45" w:rsidP="000F58C7">
      <w:pPr>
        <w:pStyle w:val="pkt"/>
        <w:numPr>
          <w:ilvl w:val="0"/>
          <w:numId w:val="12"/>
        </w:numPr>
        <w:tabs>
          <w:tab w:val="clear" w:pos="720"/>
          <w:tab w:val="num" w:pos="426"/>
        </w:tabs>
        <w:spacing w:before="120" w:after="0" w:line="276" w:lineRule="auto"/>
        <w:ind w:left="426" w:hanging="426"/>
        <w:rPr>
          <w:rFonts w:ascii="Arial" w:hAnsi="Arial" w:cs="Arial"/>
          <w:sz w:val="20"/>
        </w:rPr>
      </w:pPr>
      <w:r w:rsidRPr="00566EAA">
        <w:rPr>
          <w:rFonts w:ascii="Arial" w:hAnsi="Arial" w:cs="Arial"/>
          <w:sz w:val="20"/>
        </w:rPr>
        <w:t>Wykonawca może wystawić i przesłać fakturę tradycyjnie (w wersji</w:t>
      </w:r>
      <w:r w:rsidR="004E320B">
        <w:rPr>
          <w:rFonts w:ascii="Arial" w:hAnsi="Arial" w:cs="Arial"/>
          <w:sz w:val="20"/>
        </w:rPr>
        <w:t xml:space="preserve"> papierowej), elektronicznie (w </w:t>
      </w:r>
      <w:r w:rsidRPr="00566EAA">
        <w:rPr>
          <w:rFonts w:ascii="Arial" w:hAnsi="Arial" w:cs="Arial"/>
          <w:sz w:val="20"/>
        </w:rPr>
        <w:t>formacie PDF lub innym nieedytowalnym) lub elektronicznie w for</w:t>
      </w:r>
      <w:r w:rsidR="004E320B">
        <w:rPr>
          <w:rFonts w:ascii="Arial" w:hAnsi="Arial" w:cs="Arial"/>
          <w:sz w:val="20"/>
        </w:rPr>
        <w:t>mie faktury ustrukturyzowanej w </w:t>
      </w:r>
      <w:r w:rsidRPr="00566EAA">
        <w:rPr>
          <w:rFonts w:ascii="Arial" w:hAnsi="Arial" w:cs="Arial"/>
          <w:sz w:val="20"/>
        </w:rPr>
        <w:t xml:space="preserve">formacie </w:t>
      </w:r>
      <w:proofErr w:type="spellStart"/>
      <w:r w:rsidRPr="00566EAA">
        <w:rPr>
          <w:rFonts w:ascii="Arial" w:hAnsi="Arial" w:cs="Arial"/>
          <w:sz w:val="20"/>
        </w:rPr>
        <w:t>xml</w:t>
      </w:r>
      <w:proofErr w:type="spellEnd"/>
      <w:r w:rsidRPr="00566EAA">
        <w:rPr>
          <w:rFonts w:ascii="Arial" w:hAnsi="Arial" w:cs="Arial"/>
          <w:sz w:val="20"/>
        </w:rPr>
        <w:t xml:space="preserve"> (wystawionej poprzez platformę PEF).</w:t>
      </w:r>
    </w:p>
    <w:p w:rsidR="00FE6D45" w:rsidRPr="00566EAA" w:rsidRDefault="00FE6D45" w:rsidP="000F58C7">
      <w:pPr>
        <w:pStyle w:val="pkt"/>
        <w:numPr>
          <w:ilvl w:val="0"/>
          <w:numId w:val="12"/>
        </w:numPr>
        <w:tabs>
          <w:tab w:val="clear" w:pos="720"/>
          <w:tab w:val="num" w:pos="426"/>
        </w:tabs>
        <w:spacing w:before="120" w:after="0" w:line="276" w:lineRule="auto"/>
        <w:ind w:left="426" w:hanging="426"/>
        <w:rPr>
          <w:rFonts w:ascii="Arial" w:hAnsi="Arial" w:cs="Arial"/>
          <w:sz w:val="20"/>
        </w:rPr>
      </w:pPr>
      <w:r w:rsidRPr="00566EAA">
        <w:rPr>
          <w:rFonts w:ascii="Arial" w:hAnsi="Arial" w:cs="Arial"/>
          <w:sz w:val="20"/>
        </w:rPr>
        <w:t>W przypadku wystawiania faktur w wersji papierowej Wykonawca wystawi fakturę w 2 egz. i dostarczy ją do siedziby Zamawiającego (do Wydziału Inwestycji i Remontów lub kancelarii  UM).</w:t>
      </w:r>
    </w:p>
    <w:p w:rsidR="00FE6D45" w:rsidRPr="00566EAA" w:rsidRDefault="00FE6D45" w:rsidP="000F58C7">
      <w:pPr>
        <w:pStyle w:val="pkt"/>
        <w:numPr>
          <w:ilvl w:val="0"/>
          <w:numId w:val="12"/>
        </w:numPr>
        <w:tabs>
          <w:tab w:val="clear" w:pos="720"/>
          <w:tab w:val="num" w:pos="426"/>
        </w:tabs>
        <w:spacing w:before="120" w:after="0" w:line="276" w:lineRule="auto"/>
        <w:ind w:left="426" w:hanging="426"/>
        <w:rPr>
          <w:rFonts w:ascii="Arial" w:hAnsi="Arial" w:cs="Arial"/>
          <w:sz w:val="20"/>
        </w:rPr>
      </w:pPr>
      <w:r w:rsidRPr="00566EAA">
        <w:rPr>
          <w:rFonts w:ascii="Arial" w:hAnsi="Arial" w:cs="Arial"/>
          <w:sz w:val="20"/>
        </w:rPr>
        <w:t>W przypadku wystawiania faktur w wersji elektronicznej (w formacie PDF lub innym nieedytowalnym) Wykonawca prześle ją na a</w:t>
      </w:r>
      <w:r w:rsidR="001C0D13" w:rsidRPr="00566EAA">
        <w:rPr>
          <w:rFonts w:ascii="Arial" w:hAnsi="Arial" w:cs="Arial"/>
          <w:sz w:val="20"/>
        </w:rPr>
        <w:t>dres mailowy UM – sekretariat _wi</w:t>
      </w:r>
      <w:r w:rsidRPr="00566EAA">
        <w:rPr>
          <w:rFonts w:ascii="Arial" w:hAnsi="Arial" w:cs="Arial"/>
          <w:sz w:val="20"/>
        </w:rPr>
        <w:t>@um.zabrze.pl</w:t>
      </w:r>
    </w:p>
    <w:p w:rsidR="00FE6D45" w:rsidRPr="00566EAA" w:rsidRDefault="00FE6D45" w:rsidP="000F58C7">
      <w:pPr>
        <w:pStyle w:val="pkt"/>
        <w:numPr>
          <w:ilvl w:val="0"/>
          <w:numId w:val="12"/>
        </w:numPr>
        <w:tabs>
          <w:tab w:val="clear" w:pos="720"/>
          <w:tab w:val="num" w:pos="426"/>
        </w:tabs>
        <w:spacing w:before="120" w:after="0" w:line="276" w:lineRule="auto"/>
        <w:ind w:left="426" w:hanging="426"/>
        <w:rPr>
          <w:rFonts w:ascii="Arial" w:hAnsi="Arial" w:cs="Arial"/>
          <w:sz w:val="20"/>
        </w:rPr>
      </w:pPr>
      <w:r w:rsidRPr="00566EAA">
        <w:rPr>
          <w:rFonts w:ascii="Arial" w:hAnsi="Arial" w:cs="Arial"/>
          <w:sz w:val="20"/>
        </w:rPr>
        <w:t xml:space="preserve">W przypadku wystawiania faktur ustrukturyzowanych Wykonawca obowiązany jest wystawić fakturę na Platformie Elektronicznego Fakturowania (PEF) ze wskazaniem numeru GLN: </w:t>
      </w:r>
      <w:r w:rsidRPr="00003C20">
        <w:rPr>
          <w:rFonts w:ascii="Arial" w:hAnsi="Arial" w:cs="Arial"/>
          <w:sz w:val="20"/>
        </w:rPr>
        <w:t>5907772093238, pod którym faktura zostanie odebrana przez Zamawiającego.</w:t>
      </w:r>
    </w:p>
    <w:p w:rsidR="00FE6D45" w:rsidRPr="00566EAA" w:rsidRDefault="00FE6D45" w:rsidP="004E320B">
      <w:pPr>
        <w:pStyle w:val="pkt"/>
        <w:tabs>
          <w:tab w:val="num" w:pos="426"/>
        </w:tabs>
        <w:spacing w:before="0" w:after="0" w:line="276" w:lineRule="auto"/>
        <w:ind w:left="425" w:firstLine="0"/>
        <w:rPr>
          <w:rFonts w:ascii="Arial" w:hAnsi="Arial" w:cs="Arial"/>
          <w:sz w:val="20"/>
        </w:rPr>
      </w:pPr>
      <w:r w:rsidRPr="00566EAA">
        <w:rPr>
          <w:rFonts w:ascii="Arial" w:hAnsi="Arial" w:cs="Arial"/>
          <w:sz w:val="20"/>
        </w:rPr>
        <w:t>Numer PEF Wykonawcy …………………………………….</w:t>
      </w:r>
    </w:p>
    <w:p w:rsidR="00FE6D45" w:rsidRPr="00566EAA" w:rsidRDefault="00FE6D45" w:rsidP="000F58C7">
      <w:pPr>
        <w:pStyle w:val="pkt"/>
        <w:numPr>
          <w:ilvl w:val="0"/>
          <w:numId w:val="12"/>
        </w:numPr>
        <w:tabs>
          <w:tab w:val="clear" w:pos="720"/>
          <w:tab w:val="num" w:pos="426"/>
        </w:tabs>
        <w:spacing w:before="120" w:after="0" w:line="276" w:lineRule="auto"/>
        <w:ind w:left="426" w:hanging="426"/>
        <w:rPr>
          <w:rFonts w:ascii="Arial" w:hAnsi="Arial" w:cs="Arial"/>
          <w:sz w:val="20"/>
        </w:rPr>
      </w:pPr>
      <w:r w:rsidRPr="00566EAA">
        <w:rPr>
          <w:rFonts w:ascii="Arial" w:hAnsi="Arial" w:cs="Arial"/>
          <w:sz w:val="20"/>
        </w:rPr>
        <w:lastRenderedPageBreak/>
        <w:t xml:space="preserve">Jeżeli Wykonawca na etapie podpisywania umowy nie zadeklarował wystawiania faktur ustrukturyzowanych może je wystawiać po </w:t>
      </w:r>
      <w:r w:rsidR="00AA2BDE" w:rsidRPr="00566EAA">
        <w:rPr>
          <w:rFonts w:ascii="Arial" w:hAnsi="Arial" w:cs="Arial"/>
          <w:sz w:val="20"/>
        </w:rPr>
        <w:t>uprzednim</w:t>
      </w:r>
      <w:r w:rsidRPr="00566EAA">
        <w:rPr>
          <w:rFonts w:ascii="Arial" w:hAnsi="Arial" w:cs="Arial"/>
          <w:sz w:val="20"/>
        </w:rPr>
        <w:t xml:space="preserve"> poinformowaniu Zamawiającego i podaniu numeru PEF Wykonawcy. Informacja ta musi dotrzeć do Zamawiającego w terminie nie krótszym niż 5 dni przed datą wystawienia faktury na platformie PEF.</w:t>
      </w:r>
    </w:p>
    <w:p w:rsidR="00FE6D45" w:rsidRPr="00566EAA" w:rsidRDefault="00FE6D45" w:rsidP="000F58C7">
      <w:pPr>
        <w:pStyle w:val="pkt"/>
        <w:numPr>
          <w:ilvl w:val="0"/>
          <w:numId w:val="12"/>
        </w:numPr>
        <w:tabs>
          <w:tab w:val="clear" w:pos="720"/>
          <w:tab w:val="num" w:pos="426"/>
        </w:tabs>
        <w:spacing w:before="120" w:after="0" w:line="276" w:lineRule="auto"/>
        <w:ind w:left="426" w:hanging="426"/>
        <w:rPr>
          <w:rFonts w:ascii="Arial" w:hAnsi="Arial" w:cs="Arial"/>
          <w:sz w:val="20"/>
        </w:rPr>
      </w:pPr>
      <w:r w:rsidRPr="00566EAA">
        <w:rPr>
          <w:rFonts w:ascii="Arial" w:hAnsi="Arial" w:cs="Arial"/>
          <w:sz w:val="20"/>
        </w:rPr>
        <w:t xml:space="preserve">Dla faktur o wartości 15 tys. zł. brutto lub więcej Wykonawca obowiązany jest umieścić na fakturze adnotację, iż podlega ona podzielonej płatności. </w:t>
      </w:r>
    </w:p>
    <w:p w:rsidR="001E3E9A" w:rsidRPr="00590158" w:rsidRDefault="00D52BCF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Wykonawca wystawiać będzie faktury częściowe w ciągu 7 dni od dnia obustronnego podpisania protokołu odbioru części przedmiotu umowy.</w:t>
      </w:r>
    </w:p>
    <w:p w:rsidR="001522AF" w:rsidRPr="004E320B" w:rsidRDefault="00D52BCF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4E320B">
        <w:rPr>
          <w:rFonts w:ascii="Arial" w:hAnsi="Arial" w:cs="Arial"/>
          <w:sz w:val="20"/>
          <w:szCs w:val="22"/>
        </w:rPr>
        <w:t>Wykonawca zobowiązany jest dołączyć do bieżącej faktury dowód zapłaty</w:t>
      </w:r>
      <w:r w:rsidR="006375F1" w:rsidRPr="004E320B">
        <w:rPr>
          <w:rFonts w:ascii="Arial" w:hAnsi="Arial" w:cs="Arial"/>
          <w:sz w:val="20"/>
          <w:szCs w:val="22"/>
        </w:rPr>
        <w:t xml:space="preserve"> </w:t>
      </w:r>
      <w:r w:rsidRPr="004E320B">
        <w:rPr>
          <w:rFonts w:ascii="Arial" w:hAnsi="Arial" w:cs="Arial"/>
          <w:sz w:val="20"/>
          <w:szCs w:val="22"/>
        </w:rPr>
        <w:t>wynagrodzenia Podwykonaw</w:t>
      </w:r>
      <w:r w:rsidR="002C5EC2" w:rsidRPr="004E320B">
        <w:rPr>
          <w:rFonts w:ascii="Arial" w:hAnsi="Arial" w:cs="Arial"/>
          <w:sz w:val="20"/>
          <w:szCs w:val="22"/>
        </w:rPr>
        <w:t>cy</w:t>
      </w:r>
      <w:r w:rsidR="00895D5C" w:rsidRPr="004E320B">
        <w:rPr>
          <w:rFonts w:ascii="Arial" w:hAnsi="Arial" w:cs="Arial"/>
          <w:sz w:val="20"/>
          <w:szCs w:val="22"/>
        </w:rPr>
        <w:t xml:space="preserve"> robót budowlanych</w:t>
      </w:r>
      <w:r w:rsidR="002C5EC2" w:rsidRPr="004E320B">
        <w:rPr>
          <w:rFonts w:ascii="Arial" w:hAnsi="Arial" w:cs="Arial"/>
          <w:sz w:val="20"/>
          <w:szCs w:val="22"/>
        </w:rPr>
        <w:t>,</w:t>
      </w:r>
      <w:r w:rsidR="002D5EF2" w:rsidRPr="004E320B">
        <w:rPr>
          <w:rFonts w:ascii="Arial" w:hAnsi="Arial" w:cs="Arial"/>
          <w:sz w:val="20"/>
          <w:szCs w:val="22"/>
        </w:rPr>
        <w:t xml:space="preserve"> usług i dostaw jeżeli</w:t>
      </w:r>
      <w:r w:rsidR="002C5EC2" w:rsidRPr="004E320B">
        <w:rPr>
          <w:rFonts w:ascii="Arial" w:hAnsi="Arial" w:cs="Arial"/>
          <w:sz w:val="20"/>
          <w:szCs w:val="22"/>
        </w:rPr>
        <w:t xml:space="preserve"> w </w:t>
      </w:r>
      <w:r w:rsidRPr="004E320B">
        <w:rPr>
          <w:rFonts w:ascii="Arial" w:hAnsi="Arial" w:cs="Arial"/>
          <w:sz w:val="20"/>
          <w:szCs w:val="22"/>
        </w:rPr>
        <w:t xml:space="preserve"> okresie rozliczeniowym były</w:t>
      </w:r>
      <w:r w:rsidR="002C5EC2" w:rsidRPr="004E320B">
        <w:rPr>
          <w:rFonts w:ascii="Arial" w:hAnsi="Arial" w:cs="Arial"/>
          <w:sz w:val="20"/>
          <w:szCs w:val="22"/>
        </w:rPr>
        <w:t xml:space="preserve"> </w:t>
      </w:r>
      <w:r w:rsidR="002D5EF2" w:rsidRPr="004E320B">
        <w:rPr>
          <w:rFonts w:ascii="Arial" w:hAnsi="Arial" w:cs="Arial"/>
          <w:sz w:val="20"/>
          <w:szCs w:val="22"/>
        </w:rPr>
        <w:t xml:space="preserve">one </w:t>
      </w:r>
      <w:r w:rsidR="002C5EC2" w:rsidRPr="004E320B">
        <w:rPr>
          <w:rFonts w:ascii="Arial" w:hAnsi="Arial" w:cs="Arial"/>
          <w:sz w:val="20"/>
          <w:szCs w:val="22"/>
        </w:rPr>
        <w:t>w</w:t>
      </w:r>
      <w:r w:rsidR="00D2670C" w:rsidRPr="004E320B">
        <w:rPr>
          <w:rFonts w:ascii="Arial" w:hAnsi="Arial" w:cs="Arial"/>
          <w:sz w:val="20"/>
          <w:szCs w:val="22"/>
        </w:rPr>
        <w:t>ykonywane przez Podwykonawcę</w:t>
      </w:r>
      <w:r w:rsidR="00681706" w:rsidRPr="004E320B">
        <w:rPr>
          <w:rFonts w:ascii="Arial" w:hAnsi="Arial" w:cs="Arial"/>
          <w:sz w:val="20"/>
          <w:szCs w:val="22"/>
        </w:rPr>
        <w:t xml:space="preserve"> </w:t>
      </w:r>
      <w:r w:rsidR="007835B8" w:rsidRPr="004E320B">
        <w:rPr>
          <w:rFonts w:ascii="Arial" w:hAnsi="Arial" w:cs="Arial"/>
          <w:sz w:val="20"/>
          <w:szCs w:val="22"/>
        </w:rPr>
        <w:t>oraz oświadczenie, ż</w:t>
      </w:r>
      <w:r w:rsidR="00D2670C" w:rsidRPr="004E320B">
        <w:rPr>
          <w:rFonts w:ascii="Arial" w:hAnsi="Arial" w:cs="Arial"/>
          <w:sz w:val="20"/>
          <w:szCs w:val="22"/>
        </w:rPr>
        <w:t>e przy realizacji umowy nie zatrudniał innych P</w:t>
      </w:r>
      <w:r w:rsidR="00323072" w:rsidRPr="004E320B">
        <w:rPr>
          <w:rFonts w:ascii="Arial" w:hAnsi="Arial" w:cs="Arial"/>
          <w:sz w:val="20"/>
          <w:szCs w:val="22"/>
        </w:rPr>
        <w:t xml:space="preserve">odwykonawców </w:t>
      </w:r>
      <w:r w:rsidR="00895D5C" w:rsidRPr="004E320B">
        <w:rPr>
          <w:rFonts w:ascii="Arial" w:hAnsi="Arial" w:cs="Arial"/>
          <w:sz w:val="20"/>
          <w:szCs w:val="22"/>
        </w:rPr>
        <w:t>robót budowlanych</w:t>
      </w:r>
      <w:r w:rsidR="000B4085" w:rsidRPr="004E320B">
        <w:rPr>
          <w:rFonts w:ascii="Arial" w:hAnsi="Arial" w:cs="Arial"/>
          <w:sz w:val="20"/>
          <w:szCs w:val="22"/>
        </w:rPr>
        <w:t xml:space="preserve">, usług i dostaw w rozumieniu </w:t>
      </w:r>
      <w:r w:rsidR="002D5EF2" w:rsidRPr="004E320B">
        <w:rPr>
          <w:rFonts w:ascii="Arial" w:hAnsi="Arial" w:cs="Arial"/>
          <w:bCs/>
          <w:sz w:val="20"/>
          <w:szCs w:val="22"/>
        </w:rPr>
        <w:t>§</w:t>
      </w:r>
      <w:r w:rsidR="000B4085" w:rsidRPr="004E320B">
        <w:rPr>
          <w:rFonts w:ascii="Arial" w:hAnsi="Arial" w:cs="Arial"/>
          <w:sz w:val="20"/>
          <w:szCs w:val="22"/>
        </w:rPr>
        <w:t xml:space="preserve"> 4</w:t>
      </w:r>
      <w:r w:rsidR="00895D5C" w:rsidRPr="004E320B">
        <w:rPr>
          <w:rFonts w:ascii="Arial" w:hAnsi="Arial" w:cs="Arial"/>
          <w:sz w:val="20"/>
          <w:szCs w:val="22"/>
        </w:rPr>
        <w:t xml:space="preserve"> </w:t>
      </w:r>
      <w:r w:rsidR="00323072" w:rsidRPr="004E320B">
        <w:rPr>
          <w:rFonts w:ascii="Arial" w:hAnsi="Arial" w:cs="Arial"/>
          <w:sz w:val="20"/>
          <w:szCs w:val="22"/>
        </w:rPr>
        <w:t>nie wymienionych w umowie</w:t>
      </w:r>
      <w:r w:rsidR="00895D5C" w:rsidRPr="004E320B">
        <w:rPr>
          <w:rFonts w:ascii="Arial" w:hAnsi="Arial" w:cs="Arial"/>
          <w:sz w:val="20"/>
          <w:szCs w:val="22"/>
        </w:rPr>
        <w:t>.</w:t>
      </w:r>
      <w:r w:rsidR="00323072" w:rsidRPr="004E320B">
        <w:rPr>
          <w:rFonts w:ascii="Arial" w:hAnsi="Arial" w:cs="Arial"/>
          <w:sz w:val="20"/>
          <w:szCs w:val="22"/>
        </w:rPr>
        <w:t xml:space="preserve"> </w:t>
      </w:r>
    </w:p>
    <w:p w:rsidR="009A0ED7" w:rsidRPr="004E320B" w:rsidRDefault="009A0ED7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4E320B">
        <w:rPr>
          <w:rFonts w:ascii="Arial" w:hAnsi="Arial" w:cs="Arial"/>
          <w:sz w:val="20"/>
          <w:szCs w:val="22"/>
        </w:rPr>
        <w:t>Akceptowanymi przez Zamawiającego dokumentami potwierdzającymi zapłatę wynagrodzenia Podwykonawcy przez Wykonawcę są: potwierdzenie dokonania przelewu wystawione przez b</w:t>
      </w:r>
      <w:r w:rsidR="00A741F6" w:rsidRPr="004E320B">
        <w:rPr>
          <w:rFonts w:ascii="Arial" w:hAnsi="Arial" w:cs="Arial"/>
          <w:sz w:val="20"/>
          <w:szCs w:val="22"/>
        </w:rPr>
        <w:t>ank Wykonawcy lub oświadczenie P</w:t>
      </w:r>
      <w:r w:rsidRPr="004E320B">
        <w:rPr>
          <w:rFonts w:ascii="Arial" w:hAnsi="Arial" w:cs="Arial"/>
          <w:sz w:val="20"/>
          <w:szCs w:val="22"/>
        </w:rPr>
        <w:t>odwykonawcy o uregulowaniu należności przez Wykonawcę wszystkich zobowiązań finansowych na dzień składania oświadczenia za zakres robót powierzony Podwykonawcy.</w:t>
      </w:r>
    </w:p>
    <w:p w:rsidR="00D52BCF" w:rsidRPr="004E320B" w:rsidRDefault="00D52BCF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4E320B">
        <w:rPr>
          <w:rFonts w:ascii="Arial" w:hAnsi="Arial" w:cs="Arial"/>
          <w:sz w:val="20"/>
          <w:szCs w:val="22"/>
        </w:rPr>
        <w:t>Brak w/w dowodu stanowi podstawę do zatrzymania z bieżącej faktury częściowej należności stanowiącej wynagrodzenie Podwykonawcy</w:t>
      </w:r>
      <w:r w:rsidR="00895D5C" w:rsidRPr="004E320B">
        <w:rPr>
          <w:rFonts w:ascii="Arial" w:hAnsi="Arial" w:cs="Arial"/>
          <w:sz w:val="20"/>
          <w:szCs w:val="22"/>
        </w:rPr>
        <w:t xml:space="preserve"> robót budowlanych.</w:t>
      </w:r>
    </w:p>
    <w:p w:rsidR="00D52BCF" w:rsidRPr="00A741F6" w:rsidRDefault="00191006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4E320B">
        <w:rPr>
          <w:rFonts w:ascii="Arial" w:hAnsi="Arial" w:cs="Arial"/>
          <w:sz w:val="20"/>
          <w:szCs w:val="22"/>
        </w:rPr>
        <w:t xml:space="preserve">Jeżeli w terminie </w:t>
      </w:r>
      <w:r w:rsidR="006A6ACE" w:rsidRPr="004E320B">
        <w:rPr>
          <w:rFonts w:ascii="Arial" w:hAnsi="Arial" w:cs="Arial"/>
          <w:sz w:val="20"/>
          <w:szCs w:val="22"/>
        </w:rPr>
        <w:t>do 7 dni przed terminem zapłaty</w:t>
      </w:r>
      <w:r w:rsidR="00F54697" w:rsidRPr="004E320B">
        <w:rPr>
          <w:rFonts w:ascii="Arial" w:hAnsi="Arial" w:cs="Arial"/>
          <w:sz w:val="20"/>
          <w:szCs w:val="22"/>
        </w:rPr>
        <w:t xml:space="preserve"> faktury </w:t>
      </w:r>
      <w:r w:rsidR="006A6ACE" w:rsidRPr="004E320B">
        <w:rPr>
          <w:rFonts w:ascii="Arial" w:hAnsi="Arial" w:cs="Arial"/>
          <w:sz w:val="20"/>
          <w:szCs w:val="22"/>
        </w:rPr>
        <w:t xml:space="preserve"> </w:t>
      </w:r>
      <w:r w:rsidRPr="004E320B">
        <w:rPr>
          <w:rFonts w:ascii="Arial" w:hAnsi="Arial" w:cs="Arial"/>
          <w:sz w:val="20"/>
          <w:szCs w:val="22"/>
        </w:rPr>
        <w:t>Wykonawca</w:t>
      </w:r>
      <w:r w:rsidRPr="00A741F6">
        <w:rPr>
          <w:rFonts w:ascii="Arial" w:hAnsi="Arial" w:cs="Arial"/>
          <w:sz w:val="20"/>
          <w:szCs w:val="22"/>
        </w:rPr>
        <w:t xml:space="preserve"> nie przedstawi dokumentów potwierdzających</w:t>
      </w:r>
      <w:r w:rsidR="006A6ACE" w:rsidRPr="00A741F6">
        <w:rPr>
          <w:rFonts w:ascii="Arial" w:hAnsi="Arial" w:cs="Arial"/>
          <w:sz w:val="20"/>
          <w:szCs w:val="22"/>
        </w:rPr>
        <w:t xml:space="preserve"> </w:t>
      </w:r>
      <w:r w:rsidRPr="00A741F6">
        <w:rPr>
          <w:rFonts w:ascii="Arial" w:hAnsi="Arial" w:cs="Arial"/>
          <w:sz w:val="20"/>
          <w:szCs w:val="22"/>
        </w:rPr>
        <w:t>rozliczenie z Podwyko</w:t>
      </w:r>
      <w:r w:rsidR="000716AC" w:rsidRPr="00A741F6">
        <w:rPr>
          <w:rFonts w:ascii="Arial" w:hAnsi="Arial" w:cs="Arial"/>
          <w:sz w:val="20"/>
          <w:szCs w:val="22"/>
        </w:rPr>
        <w:t xml:space="preserve">nawcą </w:t>
      </w:r>
      <w:r w:rsidR="00895D5C" w:rsidRPr="00A741F6">
        <w:rPr>
          <w:rFonts w:ascii="Arial" w:hAnsi="Arial" w:cs="Arial"/>
          <w:sz w:val="20"/>
          <w:szCs w:val="22"/>
        </w:rPr>
        <w:t xml:space="preserve">robót budowlanych </w:t>
      </w:r>
      <w:r w:rsidR="000716AC" w:rsidRPr="00A741F6">
        <w:rPr>
          <w:rFonts w:ascii="Arial" w:hAnsi="Arial" w:cs="Arial"/>
          <w:sz w:val="20"/>
          <w:szCs w:val="22"/>
        </w:rPr>
        <w:t>środki zostaną prze</w:t>
      </w:r>
      <w:r w:rsidR="006A6ACE" w:rsidRPr="00A741F6">
        <w:rPr>
          <w:rFonts w:ascii="Arial" w:hAnsi="Arial" w:cs="Arial"/>
          <w:sz w:val="20"/>
          <w:szCs w:val="22"/>
        </w:rPr>
        <w:t xml:space="preserve">kazane bezpośrednio na konto </w:t>
      </w:r>
      <w:r w:rsidR="009A6159" w:rsidRPr="00A741F6">
        <w:rPr>
          <w:rFonts w:ascii="Arial" w:hAnsi="Arial" w:cs="Arial"/>
          <w:sz w:val="20"/>
          <w:szCs w:val="22"/>
        </w:rPr>
        <w:t>Podwykonawcy</w:t>
      </w:r>
      <w:r w:rsidR="000716AC" w:rsidRPr="00A741F6">
        <w:rPr>
          <w:rFonts w:ascii="Arial" w:hAnsi="Arial" w:cs="Arial"/>
          <w:sz w:val="20"/>
          <w:szCs w:val="22"/>
        </w:rPr>
        <w:t xml:space="preserve"> </w:t>
      </w:r>
      <w:r w:rsidR="00681706" w:rsidRPr="00A741F6">
        <w:rPr>
          <w:rFonts w:ascii="Arial" w:hAnsi="Arial" w:cs="Arial"/>
          <w:sz w:val="20"/>
          <w:szCs w:val="22"/>
        </w:rPr>
        <w:t>w oparciu o </w:t>
      </w:r>
      <w:r w:rsidR="004E320B">
        <w:rPr>
          <w:rFonts w:ascii="Arial" w:hAnsi="Arial" w:cs="Arial"/>
          <w:sz w:val="20"/>
          <w:szCs w:val="22"/>
        </w:rPr>
        <w:t>u</w:t>
      </w:r>
      <w:r w:rsidR="009A6159" w:rsidRPr="00A741F6">
        <w:rPr>
          <w:rFonts w:ascii="Arial" w:hAnsi="Arial" w:cs="Arial"/>
          <w:sz w:val="20"/>
          <w:szCs w:val="22"/>
        </w:rPr>
        <w:t>mowę  przelewu wierzytelności pie</w:t>
      </w:r>
      <w:r w:rsidR="006A6ACE" w:rsidRPr="00A741F6">
        <w:rPr>
          <w:rFonts w:ascii="Arial" w:hAnsi="Arial" w:cs="Arial"/>
          <w:sz w:val="20"/>
          <w:szCs w:val="22"/>
        </w:rPr>
        <w:t>niężnej o której mowa</w:t>
      </w:r>
      <w:r w:rsidR="000716AC" w:rsidRPr="00A741F6">
        <w:rPr>
          <w:rFonts w:ascii="Arial" w:hAnsi="Arial" w:cs="Arial"/>
          <w:sz w:val="20"/>
          <w:szCs w:val="22"/>
        </w:rPr>
        <w:t xml:space="preserve"> w </w:t>
      </w:r>
      <w:r w:rsidR="000716AC" w:rsidRPr="00A741F6">
        <w:rPr>
          <w:rFonts w:ascii="Arial" w:hAnsi="Arial" w:cs="Arial"/>
          <w:bCs/>
          <w:sz w:val="20"/>
          <w:szCs w:val="22"/>
        </w:rPr>
        <w:t xml:space="preserve">§ 4 </w:t>
      </w:r>
      <w:r w:rsidR="009A6159" w:rsidRPr="00A741F6">
        <w:rPr>
          <w:rFonts w:ascii="Arial" w:hAnsi="Arial" w:cs="Arial"/>
          <w:sz w:val="20"/>
          <w:szCs w:val="22"/>
        </w:rPr>
        <w:t>niniejszej umowy.</w:t>
      </w:r>
    </w:p>
    <w:p w:rsidR="00EB0303" w:rsidRPr="00A741F6" w:rsidRDefault="00EB0303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  <w:u w:val="single" w:color="FFFFFF"/>
        </w:rPr>
        <w:t>Zamawiający dokonuje bezpośredniej zapł</w:t>
      </w:r>
      <w:r w:rsidR="004E320B">
        <w:rPr>
          <w:rFonts w:ascii="Arial" w:hAnsi="Arial" w:cs="Arial"/>
          <w:sz w:val="20"/>
          <w:szCs w:val="22"/>
          <w:u w:val="single" w:color="FFFFFF"/>
        </w:rPr>
        <w:t xml:space="preserve">aty wymagalnego wynagrodzenia </w:t>
      </w:r>
      <w:r w:rsidRPr="00A741F6">
        <w:rPr>
          <w:rFonts w:ascii="Arial" w:hAnsi="Arial" w:cs="Arial"/>
          <w:sz w:val="20"/>
          <w:szCs w:val="22"/>
          <w:u w:val="single" w:color="FFFFFF"/>
        </w:rPr>
        <w:t xml:space="preserve">przysługującego Podwykonawcy, który zawarł przedłożoną Zamawiającemu umowę o podwykonawstwo, której przedmiotem są dostawy lub usługi w przypadku uchylenia się od obowiązku zapłaty przez Wykonawcę </w:t>
      </w:r>
      <w:r w:rsidR="00801F86">
        <w:rPr>
          <w:rFonts w:ascii="Arial" w:hAnsi="Arial" w:cs="Arial"/>
          <w:sz w:val="20"/>
          <w:szCs w:val="22"/>
          <w:u w:val="single" w:color="FFFFFF"/>
        </w:rPr>
        <w:t xml:space="preserve">lub </w:t>
      </w:r>
      <w:r w:rsidRPr="00A741F6">
        <w:rPr>
          <w:rFonts w:ascii="Arial" w:hAnsi="Arial" w:cs="Arial"/>
          <w:sz w:val="20"/>
          <w:szCs w:val="22"/>
          <w:u w:val="single" w:color="FFFFFF"/>
        </w:rPr>
        <w:t xml:space="preserve">Podwykonawcę zamówienia na roboty budowlane. </w:t>
      </w:r>
    </w:p>
    <w:p w:rsidR="00EB0303" w:rsidRPr="00A741F6" w:rsidRDefault="00EB0303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</w:rPr>
        <w:t>Wynagrodzenie, o którym mowa w ust.</w:t>
      </w:r>
      <w:r w:rsidR="004E320B">
        <w:rPr>
          <w:rFonts w:ascii="Arial" w:hAnsi="Arial" w:cs="Arial"/>
          <w:sz w:val="20"/>
          <w:szCs w:val="22"/>
        </w:rPr>
        <w:t>1</w:t>
      </w:r>
      <w:r w:rsidR="00152D65">
        <w:rPr>
          <w:rFonts w:ascii="Arial" w:hAnsi="Arial" w:cs="Arial"/>
          <w:sz w:val="20"/>
          <w:szCs w:val="22"/>
        </w:rPr>
        <w:t>1</w:t>
      </w:r>
      <w:r w:rsidR="00FE6D45" w:rsidRPr="00566EAA">
        <w:rPr>
          <w:rFonts w:ascii="Arial" w:hAnsi="Arial" w:cs="Arial"/>
          <w:sz w:val="20"/>
          <w:szCs w:val="22"/>
        </w:rPr>
        <w:t xml:space="preserve"> i 1</w:t>
      </w:r>
      <w:r w:rsidR="00152D65">
        <w:rPr>
          <w:rFonts w:ascii="Arial" w:hAnsi="Arial" w:cs="Arial"/>
          <w:sz w:val="20"/>
          <w:szCs w:val="22"/>
        </w:rPr>
        <w:t>5</w:t>
      </w:r>
      <w:r w:rsidR="000E3C0F">
        <w:rPr>
          <w:rFonts w:ascii="Arial" w:hAnsi="Arial" w:cs="Arial"/>
          <w:color w:val="FF0000"/>
          <w:sz w:val="20"/>
          <w:szCs w:val="22"/>
        </w:rPr>
        <w:t xml:space="preserve"> </w:t>
      </w:r>
      <w:r w:rsidRPr="00A741F6">
        <w:rPr>
          <w:rFonts w:ascii="Arial" w:hAnsi="Arial" w:cs="Arial"/>
          <w:sz w:val="20"/>
          <w:szCs w:val="22"/>
        </w:rPr>
        <w:t>dotyczy wyłącznie należności powstałych po zaakceptowaniu przez Zamawiającego umowy o podwykonawstwo, której przedmiotem są roboty budowlane lub po przedłożeniu Zamawiającemu poświadczonej za zgodność z oryginałem kopii umowy o podwykonawstwo, której przedmiotem są dostawy lub usługi.</w:t>
      </w:r>
    </w:p>
    <w:p w:rsidR="00793555" w:rsidRPr="00C162AA" w:rsidRDefault="00EB0303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 xml:space="preserve">Bezpośrednia zapłata obejmuje wyłącznie należne wynagrodzenie bez odsetek należnych Podwykonawcy. </w:t>
      </w:r>
    </w:p>
    <w:p w:rsidR="00EB0303" w:rsidRPr="00C162AA" w:rsidRDefault="00793555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Przed dokonaniem</w:t>
      </w:r>
      <w:r w:rsidR="00EB0303" w:rsidRPr="00C162AA">
        <w:rPr>
          <w:rFonts w:ascii="Arial" w:hAnsi="Arial" w:cs="Arial"/>
          <w:sz w:val="20"/>
          <w:szCs w:val="22"/>
        </w:rPr>
        <w:t xml:space="preserve"> zapłaty </w:t>
      </w:r>
      <w:r w:rsidRPr="00C162AA">
        <w:rPr>
          <w:rFonts w:ascii="Arial" w:hAnsi="Arial" w:cs="Arial"/>
          <w:sz w:val="20"/>
          <w:szCs w:val="22"/>
        </w:rPr>
        <w:t xml:space="preserve">bezpośredniej za </w:t>
      </w:r>
      <w:r w:rsidRPr="00C162AA">
        <w:rPr>
          <w:rFonts w:ascii="Arial" w:hAnsi="Arial" w:cs="Arial"/>
          <w:sz w:val="20"/>
          <w:szCs w:val="22"/>
          <w:u w:val="single" w:color="FFFFFF"/>
        </w:rPr>
        <w:t xml:space="preserve">dostawy lub usługi </w:t>
      </w:r>
      <w:r w:rsidR="00EB0303" w:rsidRPr="00C162AA">
        <w:rPr>
          <w:rFonts w:ascii="Arial" w:hAnsi="Arial" w:cs="Arial"/>
          <w:sz w:val="20"/>
          <w:szCs w:val="22"/>
        </w:rPr>
        <w:t xml:space="preserve">Zamawiający wzywa Wykonawcę lub Podwykonawcę do zgłoszenia pisemnych uwag dotyczących zasadności bezpośredniej zapłaty wynagrodzenia Podwykonawcy w terminie 7 dni od dnia doręczenia wezwania. </w:t>
      </w:r>
    </w:p>
    <w:p w:rsidR="00EB0303" w:rsidRPr="00C162AA" w:rsidRDefault="00EB0303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W przypadku zgłoszen</w:t>
      </w:r>
      <w:r w:rsidR="00793555" w:rsidRPr="00C162AA">
        <w:rPr>
          <w:rFonts w:ascii="Arial" w:hAnsi="Arial" w:cs="Arial"/>
          <w:sz w:val="20"/>
          <w:szCs w:val="22"/>
        </w:rPr>
        <w:t>i</w:t>
      </w:r>
      <w:r w:rsidR="00526787">
        <w:rPr>
          <w:rFonts w:ascii="Arial" w:hAnsi="Arial" w:cs="Arial"/>
          <w:sz w:val="20"/>
          <w:szCs w:val="22"/>
        </w:rPr>
        <w:t>a uwag, o których mowa w ust.</w:t>
      </w:r>
      <w:r w:rsidR="00565965" w:rsidRPr="00C162AA">
        <w:rPr>
          <w:rFonts w:ascii="Arial" w:hAnsi="Arial" w:cs="Arial"/>
          <w:sz w:val="20"/>
          <w:szCs w:val="22"/>
        </w:rPr>
        <w:t xml:space="preserve"> </w:t>
      </w:r>
      <w:r w:rsidR="004E320B">
        <w:rPr>
          <w:rFonts w:ascii="Arial" w:hAnsi="Arial" w:cs="Arial"/>
          <w:sz w:val="20"/>
          <w:szCs w:val="22"/>
        </w:rPr>
        <w:t>1</w:t>
      </w:r>
      <w:r w:rsidR="00152D65">
        <w:rPr>
          <w:rFonts w:ascii="Arial" w:hAnsi="Arial" w:cs="Arial"/>
          <w:sz w:val="20"/>
          <w:szCs w:val="22"/>
        </w:rPr>
        <w:t>8</w:t>
      </w:r>
      <w:r w:rsidR="000E3C0F" w:rsidRPr="00566EAA">
        <w:rPr>
          <w:rFonts w:ascii="Arial" w:hAnsi="Arial" w:cs="Arial"/>
          <w:sz w:val="20"/>
          <w:szCs w:val="22"/>
        </w:rPr>
        <w:t>,</w:t>
      </w:r>
      <w:r w:rsidR="000E3C0F">
        <w:rPr>
          <w:rFonts w:ascii="Arial" w:hAnsi="Arial" w:cs="Arial"/>
          <w:color w:val="FF0000"/>
          <w:sz w:val="20"/>
          <w:szCs w:val="22"/>
        </w:rPr>
        <w:t xml:space="preserve"> </w:t>
      </w:r>
      <w:r w:rsidR="00565965" w:rsidRPr="00C162AA">
        <w:rPr>
          <w:rFonts w:ascii="Arial" w:hAnsi="Arial" w:cs="Arial"/>
          <w:sz w:val="20"/>
          <w:szCs w:val="22"/>
        </w:rPr>
        <w:t>w terminie 7</w:t>
      </w:r>
      <w:r w:rsidRPr="00C162AA">
        <w:rPr>
          <w:rFonts w:ascii="Arial" w:hAnsi="Arial" w:cs="Arial"/>
          <w:sz w:val="20"/>
          <w:szCs w:val="22"/>
        </w:rPr>
        <w:t xml:space="preserve"> dni od </w:t>
      </w:r>
      <w:r w:rsidR="007835B8">
        <w:rPr>
          <w:rFonts w:ascii="Arial" w:hAnsi="Arial" w:cs="Arial"/>
          <w:sz w:val="20"/>
          <w:szCs w:val="22"/>
        </w:rPr>
        <w:t xml:space="preserve">dnia </w:t>
      </w:r>
      <w:r w:rsidRPr="00C162AA">
        <w:rPr>
          <w:rFonts w:ascii="Arial" w:hAnsi="Arial" w:cs="Arial"/>
          <w:sz w:val="20"/>
          <w:szCs w:val="22"/>
        </w:rPr>
        <w:t>doręczenia odpowiedzi na wezwanie, Zamawiający może:</w:t>
      </w:r>
    </w:p>
    <w:p w:rsidR="00EB0303" w:rsidRPr="00C162AA" w:rsidRDefault="00EB0303" w:rsidP="004E320B">
      <w:pPr>
        <w:numPr>
          <w:ilvl w:val="3"/>
          <w:numId w:val="2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8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nie dokonać bezpośredniej zapłaty wynagrodzenia Podwykonawcy, jeżeli Wykonawca wykaże niezasadność takiej zapłaty</w:t>
      </w:r>
      <w:r w:rsidR="004E320B">
        <w:rPr>
          <w:rFonts w:ascii="Arial" w:hAnsi="Arial" w:cs="Arial"/>
          <w:szCs w:val="22"/>
        </w:rPr>
        <w:t>,</w:t>
      </w:r>
      <w:r w:rsidRPr="00C162AA">
        <w:rPr>
          <w:rFonts w:ascii="Arial" w:hAnsi="Arial" w:cs="Arial"/>
          <w:szCs w:val="22"/>
        </w:rPr>
        <w:t xml:space="preserve"> </w:t>
      </w:r>
    </w:p>
    <w:p w:rsidR="00EB0303" w:rsidRPr="00C162AA" w:rsidRDefault="00EB0303" w:rsidP="004E320B">
      <w:pPr>
        <w:autoSpaceDE w:val="0"/>
        <w:autoSpaceDN w:val="0"/>
        <w:adjustRightInd w:val="0"/>
        <w:spacing w:line="276" w:lineRule="auto"/>
        <w:ind w:left="709" w:right="68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albo</w:t>
      </w:r>
    </w:p>
    <w:p w:rsidR="00793555" w:rsidRPr="00C162AA" w:rsidRDefault="00EB0303" w:rsidP="004E320B">
      <w:pPr>
        <w:numPr>
          <w:ilvl w:val="3"/>
          <w:numId w:val="2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8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złożyć do depozytu sądowego kwotę potrzebną na pokrycie wynagrodzenia</w:t>
      </w:r>
      <w:r w:rsidR="00793555" w:rsidRPr="00C162AA">
        <w:rPr>
          <w:rFonts w:ascii="Arial" w:hAnsi="Arial" w:cs="Arial"/>
          <w:szCs w:val="22"/>
        </w:rPr>
        <w:t xml:space="preserve"> </w:t>
      </w:r>
      <w:r w:rsidRPr="00C162AA">
        <w:rPr>
          <w:rFonts w:ascii="Arial" w:hAnsi="Arial" w:cs="Arial"/>
          <w:szCs w:val="22"/>
        </w:rPr>
        <w:t xml:space="preserve">Podwykonawcy lub </w:t>
      </w:r>
      <w:r w:rsidR="00103CEC">
        <w:rPr>
          <w:rFonts w:ascii="Arial" w:hAnsi="Arial" w:cs="Arial"/>
          <w:szCs w:val="22"/>
        </w:rPr>
        <w:t xml:space="preserve">             </w:t>
      </w:r>
      <w:r w:rsidRPr="00C162AA">
        <w:rPr>
          <w:rFonts w:ascii="Arial" w:hAnsi="Arial" w:cs="Arial"/>
          <w:szCs w:val="22"/>
        </w:rPr>
        <w:t>w prz</w:t>
      </w:r>
      <w:r w:rsidR="00793555" w:rsidRPr="00C162AA">
        <w:rPr>
          <w:rFonts w:ascii="Arial" w:hAnsi="Arial" w:cs="Arial"/>
          <w:szCs w:val="22"/>
        </w:rPr>
        <w:t>ypadku istnienia zasadniczej wątpliwości Z</w:t>
      </w:r>
      <w:r w:rsidRPr="00C162AA">
        <w:rPr>
          <w:rFonts w:ascii="Arial" w:hAnsi="Arial" w:cs="Arial"/>
          <w:szCs w:val="22"/>
        </w:rPr>
        <w:t xml:space="preserve">amawiającego co do wysokości należnej zapłaty lub podmiotu, któremu płatność  się należy, </w:t>
      </w:r>
    </w:p>
    <w:p w:rsidR="00EB0303" w:rsidRPr="00C162AA" w:rsidRDefault="00EB0303" w:rsidP="004E320B">
      <w:pPr>
        <w:autoSpaceDE w:val="0"/>
        <w:autoSpaceDN w:val="0"/>
        <w:adjustRightInd w:val="0"/>
        <w:spacing w:line="276" w:lineRule="auto"/>
        <w:ind w:left="851" w:right="68" w:hanging="142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albo</w:t>
      </w:r>
    </w:p>
    <w:p w:rsidR="00EB0303" w:rsidRPr="00C162AA" w:rsidRDefault="00EB0303" w:rsidP="004E320B">
      <w:pPr>
        <w:numPr>
          <w:ilvl w:val="3"/>
          <w:numId w:val="2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8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dokonać bezpośredniej zapłaty wynagrodzenia P</w:t>
      </w:r>
      <w:r w:rsidR="00793555" w:rsidRPr="00C162AA">
        <w:rPr>
          <w:rFonts w:ascii="Arial" w:hAnsi="Arial" w:cs="Arial"/>
          <w:szCs w:val="22"/>
        </w:rPr>
        <w:t>odwykonawcy</w:t>
      </w:r>
      <w:r w:rsidRPr="00C162AA">
        <w:rPr>
          <w:rFonts w:ascii="Arial" w:hAnsi="Arial" w:cs="Arial"/>
          <w:szCs w:val="22"/>
        </w:rPr>
        <w:t>, jeżeli Podwykonawca</w:t>
      </w:r>
      <w:r w:rsidR="00793555" w:rsidRPr="00C162AA">
        <w:rPr>
          <w:rFonts w:ascii="Arial" w:hAnsi="Arial" w:cs="Arial"/>
          <w:szCs w:val="22"/>
        </w:rPr>
        <w:t xml:space="preserve"> wykaże </w:t>
      </w:r>
      <w:r w:rsidRPr="00C162AA">
        <w:rPr>
          <w:rFonts w:ascii="Arial" w:hAnsi="Arial" w:cs="Arial"/>
          <w:szCs w:val="22"/>
        </w:rPr>
        <w:t>zasadność takiej zapłaty.</w:t>
      </w:r>
    </w:p>
    <w:p w:rsidR="00EB0303" w:rsidRPr="00C162AA" w:rsidRDefault="00EB0303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C162AA">
        <w:rPr>
          <w:rFonts w:ascii="Arial" w:hAnsi="Arial" w:cs="Arial"/>
          <w:sz w:val="20"/>
          <w:szCs w:val="20"/>
        </w:rPr>
        <w:t>W przypadku dokonania bezpośredniej zapłaty Podwykonawcy, Zamawiający potrąca kwotę  wypłaconego wynagrodzenia z wynagrodzenia należnego Wykonawcy.</w:t>
      </w:r>
    </w:p>
    <w:p w:rsidR="00EB0303" w:rsidRPr="00C162AA" w:rsidRDefault="00EB0303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C162AA">
        <w:rPr>
          <w:rFonts w:ascii="Arial" w:hAnsi="Arial" w:cs="Arial"/>
          <w:sz w:val="20"/>
          <w:szCs w:val="20"/>
        </w:rPr>
        <w:lastRenderedPageBreak/>
        <w:t xml:space="preserve">Konieczność wielokrotnego dokonywania bezpośredniej zapłaty Podwykonawcy lub konieczność  dokonania bezpośrednich zapłat na sumę większą niż 5% wartości umowy w sprawie zamówienia publicznego może stanowić podstawę do odstąpienia </w:t>
      </w:r>
      <w:r w:rsidR="00793555" w:rsidRPr="00C162AA">
        <w:rPr>
          <w:rFonts w:ascii="Arial" w:hAnsi="Arial" w:cs="Arial"/>
          <w:sz w:val="20"/>
          <w:szCs w:val="20"/>
        </w:rPr>
        <w:t>od umowy w </w:t>
      </w:r>
      <w:r w:rsidRPr="00C162AA">
        <w:rPr>
          <w:rFonts w:ascii="Arial" w:hAnsi="Arial" w:cs="Arial"/>
          <w:sz w:val="20"/>
          <w:szCs w:val="20"/>
        </w:rPr>
        <w:t>sprawie zamówienia publicznego przez Zamawiającego.</w:t>
      </w:r>
    </w:p>
    <w:p w:rsidR="0020646E" w:rsidRPr="00793555" w:rsidRDefault="00267F7A" w:rsidP="000F58C7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Zapłata </w:t>
      </w:r>
      <w:r w:rsidR="00162129">
        <w:rPr>
          <w:rFonts w:ascii="Arial" w:hAnsi="Arial" w:cs="Arial"/>
          <w:sz w:val="20"/>
          <w:szCs w:val="22"/>
        </w:rPr>
        <w:t xml:space="preserve">następować będzie przelewem w ciągu 21 dni kalendarzowych od </w:t>
      </w:r>
      <w:r w:rsidR="006A6ACE">
        <w:rPr>
          <w:rFonts w:ascii="Arial" w:hAnsi="Arial" w:cs="Arial"/>
          <w:sz w:val="20"/>
          <w:szCs w:val="22"/>
        </w:rPr>
        <w:t xml:space="preserve">daty </w:t>
      </w:r>
      <w:r w:rsidR="00162129">
        <w:rPr>
          <w:rFonts w:ascii="Arial" w:hAnsi="Arial" w:cs="Arial"/>
          <w:sz w:val="20"/>
          <w:szCs w:val="22"/>
        </w:rPr>
        <w:t>otrzymania faktury</w:t>
      </w:r>
      <w:r w:rsidR="00961443">
        <w:rPr>
          <w:rFonts w:ascii="Arial" w:hAnsi="Arial" w:cs="Arial"/>
          <w:sz w:val="20"/>
          <w:szCs w:val="22"/>
        </w:rPr>
        <w:t xml:space="preserve">, </w:t>
      </w:r>
      <w:r w:rsidR="00103CEC">
        <w:rPr>
          <w:rFonts w:ascii="Arial" w:hAnsi="Arial" w:cs="Arial"/>
          <w:sz w:val="20"/>
          <w:szCs w:val="22"/>
        </w:rPr>
        <w:t xml:space="preserve">            </w:t>
      </w:r>
      <w:r w:rsidR="00961443">
        <w:rPr>
          <w:rFonts w:ascii="Arial" w:hAnsi="Arial" w:cs="Arial"/>
          <w:sz w:val="20"/>
          <w:szCs w:val="22"/>
        </w:rPr>
        <w:t>na rachunek bankowy Wykonawcy podany na fakturze.</w:t>
      </w:r>
    </w:p>
    <w:p w:rsidR="00AA2BDE" w:rsidRDefault="00AA2BDE" w:rsidP="00CC61A6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:rsidR="00D52BCF" w:rsidRDefault="00D52BCF" w:rsidP="00CC61A6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</w:t>
      </w:r>
      <w:r w:rsidR="008B37B6">
        <w:rPr>
          <w:rFonts w:ascii="Arial" w:hAnsi="Arial" w:cs="Arial"/>
          <w:b/>
          <w:bCs/>
          <w:sz w:val="20"/>
          <w:szCs w:val="22"/>
        </w:rPr>
        <w:t>1</w:t>
      </w:r>
    </w:p>
    <w:p w:rsidR="00AA2BDE" w:rsidRPr="008B37B6" w:rsidRDefault="00AA2BDE" w:rsidP="00CC61A6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Cs/>
          <w:sz w:val="20"/>
          <w:szCs w:val="22"/>
        </w:rPr>
      </w:pPr>
    </w:p>
    <w:p w:rsidR="00C461DE" w:rsidRDefault="00C461DE" w:rsidP="008B37CB">
      <w:pPr>
        <w:pStyle w:val="Tekstpodstawowywcity"/>
        <w:spacing w:before="120" w:line="276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Kary umowne</w:t>
      </w:r>
    </w:p>
    <w:p w:rsidR="004E320B" w:rsidRPr="004E320B" w:rsidRDefault="00C461DE" w:rsidP="008B37CB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Strony ustalają odpowiedzialność za niewykonanie lub nienależyte wykonanie pr</w:t>
      </w:r>
      <w:r w:rsidR="006375F1">
        <w:rPr>
          <w:rFonts w:ascii="Arial" w:hAnsi="Arial" w:cs="Arial"/>
          <w:sz w:val="20"/>
          <w:szCs w:val="22"/>
        </w:rPr>
        <w:t>zedmiotu umowy w </w:t>
      </w:r>
      <w:r>
        <w:rPr>
          <w:rFonts w:ascii="Arial" w:hAnsi="Arial" w:cs="Arial"/>
          <w:sz w:val="20"/>
          <w:szCs w:val="22"/>
        </w:rPr>
        <w:t>formie kar umownych.</w:t>
      </w:r>
    </w:p>
    <w:p w:rsidR="00C461DE" w:rsidRPr="00590158" w:rsidRDefault="00C461DE" w:rsidP="008B37CB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Wykonawca zapłaci </w:t>
      </w:r>
      <w:r w:rsidR="000B4085" w:rsidRPr="00590158">
        <w:rPr>
          <w:rFonts w:ascii="Arial" w:hAnsi="Arial" w:cs="Arial"/>
          <w:sz w:val="20"/>
          <w:szCs w:val="22"/>
        </w:rPr>
        <w:t>kary umowne, za każde niżej wymienione naruszenie</w:t>
      </w:r>
      <w:r w:rsidR="003B5AC7">
        <w:rPr>
          <w:rFonts w:ascii="Arial" w:hAnsi="Arial" w:cs="Arial"/>
          <w:sz w:val="20"/>
          <w:szCs w:val="22"/>
        </w:rPr>
        <w:t>:</w:t>
      </w:r>
    </w:p>
    <w:p w:rsidR="00C461DE" w:rsidRDefault="006375F1" w:rsidP="008B37CB">
      <w:pPr>
        <w:pStyle w:val="Tekstpodstawowywcity"/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a) </w:t>
      </w:r>
      <w:r w:rsidR="00C461DE">
        <w:rPr>
          <w:rFonts w:ascii="Arial" w:hAnsi="Arial" w:cs="Arial"/>
          <w:sz w:val="20"/>
          <w:szCs w:val="22"/>
        </w:rPr>
        <w:t>w wysokości 10 % wartości przedmiotu umowy w kwocie brutto, określonej w § 7 ust. 1 umowy, w przypadku odstąpienia lub rozwiązania umowy przez Wykonawcę lub Zamawiającego z przyczyn leżących po stronie Wykonawcy;</w:t>
      </w:r>
    </w:p>
    <w:p w:rsidR="007835B8" w:rsidRPr="00AA5727" w:rsidRDefault="00C461DE" w:rsidP="008B37CB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wysokości 0,1 % wartości przedmiotu umowy w kwocie brutto, określonej w § 7 ust. 1 umowy, za </w:t>
      </w:r>
      <w:r w:rsidR="00F048B4" w:rsidRPr="00F048B4">
        <w:rPr>
          <w:rFonts w:ascii="Arial" w:hAnsi="Arial" w:cs="Arial"/>
          <w:color w:val="000000"/>
          <w:sz w:val="20"/>
          <w:szCs w:val="22"/>
        </w:rPr>
        <w:t xml:space="preserve">niedotrzymanie </w:t>
      </w:r>
      <w:r w:rsidR="007835B8" w:rsidRPr="00590158">
        <w:rPr>
          <w:rFonts w:ascii="Arial" w:hAnsi="Arial" w:cs="Arial"/>
          <w:sz w:val="20"/>
          <w:szCs w:val="22"/>
        </w:rPr>
        <w:t>termin</w:t>
      </w:r>
      <w:r w:rsidR="00BB4E4A">
        <w:rPr>
          <w:rFonts w:ascii="Arial" w:hAnsi="Arial" w:cs="Arial"/>
          <w:sz w:val="20"/>
          <w:szCs w:val="22"/>
        </w:rPr>
        <w:t>u</w:t>
      </w:r>
      <w:r w:rsidR="007835B8" w:rsidRPr="00590158">
        <w:rPr>
          <w:rFonts w:ascii="Arial" w:hAnsi="Arial" w:cs="Arial"/>
          <w:sz w:val="20"/>
          <w:szCs w:val="22"/>
        </w:rPr>
        <w:t xml:space="preserve"> określon</w:t>
      </w:r>
      <w:r w:rsidR="00BB4E4A">
        <w:rPr>
          <w:rFonts w:ascii="Arial" w:hAnsi="Arial" w:cs="Arial"/>
          <w:sz w:val="20"/>
          <w:szCs w:val="22"/>
        </w:rPr>
        <w:t>ego</w:t>
      </w:r>
      <w:r w:rsidR="007835B8" w:rsidRPr="00590158">
        <w:rPr>
          <w:rFonts w:ascii="Arial" w:hAnsi="Arial" w:cs="Arial"/>
          <w:sz w:val="20"/>
          <w:szCs w:val="22"/>
        </w:rPr>
        <w:t xml:space="preserve"> w </w:t>
      </w:r>
      <w:r w:rsidR="00F048B4" w:rsidRPr="00590158">
        <w:rPr>
          <w:rFonts w:ascii="Arial" w:hAnsi="Arial" w:cs="Arial"/>
          <w:sz w:val="20"/>
          <w:szCs w:val="22"/>
        </w:rPr>
        <w:t xml:space="preserve">§ 5 ust. </w:t>
      </w:r>
      <w:r w:rsidR="00BB4E4A">
        <w:rPr>
          <w:rFonts w:ascii="Arial" w:hAnsi="Arial" w:cs="Arial"/>
          <w:sz w:val="20"/>
          <w:szCs w:val="22"/>
        </w:rPr>
        <w:t>4</w:t>
      </w:r>
      <w:r w:rsidR="0046221C" w:rsidRPr="00590158">
        <w:rPr>
          <w:rFonts w:ascii="Arial" w:hAnsi="Arial" w:cs="Arial"/>
          <w:color w:val="984806"/>
          <w:sz w:val="20"/>
          <w:szCs w:val="22"/>
        </w:rPr>
        <w:t xml:space="preserve"> </w:t>
      </w:r>
      <w:r w:rsidR="00F048B4" w:rsidRPr="00590158">
        <w:rPr>
          <w:rFonts w:ascii="Arial" w:hAnsi="Arial" w:cs="Arial"/>
          <w:color w:val="000000"/>
          <w:sz w:val="20"/>
          <w:szCs w:val="22"/>
        </w:rPr>
        <w:t xml:space="preserve">za każdy dzień </w:t>
      </w:r>
      <w:r w:rsidR="00DD46C6" w:rsidRPr="00AA5727">
        <w:rPr>
          <w:rFonts w:ascii="Arial" w:hAnsi="Arial" w:cs="Arial"/>
          <w:color w:val="000000"/>
          <w:sz w:val="20"/>
          <w:szCs w:val="22"/>
        </w:rPr>
        <w:t>zwłoki</w:t>
      </w:r>
      <w:r w:rsidR="0046221C" w:rsidRPr="00AA5727">
        <w:rPr>
          <w:rFonts w:ascii="Arial" w:hAnsi="Arial" w:cs="Arial"/>
          <w:color w:val="FF0000"/>
          <w:sz w:val="20"/>
          <w:szCs w:val="22"/>
        </w:rPr>
        <w:t xml:space="preserve"> </w:t>
      </w:r>
      <w:r w:rsidR="0046221C" w:rsidRPr="00AA5727">
        <w:rPr>
          <w:rFonts w:ascii="Arial" w:hAnsi="Arial" w:cs="Arial"/>
          <w:sz w:val="20"/>
          <w:szCs w:val="22"/>
        </w:rPr>
        <w:t>oraz w </w:t>
      </w:r>
      <w:r w:rsidR="00F048B4" w:rsidRPr="00AA5727">
        <w:rPr>
          <w:rFonts w:ascii="Arial" w:hAnsi="Arial" w:cs="Arial"/>
          <w:sz w:val="20"/>
          <w:szCs w:val="22"/>
        </w:rPr>
        <w:t xml:space="preserve">przypadku uchylania się od przejęcia placu budowy za każdy dzień </w:t>
      </w:r>
      <w:r w:rsidR="00DD46C6" w:rsidRPr="00AA5727">
        <w:rPr>
          <w:rFonts w:ascii="Arial" w:hAnsi="Arial" w:cs="Arial"/>
          <w:color w:val="000000"/>
          <w:sz w:val="20"/>
          <w:szCs w:val="22"/>
        </w:rPr>
        <w:t>zwłoki</w:t>
      </w:r>
      <w:r w:rsidR="008B37CB" w:rsidRPr="00AA5727">
        <w:rPr>
          <w:rFonts w:ascii="Arial" w:hAnsi="Arial" w:cs="Arial"/>
          <w:color w:val="000000"/>
          <w:sz w:val="20"/>
          <w:szCs w:val="22"/>
        </w:rPr>
        <w:t xml:space="preserve"> </w:t>
      </w:r>
      <w:r w:rsidR="00F048B4" w:rsidRPr="00AA5727">
        <w:rPr>
          <w:rFonts w:ascii="Arial" w:hAnsi="Arial" w:cs="Arial"/>
          <w:sz w:val="20"/>
          <w:szCs w:val="22"/>
        </w:rPr>
        <w:t xml:space="preserve">w przejęciu placu budowy liczony od dnia wyznaczonego na przekazanie </w:t>
      </w:r>
    </w:p>
    <w:p w:rsidR="008B37CB" w:rsidRPr="008B37CB" w:rsidRDefault="00565965" w:rsidP="008B37CB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8B37CB">
        <w:rPr>
          <w:rFonts w:ascii="Arial" w:hAnsi="Arial" w:cs="Arial"/>
          <w:sz w:val="20"/>
          <w:szCs w:val="22"/>
        </w:rPr>
        <w:t>w wysokości 0,1</w:t>
      </w:r>
      <w:r w:rsidR="0036435C" w:rsidRPr="008B37CB">
        <w:rPr>
          <w:rFonts w:ascii="Arial" w:hAnsi="Arial" w:cs="Arial"/>
          <w:sz w:val="20"/>
          <w:szCs w:val="22"/>
        </w:rPr>
        <w:t xml:space="preserve"> % wartości p</w:t>
      </w:r>
      <w:r w:rsidR="006375F1" w:rsidRPr="008B37CB">
        <w:rPr>
          <w:rFonts w:ascii="Arial" w:hAnsi="Arial" w:cs="Arial"/>
          <w:sz w:val="20"/>
          <w:szCs w:val="22"/>
        </w:rPr>
        <w:t>rzedmiotu umowy w kwocie brutto</w:t>
      </w:r>
      <w:r w:rsidR="0036435C" w:rsidRPr="008B37CB">
        <w:rPr>
          <w:rFonts w:ascii="Arial" w:hAnsi="Arial" w:cs="Arial"/>
          <w:sz w:val="20"/>
          <w:szCs w:val="22"/>
        </w:rPr>
        <w:t>, określonej w § 7 ust. 1 umowy, z tytułu braku zapłaty lub nieterminowej zapłaty wynagrodzenia należnego Podwykonawcom</w:t>
      </w:r>
      <w:r w:rsidR="008B37CB" w:rsidRPr="008B37CB">
        <w:rPr>
          <w:rFonts w:ascii="Arial" w:hAnsi="Arial" w:cs="Arial"/>
          <w:sz w:val="20"/>
          <w:szCs w:val="22"/>
        </w:rPr>
        <w:t xml:space="preserve">, </w:t>
      </w:r>
      <w:r w:rsidR="00103CEC">
        <w:rPr>
          <w:rFonts w:ascii="Arial" w:hAnsi="Arial" w:cs="Arial"/>
          <w:sz w:val="20"/>
          <w:szCs w:val="22"/>
        </w:rPr>
        <w:t xml:space="preserve">                        </w:t>
      </w:r>
      <w:r w:rsidR="008B37CB" w:rsidRPr="008B37CB">
        <w:rPr>
          <w:rFonts w:ascii="Arial" w:hAnsi="Arial" w:cs="Arial"/>
          <w:sz w:val="20"/>
          <w:szCs w:val="22"/>
        </w:rPr>
        <w:t xml:space="preserve">za każdy </w:t>
      </w:r>
      <w:r w:rsidR="008B37CB" w:rsidRPr="00AA5727">
        <w:rPr>
          <w:rFonts w:ascii="Arial" w:hAnsi="Arial" w:cs="Arial"/>
          <w:sz w:val="20"/>
          <w:szCs w:val="22"/>
        </w:rPr>
        <w:t xml:space="preserve">dzień </w:t>
      </w:r>
      <w:r w:rsidR="00EE4F47" w:rsidRPr="00AA5727">
        <w:rPr>
          <w:rFonts w:ascii="Arial" w:hAnsi="Arial" w:cs="Arial"/>
          <w:sz w:val="20"/>
          <w:szCs w:val="22"/>
        </w:rPr>
        <w:t>zwłok</w:t>
      </w:r>
      <w:r w:rsidR="00A83A23" w:rsidRPr="00AA5727">
        <w:rPr>
          <w:rFonts w:ascii="Arial" w:hAnsi="Arial" w:cs="Arial"/>
          <w:sz w:val="20"/>
          <w:szCs w:val="22"/>
        </w:rPr>
        <w:t>i</w:t>
      </w:r>
      <w:r w:rsidR="008B37CB" w:rsidRPr="00AA5727">
        <w:rPr>
          <w:rFonts w:ascii="Arial" w:hAnsi="Arial" w:cs="Arial"/>
          <w:sz w:val="20"/>
          <w:szCs w:val="22"/>
        </w:rPr>
        <w:t>,</w:t>
      </w:r>
    </w:p>
    <w:p w:rsidR="0036435C" w:rsidRPr="008B37CB" w:rsidRDefault="00565965" w:rsidP="008B37CB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8B37CB">
        <w:rPr>
          <w:rFonts w:ascii="Arial" w:hAnsi="Arial" w:cs="Arial"/>
          <w:sz w:val="20"/>
          <w:szCs w:val="22"/>
        </w:rPr>
        <w:t>w wysokości 5</w:t>
      </w:r>
      <w:r w:rsidR="0036435C" w:rsidRPr="008B37CB">
        <w:rPr>
          <w:rFonts w:ascii="Arial" w:hAnsi="Arial" w:cs="Arial"/>
          <w:sz w:val="20"/>
          <w:szCs w:val="22"/>
        </w:rPr>
        <w:t xml:space="preserve"> % wartości przedmiotu umowy w kwocie brutto, określonej w § 7 ust. 1 umowy,</w:t>
      </w:r>
      <w:r w:rsidR="0036435C" w:rsidRPr="008B37CB">
        <w:rPr>
          <w:rFonts w:ascii="Arial" w:hAnsi="Arial" w:cs="Arial"/>
          <w:sz w:val="20"/>
          <w:szCs w:val="22"/>
          <w:u w:val="single" w:color="FFFFFF"/>
        </w:rPr>
        <w:t xml:space="preserve"> w</w:t>
      </w:r>
      <w:r w:rsidR="0036435C" w:rsidRPr="008B37CB">
        <w:rPr>
          <w:rFonts w:ascii="Arial" w:hAnsi="Arial" w:cs="Arial"/>
          <w:sz w:val="20"/>
          <w:szCs w:val="22"/>
          <w:u w:val="words"/>
        </w:rPr>
        <w:t> </w:t>
      </w:r>
      <w:r w:rsidR="0036435C" w:rsidRPr="008B37CB">
        <w:rPr>
          <w:rFonts w:ascii="Arial" w:hAnsi="Arial" w:cs="Arial"/>
          <w:sz w:val="20"/>
          <w:szCs w:val="22"/>
        </w:rPr>
        <w:t>przypadku nieprzedłożenia do zaakceptowania projektu umowy o podwykonawstwo, której przedmiotem są roboty budowlane</w:t>
      </w:r>
      <w:r w:rsidR="00165230" w:rsidRPr="008B37CB">
        <w:rPr>
          <w:rFonts w:ascii="Arial" w:hAnsi="Arial" w:cs="Arial"/>
          <w:sz w:val="20"/>
          <w:szCs w:val="22"/>
        </w:rPr>
        <w:t>, usługi lub dostawy</w:t>
      </w:r>
      <w:r w:rsidR="008B37CB">
        <w:rPr>
          <w:rFonts w:ascii="Arial" w:hAnsi="Arial" w:cs="Arial"/>
          <w:sz w:val="20"/>
          <w:szCs w:val="22"/>
        </w:rPr>
        <w:t xml:space="preserve"> lub projektu jej zmiany,</w:t>
      </w:r>
    </w:p>
    <w:p w:rsidR="0036435C" w:rsidRPr="00AD5B67" w:rsidRDefault="0036435C" w:rsidP="008B37CB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8B37CB">
        <w:rPr>
          <w:rFonts w:ascii="Arial" w:hAnsi="Arial" w:cs="Arial"/>
          <w:sz w:val="20"/>
          <w:szCs w:val="22"/>
        </w:rPr>
        <w:t>w wysokości</w:t>
      </w:r>
      <w:r w:rsidR="00565965" w:rsidRPr="008B37CB">
        <w:rPr>
          <w:rFonts w:ascii="Arial" w:hAnsi="Arial" w:cs="Arial"/>
          <w:sz w:val="20"/>
          <w:szCs w:val="22"/>
        </w:rPr>
        <w:t xml:space="preserve"> 5</w:t>
      </w:r>
      <w:r w:rsidRPr="008B37CB">
        <w:rPr>
          <w:rFonts w:ascii="Arial" w:hAnsi="Arial" w:cs="Arial"/>
          <w:sz w:val="20"/>
          <w:szCs w:val="22"/>
        </w:rPr>
        <w:t xml:space="preserve"> % wartości przedmiotu umowy w kwocie brutto określonej w § 7 ust. 1 umowy,  w przypadku nieprzedłożenia poświadczonej za zgodność z oryginałem kopii umowy o</w:t>
      </w:r>
      <w:r w:rsidR="00AD5B67">
        <w:rPr>
          <w:rFonts w:ascii="Arial" w:hAnsi="Arial" w:cs="Arial"/>
          <w:sz w:val="20"/>
          <w:szCs w:val="22"/>
        </w:rPr>
        <w:t> podwykonawstwo, lub jej zmiany,</w:t>
      </w:r>
    </w:p>
    <w:p w:rsidR="0036435C" w:rsidRPr="00AD5B67" w:rsidRDefault="0036435C" w:rsidP="008B37CB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AA5727">
        <w:rPr>
          <w:rFonts w:ascii="Arial" w:hAnsi="Arial" w:cs="Arial"/>
          <w:sz w:val="20"/>
          <w:szCs w:val="22"/>
        </w:rPr>
        <w:t xml:space="preserve">w wysokości </w:t>
      </w:r>
      <w:r w:rsidR="00565965" w:rsidRPr="00AA5727">
        <w:rPr>
          <w:rFonts w:ascii="Arial" w:hAnsi="Arial" w:cs="Arial"/>
          <w:sz w:val="20"/>
          <w:szCs w:val="22"/>
        </w:rPr>
        <w:t>5</w:t>
      </w:r>
      <w:r w:rsidRPr="00AA5727">
        <w:rPr>
          <w:rFonts w:ascii="Arial" w:hAnsi="Arial" w:cs="Arial"/>
          <w:sz w:val="20"/>
          <w:szCs w:val="22"/>
        </w:rPr>
        <w:t xml:space="preserve"> % wartości przedmiotu umowy w kwocie brutto, określonej</w:t>
      </w:r>
      <w:r w:rsidRPr="00AD5B67">
        <w:rPr>
          <w:rFonts w:ascii="Arial" w:hAnsi="Arial" w:cs="Arial"/>
          <w:sz w:val="20"/>
          <w:szCs w:val="22"/>
        </w:rPr>
        <w:t xml:space="preserve"> w § 7 ust. 1 umowy,  w przypadku braku zmiany umowy o podwykonawstwo w zakresie terminu zapłaty</w:t>
      </w:r>
      <w:r w:rsidR="00AD5B67">
        <w:rPr>
          <w:rFonts w:ascii="Arial" w:hAnsi="Arial" w:cs="Arial"/>
          <w:sz w:val="20"/>
          <w:szCs w:val="22"/>
        </w:rPr>
        <w:t>,</w:t>
      </w:r>
    </w:p>
    <w:p w:rsidR="001522AF" w:rsidRPr="00AA5727" w:rsidRDefault="00C461DE" w:rsidP="008B37CB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wysokości 0,15 % wartości przedmiotu umowy w kwocie brutto, określonej w § 7 ust. 1 umowy, </w:t>
      </w:r>
      <w:r w:rsidR="006A5B50">
        <w:rPr>
          <w:rFonts w:ascii="Arial" w:hAnsi="Arial" w:cs="Arial"/>
          <w:sz w:val="20"/>
          <w:szCs w:val="22"/>
        </w:rPr>
        <w:t xml:space="preserve">            </w:t>
      </w:r>
      <w:r w:rsidRPr="00590158">
        <w:rPr>
          <w:rFonts w:ascii="Arial" w:hAnsi="Arial" w:cs="Arial"/>
          <w:sz w:val="20"/>
          <w:szCs w:val="22"/>
        </w:rPr>
        <w:t xml:space="preserve">za </w:t>
      </w:r>
      <w:r w:rsidR="00DD46C6" w:rsidRPr="00AA5727">
        <w:rPr>
          <w:rFonts w:ascii="Arial" w:hAnsi="Arial" w:cs="Arial"/>
          <w:sz w:val="20"/>
          <w:szCs w:val="22"/>
        </w:rPr>
        <w:t xml:space="preserve">zwłokę </w:t>
      </w:r>
      <w:r w:rsidRPr="00AA5727">
        <w:rPr>
          <w:rFonts w:ascii="Arial" w:hAnsi="Arial" w:cs="Arial"/>
          <w:sz w:val="20"/>
          <w:szCs w:val="22"/>
        </w:rPr>
        <w:t xml:space="preserve">w usunięciu wad, za każdy dzień </w:t>
      </w:r>
      <w:r w:rsidR="00DD46C6" w:rsidRPr="00AA5727">
        <w:rPr>
          <w:rFonts w:ascii="Arial" w:hAnsi="Arial" w:cs="Arial"/>
          <w:sz w:val="20"/>
          <w:szCs w:val="22"/>
        </w:rPr>
        <w:t>zwłoki</w:t>
      </w:r>
      <w:r w:rsidR="00AD5B67" w:rsidRPr="00AA5727">
        <w:rPr>
          <w:rFonts w:ascii="Arial" w:hAnsi="Arial" w:cs="Arial"/>
          <w:sz w:val="20"/>
          <w:szCs w:val="22"/>
        </w:rPr>
        <w:t xml:space="preserve"> </w:t>
      </w:r>
      <w:r w:rsidRPr="00AA5727">
        <w:rPr>
          <w:rFonts w:ascii="Arial" w:hAnsi="Arial" w:cs="Arial"/>
          <w:sz w:val="20"/>
          <w:szCs w:val="22"/>
        </w:rPr>
        <w:t>liczony od dnia wyznaczonego na usunięcie wad</w:t>
      </w:r>
      <w:r w:rsidR="001522AF" w:rsidRPr="00AA5727">
        <w:rPr>
          <w:rFonts w:ascii="Arial" w:hAnsi="Arial" w:cs="Arial"/>
          <w:sz w:val="20"/>
          <w:szCs w:val="22"/>
        </w:rPr>
        <w:t>.</w:t>
      </w:r>
    </w:p>
    <w:p w:rsidR="00F55B04" w:rsidRPr="00116D70" w:rsidRDefault="00521FED" w:rsidP="008B37CB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AA5727">
        <w:rPr>
          <w:rFonts w:ascii="Arial" w:hAnsi="Arial" w:cs="Arial"/>
          <w:sz w:val="20"/>
          <w:szCs w:val="22"/>
        </w:rPr>
        <w:t>w wysokości 0,1%</w:t>
      </w:r>
      <w:r w:rsidR="00C162AA" w:rsidRPr="00AA5727">
        <w:rPr>
          <w:rFonts w:ascii="Arial" w:hAnsi="Arial" w:cs="Arial"/>
          <w:sz w:val="20"/>
          <w:szCs w:val="22"/>
        </w:rPr>
        <w:t xml:space="preserve">wartości przedmiotu umowy w kwocie brutto, określonej w § 7 ust. 1 umowy, </w:t>
      </w:r>
      <w:r w:rsidR="00592B64" w:rsidRPr="00AA5727">
        <w:rPr>
          <w:rFonts w:ascii="Arial" w:hAnsi="Arial" w:cs="Arial"/>
          <w:sz w:val="20"/>
          <w:szCs w:val="22"/>
        </w:rPr>
        <w:t>za nie przedłużenie</w:t>
      </w:r>
      <w:r w:rsidR="00C162AA" w:rsidRPr="00AA5727">
        <w:rPr>
          <w:rFonts w:ascii="Arial" w:hAnsi="Arial" w:cs="Arial"/>
          <w:sz w:val="20"/>
          <w:szCs w:val="22"/>
        </w:rPr>
        <w:t xml:space="preserve"> </w:t>
      </w:r>
      <w:r w:rsidR="00592B64" w:rsidRPr="00AA5727">
        <w:rPr>
          <w:rFonts w:ascii="Arial" w:hAnsi="Arial" w:cs="Arial"/>
          <w:sz w:val="20"/>
          <w:szCs w:val="22"/>
        </w:rPr>
        <w:t>ważności</w:t>
      </w:r>
      <w:r w:rsidR="00C162AA" w:rsidRPr="00AA5727">
        <w:rPr>
          <w:rFonts w:ascii="Arial" w:hAnsi="Arial" w:cs="Arial"/>
          <w:sz w:val="20"/>
          <w:szCs w:val="22"/>
        </w:rPr>
        <w:t xml:space="preserve"> polis</w:t>
      </w:r>
      <w:r w:rsidR="00BB4E4A">
        <w:rPr>
          <w:rFonts w:ascii="Arial" w:hAnsi="Arial" w:cs="Arial"/>
          <w:sz w:val="20"/>
          <w:szCs w:val="22"/>
        </w:rPr>
        <w:t>y</w:t>
      </w:r>
      <w:r w:rsidR="00C162AA" w:rsidRPr="00AA5727">
        <w:rPr>
          <w:rFonts w:ascii="Arial" w:hAnsi="Arial" w:cs="Arial"/>
          <w:sz w:val="20"/>
          <w:szCs w:val="22"/>
        </w:rPr>
        <w:t xml:space="preserve"> ubezpieczeniow</w:t>
      </w:r>
      <w:r w:rsidR="00BB4E4A">
        <w:rPr>
          <w:rFonts w:ascii="Arial" w:hAnsi="Arial" w:cs="Arial"/>
          <w:sz w:val="20"/>
          <w:szCs w:val="22"/>
        </w:rPr>
        <w:t>ej</w:t>
      </w:r>
      <w:r w:rsidR="00C162AA" w:rsidRPr="00AA5727">
        <w:rPr>
          <w:rFonts w:ascii="Arial" w:hAnsi="Arial" w:cs="Arial"/>
          <w:sz w:val="20"/>
          <w:szCs w:val="22"/>
        </w:rPr>
        <w:t xml:space="preserve">, o których mowa w par. </w:t>
      </w:r>
      <w:r w:rsidR="00AD5B67" w:rsidRPr="00AA5727">
        <w:rPr>
          <w:rFonts w:ascii="Arial" w:hAnsi="Arial" w:cs="Arial"/>
          <w:sz w:val="20"/>
          <w:szCs w:val="22"/>
        </w:rPr>
        <w:t>1 ust.</w:t>
      </w:r>
      <w:r w:rsidR="00BB4E4A">
        <w:rPr>
          <w:rFonts w:ascii="Arial" w:hAnsi="Arial" w:cs="Arial"/>
          <w:sz w:val="20"/>
          <w:szCs w:val="22"/>
        </w:rPr>
        <w:t>9d</w:t>
      </w:r>
      <w:r w:rsidR="00592B64" w:rsidRPr="00AA5727">
        <w:rPr>
          <w:rFonts w:ascii="Arial" w:hAnsi="Arial" w:cs="Arial"/>
          <w:sz w:val="20"/>
          <w:szCs w:val="22"/>
        </w:rPr>
        <w:t xml:space="preserve">, za każdy </w:t>
      </w:r>
      <w:r w:rsidR="00A269A1" w:rsidRPr="00AA5727">
        <w:rPr>
          <w:rFonts w:ascii="Arial" w:hAnsi="Arial" w:cs="Arial"/>
          <w:sz w:val="20"/>
          <w:szCs w:val="22"/>
        </w:rPr>
        <w:t xml:space="preserve">dzień </w:t>
      </w:r>
      <w:r w:rsidR="00AD5B67" w:rsidRPr="00AA5727">
        <w:rPr>
          <w:rFonts w:ascii="Arial" w:hAnsi="Arial" w:cs="Arial"/>
          <w:sz w:val="20"/>
          <w:szCs w:val="22"/>
        </w:rPr>
        <w:t>zwłokę</w:t>
      </w:r>
      <w:r w:rsidR="00592B64" w:rsidRPr="00AA5727">
        <w:rPr>
          <w:rFonts w:ascii="Arial" w:hAnsi="Arial" w:cs="Arial"/>
          <w:sz w:val="20"/>
          <w:szCs w:val="22"/>
        </w:rPr>
        <w:t xml:space="preserve"> w dostarczeniu</w:t>
      </w:r>
      <w:r w:rsidR="00592B64" w:rsidRPr="00116D70">
        <w:rPr>
          <w:rFonts w:ascii="Arial" w:hAnsi="Arial" w:cs="Arial"/>
          <w:sz w:val="20"/>
          <w:szCs w:val="22"/>
        </w:rPr>
        <w:t xml:space="preserve"> ważnej polisy.</w:t>
      </w:r>
    </w:p>
    <w:p w:rsidR="00A67E0F" w:rsidRPr="00590158" w:rsidRDefault="00C00E2A" w:rsidP="008B37CB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przypadku, gdy czynności zastrzeżone dla Kierownika robót, będzie wykonywała inna osoba niż zaakceptowana przez Zamawiającego – </w:t>
      </w:r>
      <w:r w:rsidR="00BB4E4A">
        <w:rPr>
          <w:rFonts w:ascii="Arial" w:hAnsi="Arial" w:cs="Arial"/>
          <w:sz w:val="20"/>
          <w:szCs w:val="22"/>
        </w:rPr>
        <w:t>w wysokości 100 zł za każdy stwierdzony taki przypadek</w:t>
      </w:r>
    </w:p>
    <w:p w:rsidR="00C461DE" w:rsidRDefault="00C461DE" w:rsidP="008B37CB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zapłaci karę:</w:t>
      </w:r>
    </w:p>
    <w:p w:rsidR="00C461DE" w:rsidRPr="00F83CB9" w:rsidRDefault="00C461DE" w:rsidP="008B37CB">
      <w:pPr>
        <w:pStyle w:val="Tekstpodstawowywcity"/>
        <w:numPr>
          <w:ilvl w:val="1"/>
          <w:numId w:val="25"/>
        </w:numPr>
        <w:tabs>
          <w:tab w:val="clear" w:pos="1440"/>
          <w:tab w:val="num" w:pos="709"/>
        </w:tabs>
        <w:spacing w:before="120"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wysokości 10 % wartości umowy w kwocie brutto, określonej w § 7 ust. 1</w:t>
      </w:r>
      <w:r w:rsidR="003B5AC7">
        <w:rPr>
          <w:rFonts w:ascii="Arial" w:hAnsi="Arial" w:cs="Arial"/>
          <w:sz w:val="20"/>
          <w:szCs w:val="22"/>
        </w:rPr>
        <w:t xml:space="preserve"> umowy, za odstąpienie od umowy</w:t>
      </w:r>
      <w:r>
        <w:rPr>
          <w:rFonts w:ascii="Arial" w:hAnsi="Arial" w:cs="Arial"/>
          <w:sz w:val="20"/>
          <w:szCs w:val="22"/>
        </w:rPr>
        <w:t xml:space="preserve"> z przyczyn za które nie odpowiada Wykonawca</w:t>
      </w:r>
      <w:r w:rsidR="00BB4E4A">
        <w:rPr>
          <w:rFonts w:ascii="Arial" w:hAnsi="Arial" w:cs="Arial"/>
          <w:sz w:val="20"/>
          <w:szCs w:val="22"/>
        </w:rPr>
        <w:t>.</w:t>
      </w:r>
    </w:p>
    <w:p w:rsidR="00AD5B67" w:rsidRPr="00AA5727" w:rsidRDefault="00AD5B67" w:rsidP="008B37CB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A5727">
        <w:rPr>
          <w:rFonts w:ascii="Arial" w:hAnsi="Arial" w:cs="Arial"/>
          <w:sz w:val="20"/>
          <w:szCs w:val="20"/>
        </w:rPr>
        <w:t xml:space="preserve">Łączna maksymalna wysokość kar umownych, których mogą dochodzić Strony nie może przekroczyć </w:t>
      </w:r>
      <w:r w:rsidR="00A83A23" w:rsidRPr="00AA5727">
        <w:rPr>
          <w:rFonts w:ascii="Arial" w:hAnsi="Arial" w:cs="Arial"/>
          <w:sz w:val="20"/>
          <w:szCs w:val="20"/>
        </w:rPr>
        <w:t>50</w:t>
      </w:r>
      <w:r w:rsidRPr="00AA5727">
        <w:rPr>
          <w:rFonts w:ascii="Arial" w:hAnsi="Arial" w:cs="Arial"/>
          <w:sz w:val="20"/>
          <w:szCs w:val="20"/>
        </w:rPr>
        <w:t xml:space="preserve">% wartości wynagrodzenia określonego w </w:t>
      </w:r>
      <w:r w:rsidR="00A83A23" w:rsidRPr="00AA5727">
        <w:rPr>
          <w:rFonts w:ascii="Arial" w:hAnsi="Arial" w:cs="Arial"/>
          <w:bCs/>
          <w:sz w:val="20"/>
          <w:szCs w:val="20"/>
        </w:rPr>
        <w:t>§ 7</w:t>
      </w:r>
      <w:r w:rsidRPr="00AA5727">
        <w:rPr>
          <w:rFonts w:ascii="Arial" w:hAnsi="Arial" w:cs="Arial"/>
          <w:bCs/>
          <w:sz w:val="20"/>
          <w:szCs w:val="20"/>
        </w:rPr>
        <w:t xml:space="preserve"> ust. 1</w:t>
      </w:r>
    </w:p>
    <w:p w:rsidR="00D2670C" w:rsidRDefault="00C461DE" w:rsidP="008B37CB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E57E06" w:rsidRPr="006A6ACE" w:rsidRDefault="00E57E06" w:rsidP="008B37CB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t>Skorzystanie przez Zamawiającego z wykonawstwa zastępczego nie wyłącza uprawnienia do naliczenia kar umownych.</w:t>
      </w:r>
    </w:p>
    <w:p w:rsidR="0036435C" w:rsidRPr="00590158" w:rsidRDefault="00C461DE" w:rsidP="008B37CB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lastRenderedPageBreak/>
        <w:t>Kary umowne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, należność o której mowa w </w:t>
      </w:r>
      <w:r w:rsidR="00AD5B67" w:rsidRPr="00590158">
        <w:rPr>
          <w:rFonts w:ascii="Arial" w:hAnsi="Arial" w:cs="Arial"/>
          <w:sz w:val="20"/>
          <w:szCs w:val="22"/>
        </w:rPr>
        <w:t>§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 </w:t>
      </w:r>
      <w:r w:rsidR="00627400" w:rsidRPr="00590158">
        <w:rPr>
          <w:rFonts w:ascii="Arial" w:hAnsi="Arial" w:cs="Arial"/>
          <w:bCs/>
          <w:sz w:val="20"/>
          <w:szCs w:val="22"/>
        </w:rPr>
        <w:t xml:space="preserve">3 ust. </w:t>
      </w:r>
      <w:r w:rsidR="00926028">
        <w:rPr>
          <w:rFonts w:ascii="Arial" w:hAnsi="Arial" w:cs="Arial"/>
          <w:bCs/>
          <w:sz w:val="20"/>
          <w:szCs w:val="22"/>
        </w:rPr>
        <w:t>2</w:t>
      </w:r>
      <w:r w:rsidR="00303ABC">
        <w:rPr>
          <w:rFonts w:ascii="Arial" w:hAnsi="Arial" w:cs="Arial"/>
          <w:bCs/>
          <w:sz w:val="20"/>
          <w:szCs w:val="22"/>
        </w:rPr>
        <w:t>0</w:t>
      </w:r>
      <w:r w:rsidR="00FB3DA3" w:rsidRPr="00590158">
        <w:rPr>
          <w:rFonts w:ascii="Arial" w:hAnsi="Arial" w:cs="Arial"/>
          <w:bCs/>
          <w:sz w:val="20"/>
          <w:szCs w:val="22"/>
        </w:rPr>
        <w:t xml:space="preserve"> (</w:t>
      </w:r>
      <w:r w:rsidR="004C677A" w:rsidRPr="00590158">
        <w:rPr>
          <w:rFonts w:ascii="Arial" w:hAnsi="Arial" w:cs="Arial"/>
          <w:bCs/>
          <w:sz w:val="20"/>
          <w:szCs w:val="22"/>
        </w:rPr>
        <w:t>w przypa</w:t>
      </w:r>
      <w:r w:rsidR="00FB3DA3" w:rsidRPr="00590158">
        <w:rPr>
          <w:rFonts w:ascii="Arial" w:hAnsi="Arial" w:cs="Arial"/>
          <w:bCs/>
          <w:sz w:val="20"/>
          <w:szCs w:val="22"/>
        </w:rPr>
        <w:t>dku braku terminowej zapłaty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) oraz </w:t>
      </w:r>
      <w:r w:rsidR="00C704F1" w:rsidRPr="00590158">
        <w:rPr>
          <w:rFonts w:ascii="Arial" w:hAnsi="Arial" w:cs="Arial"/>
          <w:bCs/>
          <w:sz w:val="20"/>
          <w:szCs w:val="22"/>
        </w:rPr>
        <w:t xml:space="preserve"> koszty wykonania zastępczego o których mowa w </w:t>
      </w:r>
      <w:r w:rsidR="00FB3DA3" w:rsidRPr="00590158">
        <w:rPr>
          <w:rFonts w:ascii="Arial" w:hAnsi="Arial" w:cs="Arial"/>
          <w:sz w:val="20"/>
          <w:szCs w:val="22"/>
        </w:rPr>
        <w:t xml:space="preserve">§ </w:t>
      </w:r>
      <w:r w:rsidR="00C704F1" w:rsidRPr="00590158">
        <w:rPr>
          <w:rFonts w:ascii="Arial" w:hAnsi="Arial" w:cs="Arial"/>
          <w:bCs/>
          <w:sz w:val="20"/>
          <w:szCs w:val="22"/>
        </w:rPr>
        <w:t>8 ust.</w:t>
      </w:r>
      <w:r w:rsidR="00303ABC">
        <w:rPr>
          <w:rFonts w:ascii="Arial" w:hAnsi="Arial" w:cs="Arial"/>
          <w:bCs/>
          <w:sz w:val="20"/>
          <w:szCs w:val="22"/>
        </w:rPr>
        <w:t xml:space="preserve"> </w:t>
      </w:r>
      <w:r w:rsidR="00FB3DA3" w:rsidRPr="00590158">
        <w:rPr>
          <w:rFonts w:ascii="Arial" w:hAnsi="Arial" w:cs="Arial"/>
          <w:bCs/>
          <w:sz w:val="20"/>
          <w:szCs w:val="22"/>
        </w:rPr>
        <w:t>7 i 9</w:t>
      </w:r>
      <w:r w:rsidR="00FB3DA3" w:rsidRPr="00590158">
        <w:rPr>
          <w:rFonts w:ascii="Arial" w:hAnsi="Arial" w:cs="Arial"/>
          <w:bCs/>
          <w:color w:val="984806"/>
          <w:sz w:val="20"/>
          <w:szCs w:val="22"/>
        </w:rPr>
        <w:t xml:space="preserve"> </w:t>
      </w:r>
      <w:r w:rsidR="004C677A" w:rsidRPr="00590158">
        <w:rPr>
          <w:rFonts w:ascii="Arial" w:hAnsi="Arial" w:cs="Arial"/>
          <w:bCs/>
          <w:sz w:val="20"/>
          <w:szCs w:val="22"/>
        </w:rPr>
        <w:t>Zamawiający może potrącić z </w:t>
      </w:r>
      <w:r w:rsidRPr="00590158">
        <w:rPr>
          <w:rFonts w:ascii="Arial" w:hAnsi="Arial" w:cs="Arial"/>
          <w:bCs/>
          <w:sz w:val="20"/>
          <w:szCs w:val="22"/>
        </w:rPr>
        <w:t>wynagrodzenia należnego Wykonawcy na podstawie przedłożone</w:t>
      </w:r>
      <w:r w:rsidR="00C704F1" w:rsidRPr="00590158">
        <w:rPr>
          <w:rFonts w:ascii="Arial" w:hAnsi="Arial" w:cs="Arial"/>
          <w:bCs/>
          <w:sz w:val="20"/>
          <w:szCs w:val="22"/>
        </w:rPr>
        <w:t>go mu oświadczenia</w:t>
      </w:r>
      <w:r w:rsidR="00870230" w:rsidRPr="00590158">
        <w:rPr>
          <w:rFonts w:ascii="Arial" w:hAnsi="Arial" w:cs="Arial"/>
          <w:bCs/>
          <w:sz w:val="20"/>
          <w:szCs w:val="22"/>
        </w:rPr>
        <w:t xml:space="preserve"> o wysokości potraconej sumy.</w:t>
      </w:r>
    </w:p>
    <w:p w:rsidR="00D52BCF" w:rsidRDefault="00D52BCF" w:rsidP="00AD5B67">
      <w:pPr>
        <w:pStyle w:val="Tekstpodstawowywcity"/>
        <w:spacing w:before="24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§ 1</w:t>
      </w:r>
      <w:r w:rsidR="008B37B6">
        <w:rPr>
          <w:rFonts w:ascii="Arial" w:hAnsi="Arial" w:cs="Arial"/>
          <w:b/>
          <w:bCs/>
          <w:sz w:val="20"/>
          <w:szCs w:val="22"/>
        </w:rPr>
        <w:t>2</w:t>
      </w:r>
    </w:p>
    <w:p w:rsidR="003B081A" w:rsidRPr="008B37B6" w:rsidRDefault="003B081A" w:rsidP="00AD5B67">
      <w:pPr>
        <w:pStyle w:val="Tekstpodstawowywcity"/>
        <w:spacing w:before="24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D52BCF" w:rsidRPr="00590158" w:rsidRDefault="00D52BCF" w:rsidP="00AD5B67">
      <w:pPr>
        <w:pStyle w:val="Tekstpodstawowywcity"/>
        <w:spacing w:before="120" w:line="276" w:lineRule="auto"/>
        <w:ind w:left="0" w:right="675"/>
        <w:jc w:val="both"/>
        <w:rPr>
          <w:rFonts w:ascii="Arial" w:hAnsi="Arial" w:cs="Arial"/>
          <w:b/>
          <w:sz w:val="20"/>
          <w:szCs w:val="22"/>
        </w:rPr>
      </w:pPr>
      <w:r w:rsidRPr="00590158">
        <w:rPr>
          <w:rFonts w:ascii="Arial" w:hAnsi="Arial" w:cs="Arial"/>
          <w:b/>
          <w:sz w:val="20"/>
          <w:szCs w:val="22"/>
        </w:rPr>
        <w:t>Rozstrzyganie sporów</w:t>
      </w:r>
    </w:p>
    <w:p w:rsidR="001D71AE" w:rsidRPr="00590158" w:rsidRDefault="00D52BCF" w:rsidP="00AD5B67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before="120"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Wszelkie spory mogące wyniknąć przy realizacji umowy </w:t>
      </w:r>
      <w:r w:rsidR="00170823" w:rsidRPr="00590158">
        <w:rPr>
          <w:rFonts w:ascii="Arial" w:hAnsi="Arial" w:cs="Arial"/>
          <w:sz w:val="20"/>
          <w:szCs w:val="22"/>
        </w:rPr>
        <w:t>rozstrzygane będą przez Sąd właściwy</w:t>
      </w:r>
      <w:r w:rsidRPr="00590158">
        <w:rPr>
          <w:rFonts w:ascii="Arial" w:hAnsi="Arial" w:cs="Arial"/>
          <w:sz w:val="20"/>
          <w:szCs w:val="22"/>
        </w:rPr>
        <w:t xml:space="preserve"> dla siedziby Zamawiającego.</w:t>
      </w:r>
    </w:p>
    <w:p w:rsidR="00D52BCF" w:rsidRDefault="00D52BCF" w:rsidP="00AD5B67">
      <w:pPr>
        <w:pStyle w:val="Tekstpodstawowywcity"/>
        <w:spacing w:before="24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§ 1</w:t>
      </w:r>
      <w:r w:rsidR="008B37B6">
        <w:rPr>
          <w:rFonts w:ascii="Arial" w:hAnsi="Arial" w:cs="Arial"/>
          <w:b/>
          <w:bCs/>
          <w:sz w:val="20"/>
          <w:szCs w:val="22"/>
        </w:rPr>
        <w:t>3</w:t>
      </w:r>
    </w:p>
    <w:p w:rsidR="003B081A" w:rsidRPr="008B37B6" w:rsidRDefault="003B081A" w:rsidP="00AD5B67">
      <w:pPr>
        <w:pStyle w:val="Tekstpodstawowywcity"/>
        <w:spacing w:before="24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D52BCF" w:rsidRPr="00590158" w:rsidRDefault="00D52BCF" w:rsidP="00AD5B67">
      <w:pPr>
        <w:pStyle w:val="Tekstpodstawowywcity"/>
        <w:spacing w:before="120"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Odstąpienie od umowy</w:t>
      </w:r>
    </w:p>
    <w:p w:rsidR="0061348A" w:rsidRPr="00303ABC" w:rsidRDefault="00D52BCF" w:rsidP="00AD5B67">
      <w:pPr>
        <w:pStyle w:val="Tekstpodstawowywcity"/>
        <w:numPr>
          <w:ilvl w:val="0"/>
          <w:numId w:val="14"/>
        </w:numPr>
        <w:tabs>
          <w:tab w:val="clear" w:pos="720"/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 xml:space="preserve">Zamawiającemu przysługuje </w:t>
      </w:r>
      <w:r w:rsidRPr="00303ABC">
        <w:rPr>
          <w:rFonts w:ascii="Arial" w:hAnsi="Arial" w:cs="Arial"/>
          <w:bCs/>
          <w:sz w:val="20"/>
          <w:szCs w:val="22"/>
        </w:rPr>
        <w:t>prawo odstąpienia od umowy, gdy:</w:t>
      </w:r>
    </w:p>
    <w:p w:rsidR="00D52BCF" w:rsidRPr="00303ABC" w:rsidRDefault="00D52BCF" w:rsidP="00053262">
      <w:pPr>
        <w:pStyle w:val="Tekstpodstawowywcity"/>
        <w:numPr>
          <w:ilvl w:val="1"/>
          <w:numId w:val="14"/>
        </w:numPr>
        <w:tabs>
          <w:tab w:val="clear" w:pos="1440"/>
        </w:tabs>
        <w:spacing w:line="276" w:lineRule="auto"/>
        <w:ind w:left="567" w:right="23" w:hanging="283"/>
        <w:jc w:val="both"/>
        <w:rPr>
          <w:rFonts w:ascii="Arial" w:hAnsi="Arial" w:cs="Arial"/>
          <w:bCs/>
          <w:sz w:val="20"/>
          <w:szCs w:val="22"/>
        </w:rPr>
      </w:pPr>
      <w:r w:rsidRPr="00303ABC">
        <w:rPr>
          <w:rFonts w:ascii="Arial" w:hAnsi="Arial" w:cs="Arial"/>
          <w:bCs/>
          <w:sz w:val="20"/>
          <w:szCs w:val="22"/>
        </w:rPr>
        <w:t>Wykonawca przerwał realizację przedmiotu umowy z przyczyn leżących po stronie Wykonawcy,</w:t>
      </w:r>
      <w:r w:rsidR="00592B64" w:rsidRPr="00303ABC">
        <w:rPr>
          <w:rFonts w:ascii="Arial" w:hAnsi="Arial" w:cs="Arial"/>
          <w:bCs/>
          <w:sz w:val="20"/>
          <w:szCs w:val="22"/>
        </w:rPr>
        <w:t xml:space="preserve"> i </w:t>
      </w:r>
      <w:r w:rsidR="00053262" w:rsidRPr="00303ABC">
        <w:rPr>
          <w:rFonts w:ascii="Arial" w:hAnsi="Arial" w:cs="Arial"/>
          <w:bCs/>
          <w:sz w:val="20"/>
          <w:szCs w:val="22"/>
        </w:rPr>
        <w:t xml:space="preserve">przerwa ta trwa dłużej niż </w:t>
      </w:r>
      <w:r w:rsidR="00303ABC" w:rsidRPr="00303ABC">
        <w:rPr>
          <w:rFonts w:ascii="Arial" w:hAnsi="Arial" w:cs="Arial"/>
          <w:bCs/>
          <w:sz w:val="20"/>
          <w:szCs w:val="22"/>
        </w:rPr>
        <w:t xml:space="preserve">14 </w:t>
      </w:r>
      <w:r w:rsidRPr="00303ABC">
        <w:rPr>
          <w:rFonts w:ascii="Arial" w:hAnsi="Arial" w:cs="Arial"/>
          <w:bCs/>
          <w:sz w:val="20"/>
          <w:szCs w:val="22"/>
        </w:rPr>
        <w:t>dni</w:t>
      </w:r>
      <w:r w:rsidR="00053262" w:rsidRPr="00303ABC">
        <w:rPr>
          <w:rFonts w:ascii="Arial" w:hAnsi="Arial" w:cs="Arial"/>
          <w:bCs/>
          <w:sz w:val="20"/>
          <w:szCs w:val="22"/>
        </w:rPr>
        <w:t xml:space="preserve"> </w:t>
      </w:r>
      <w:r w:rsidR="00170823" w:rsidRPr="00303ABC">
        <w:rPr>
          <w:rFonts w:ascii="Arial" w:hAnsi="Arial" w:cs="Arial"/>
          <w:bCs/>
          <w:sz w:val="20"/>
          <w:szCs w:val="22"/>
        </w:rPr>
        <w:t>kalendarzowych</w:t>
      </w:r>
      <w:r w:rsidR="003B5AC7" w:rsidRPr="00303ABC">
        <w:rPr>
          <w:rFonts w:ascii="Arial" w:hAnsi="Arial" w:cs="Arial"/>
          <w:bCs/>
          <w:sz w:val="20"/>
          <w:szCs w:val="22"/>
        </w:rPr>
        <w:t>,</w:t>
      </w:r>
    </w:p>
    <w:p w:rsidR="00D52BCF" w:rsidRPr="00590158" w:rsidRDefault="00946018" w:rsidP="00053262">
      <w:pPr>
        <w:pStyle w:val="Tekstpodstawowywcity"/>
        <w:numPr>
          <w:ilvl w:val="1"/>
          <w:numId w:val="14"/>
        </w:numPr>
        <w:tabs>
          <w:tab w:val="clear" w:pos="1440"/>
          <w:tab w:val="num" w:pos="426"/>
        </w:tabs>
        <w:spacing w:line="276" w:lineRule="auto"/>
        <w:ind w:left="567" w:right="23" w:hanging="283"/>
        <w:jc w:val="both"/>
        <w:rPr>
          <w:rFonts w:ascii="Arial" w:hAnsi="Arial" w:cs="Arial"/>
          <w:bCs/>
          <w:sz w:val="20"/>
          <w:szCs w:val="22"/>
        </w:rPr>
      </w:pPr>
      <w:r w:rsidRPr="00303ABC">
        <w:rPr>
          <w:rFonts w:ascii="Arial" w:hAnsi="Arial" w:cs="Arial"/>
          <w:bCs/>
          <w:sz w:val="20"/>
          <w:szCs w:val="22"/>
        </w:rPr>
        <w:t>wystąpi</w:t>
      </w:r>
      <w:r w:rsidR="00D52BCF" w:rsidRPr="00303ABC">
        <w:rPr>
          <w:rFonts w:ascii="Arial" w:hAnsi="Arial" w:cs="Arial"/>
          <w:bCs/>
          <w:sz w:val="20"/>
          <w:szCs w:val="22"/>
        </w:rPr>
        <w:t xml:space="preserve"> istotna zmiana okoliczności powodująca, że wykonanie umowy nie leży w interesie publicznym, czego nie można było</w:t>
      </w:r>
      <w:r w:rsidR="00D52BCF" w:rsidRPr="00590158">
        <w:rPr>
          <w:rFonts w:ascii="Arial" w:hAnsi="Arial" w:cs="Arial"/>
          <w:bCs/>
          <w:sz w:val="20"/>
          <w:szCs w:val="22"/>
        </w:rPr>
        <w:t xml:space="preserve"> przewidzieć w chwili zawarci</w:t>
      </w:r>
      <w:r w:rsidR="00053262">
        <w:rPr>
          <w:rFonts w:ascii="Arial" w:hAnsi="Arial" w:cs="Arial"/>
          <w:bCs/>
          <w:sz w:val="20"/>
          <w:szCs w:val="22"/>
        </w:rPr>
        <w:t>a umowy. Odstąpienie od umowy w </w:t>
      </w:r>
      <w:r w:rsidR="00D52BCF" w:rsidRPr="00590158">
        <w:rPr>
          <w:rFonts w:ascii="Arial" w:hAnsi="Arial" w:cs="Arial"/>
          <w:bCs/>
          <w:sz w:val="20"/>
          <w:szCs w:val="22"/>
        </w:rPr>
        <w:t>tym przypadku może nastąpić w terminie 30 dni od powzięcia wiadomości o powyższych okolicznościach. W takim przypadku Wykonawca może żądać jedynie wynagrodzenia należnego mu</w:t>
      </w:r>
      <w:r w:rsidR="003B5AC7">
        <w:rPr>
          <w:rFonts w:ascii="Arial" w:hAnsi="Arial" w:cs="Arial"/>
          <w:bCs/>
          <w:sz w:val="20"/>
          <w:szCs w:val="22"/>
        </w:rPr>
        <w:t xml:space="preserve"> z tytułu wykonania części </w:t>
      </w:r>
      <w:r w:rsidR="003D5BD3">
        <w:rPr>
          <w:rFonts w:ascii="Arial" w:hAnsi="Arial" w:cs="Arial"/>
          <w:bCs/>
          <w:sz w:val="20"/>
          <w:szCs w:val="22"/>
        </w:rPr>
        <w:t>umów</w:t>
      </w:r>
      <w:r w:rsidR="003B5AC7">
        <w:rPr>
          <w:rFonts w:ascii="Arial" w:hAnsi="Arial" w:cs="Arial"/>
          <w:bCs/>
          <w:sz w:val="20"/>
          <w:szCs w:val="22"/>
        </w:rPr>
        <w:t>,</w:t>
      </w:r>
    </w:p>
    <w:p w:rsidR="009443F3" w:rsidRPr="00946018" w:rsidRDefault="00870230" w:rsidP="00053262">
      <w:pPr>
        <w:pStyle w:val="Tekstpodstawowywcity"/>
        <w:numPr>
          <w:ilvl w:val="1"/>
          <w:numId w:val="14"/>
        </w:numPr>
        <w:tabs>
          <w:tab w:val="clear" w:pos="1440"/>
          <w:tab w:val="num" w:pos="426"/>
        </w:tabs>
        <w:spacing w:line="276" w:lineRule="auto"/>
        <w:ind w:left="567" w:right="23" w:hanging="283"/>
        <w:jc w:val="both"/>
        <w:rPr>
          <w:rFonts w:ascii="Arial" w:hAnsi="Arial" w:cs="Arial"/>
          <w:bCs/>
          <w:sz w:val="20"/>
          <w:szCs w:val="22"/>
        </w:rPr>
      </w:pPr>
      <w:r w:rsidRPr="00946018">
        <w:rPr>
          <w:rFonts w:ascii="Arial" w:hAnsi="Arial" w:cs="Arial"/>
          <w:bCs/>
          <w:sz w:val="20"/>
          <w:szCs w:val="22"/>
        </w:rPr>
        <w:t xml:space="preserve">Wykonawca </w:t>
      </w:r>
      <w:r w:rsidR="009443F3" w:rsidRPr="00946018">
        <w:rPr>
          <w:rFonts w:ascii="Arial" w:hAnsi="Arial" w:cs="Arial"/>
          <w:bCs/>
          <w:sz w:val="20"/>
          <w:szCs w:val="22"/>
        </w:rPr>
        <w:t>z przyczyn zawinionych nie przystąpił do odbioru terenu budowy albo nie rozpocz</w:t>
      </w:r>
      <w:r w:rsidR="000A6E93" w:rsidRPr="00946018">
        <w:rPr>
          <w:rFonts w:ascii="Arial" w:hAnsi="Arial" w:cs="Arial"/>
          <w:bCs/>
          <w:sz w:val="20"/>
          <w:szCs w:val="22"/>
        </w:rPr>
        <w:t xml:space="preserve">ął robót zgodnie z harmonogramem albo pozostaje w </w:t>
      </w:r>
      <w:r w:rsidR="00317A09">
        <w:rPr>
          <w:rFonts w:ascii="Arial" w:hAnsi="Arial" w:cs="Arial"/>
          <w:bCs/>
          <w:sz w:val="20"/>
          <w:szCs w:val="22"/>
        </w:rPr>
        <w:t>zwłoce</w:t>
      </w:r>
      <w:r w:rsidR="009443F3" w:rsidRPr="00946018">
        <w:rPr>
          <w:rFonts w:ascii="Arial" w:hAnsi="Arial" w:cs="Arial"/>
          <w:bCs/>
          <w:sz w:val="20"/>
          <w:szCs w:val="22"/>
        </w:rPr>
        <w:t xml:space="preserve"> z realizacją robót tak dalece, że wątpliwe jest dochowanie terminu zakończenia robót, </w:t>
      </w:r>
    </w:p>
    <w:p w:rsidR="00D52BCF" w:rsidRPr="00590158" w:rsidRDefault="00D52BCF" w:rsidP="00053262">
      <w:pPr>
        <w:pStyle w:val="Tekstpodstawowywcity"/>
        <w:numPr>
          <w:ilvl w:val="1"/>
          <w:numId w:val="14"/>
        </w:numPr>
        <w:tabs>
          <w:tab w:val="clear" w:pos="1440"/>
          <w:tab w:val="num" w:pos="426"/>
        </w:tabs>
        <w:spacing w:line="276" w:lineRule="auto"/>
        <w:ind w:left="567" w:right="23" w:hanging="283"/>
        <w:jc w:val="both"/>
        <w:rPr>
          <w:rFonts w:ascii="Arial" w:hAnsi="Arial" w:cs="Arial"/>
          <w:bCs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>Wykonawca realizuje roboty przewidziane niniejszą umową w sposób niezgodny z umową, dokumentacją projektową, specyfikacjami technicznymi i wskazaniami Zamawiającego</w:t>
      </w:r>
      <w:r w:rsidR="003B5AC7">
        <w:rPr>
          <w:rFonts w:ascii="Arial" w:hAnsi="Arial" w:cs="Arial"/>
          <w:bCs/>
          <w:sz w:val="20"/>
          <w:szCs w:val="22"/>
        </w:rPr>
        <w:t>,</w:t>
      </w:r>
    </w:p>
    <w:p w:rsidR="00D52BCF" w:rsidRPr="00AA5727" w:rsidRDefault="00D8669B" w:rsidP="00D8669B">
      <w:pPr>
        <w:pStyle w:val="Tekstpodstawowywcity"/>
        <w:numPr>
          <w:ilvl w:val="1"/>
          <w:numId w:val="14"/>
        </w:numPr>
        <w:tabs>
          <w:tab w:val="clear" w:pos="1440"/>
          <w:tab w:val="num" w:pos="426"/>
        </w:tabs>
        <w:spacing w:line="276" w:lineRule="auto"/>
        <w:ind w:left="567" w:right="23" w:hanging="283"/>
        <w:jc w:val="both"/>
        <w:rPr>
          <w:rFonts w:ascii="Arial" w:hAnsi="Arial" w:cs="Arial"/>
          <w:strike/>
          <w:sz w:val="20"/>
          <w:szCs w:val="20"/>
        </w:rPr>
      </w:pPr>
      <w:r w:rsidRPr="00AA5727">
        <w:rPr>
          <w:rFonts w:ascii="Arial" w:hAnsi="Arial" w:cs="Arial"/>
          <w:sz w:val="20"/>
          <w:szCs w:val="20"/>
        </w:rPr>
        <w:t>Zamawiający dowiedział się o rozpoczęciu /otwarciu likwidacji działalności gospodarczej prowadzonej przez Wykonawcę lub o złożeniu wniosku o ogłoszenie upadłości</w:t>
      </w:r>
      <w:r w:rsidR="0008417B" w:rsidRPr="00AA5727">
        <w:rPr>
          <w:rFonts w:ascii="Arial" w:hAnsi="Arial" w:cs="Arial"/>
          <w:sz w:val="20"/>
          <w:szCs w:val="20"/>
        </w:rPr>
        <w:t>. Odstąpienie od umowy może nastąpić niezwłocznie po podjęciu przez Zamawiającego takiej informacji.</w:t>
      </w:r>
    </w:p>
    <w:p w:rsidR="00D52BCF" w:rsidRPr="00AA5727" w:rsidRDefault="00D52BCF" w:rsidP="0008417B">
      <w:pPr>
        <w:pStyle w:val="Tekstpodstawowywcity"/>
        <w:numPr>
          <w:ilvl w:val="1"/>
          <w:numId w:val="14"/>
        </w:numPr>
        <w:tabs>
          <w:tab w:val="clear" w:pos="1440"/>
          <w:tab w:val="num" w:pos="426"/>
        </w:tabs>
        <w:spacing w:line="276" w:lineRule="auto"/>
        <w:ind w:left="567" w:right="23" w:hanging="283"/>
        <w:jc w:val="both"/>
        <w:rPr>
          <w:rFonts w:ascii="Arial" w:hAnsi="Arial" w:cs="Arial"/>
          <w:strike/>
          <w:sz w:val="20"/>
          <w:szCs w:val="20"/>
        </w:rPr>
      </w:pPr>
      <w:r w:rsidRPr="00AA5727">
        <w:rPr>
          <w:rFonts w:ascii="Arial" w:hAnsi="Arial" w:cs="Arial"/>
          <w:bCs/>
          <w:sz w:val="20"/>
          <w:szCs w:val="22"/>
        </w:rPr>
        <w:t>Wykonawca przy realizacji umowy jest zaangażowany w praktyki korupcyj</w:t>
      </w:r>
      <w:r w:rsidR="00D2799C" w:rsidRPr="00AA5727">
        <w:rPr>
          <w:rFonts w:ascii="Arial" w:hAnsi="Arial" w:cs="Arial"/>
          <w:bCs/>
          <w:sz w:val="20"/>
          <w:szCs w:val="22"/>
        </w:rPr>
        <w:t>ne stwierdzone aktem oskarżenia</w:t>
      </w:r>
      <w:r w:rsidR="0008417B" w:rsidRPr="00AA5727">
        <w:rPr>
          <w:rFonts w:ascii="Arial" w:hAnsi="Arial" w:cs="Arial"/>
          <w:bCs/>
          <w:sz w:val="20"/>
          <w:szCs w:val="22"/>
        </w:rPr>
        <w:t xml:space="preserve">. </w:t>
      </w:r>
      <w:r w:rsidR="0008417B" w:rsidRPr="00AA5727">
        <w:rPr>
          <w:rFonts w:ascii="Arial" w:hAnsi="Arial" w:cs="Arial"/>
          <w:sz w:val="20"/>
          <w:szCs w:val="20"/>
        </w:rPr>
        <w:t>Odstąpienie od umowy może nastąpić niezwłocznie po podjęciu przez Zamawiającego takiej informacji.</w:t>
      </w:r>
    </w:p>
    <w:p w:rsidR="00D2799C" w:rsidRPr="00AA5727" w:rsidRDefault="00D2799C" w:rsidP="00053262">
      <w:pPr>
        <w:pStyle w:val="Tekstpodstawowywcity"/>
        <w:numPr>
          <w:ilvl w:val="1"/>
          <w:numId w:val="14"/>
        </w:numPr>
        <w:tabs>
          <w:tab w:val="clear" w:pos="1440"/>
          <w:tab w:val="num" w:pos="426"/>
        </w:tabs>
        <w:spacing w:line="276" w:lineRule="auto"/>
        <w:ind w:left="567" w:right="23" w:hanging="283"/>
        <w:jc w:val="both"/>
        <w:rPr>
          <w:rFonts w:ascii="Arial" w:hAnsi="Arial" w:cs="Arial"/>
          <w:bCs/>
          <w:sz w:val="20"/>
          <w:szCs w:val="22"/>
        </w:rPr>
      </w:pPr>
      <w:r w:rsidRPr="00AA5727">
        <w:rPr>
          <w:rFonts w:ascii="Arial" w:hAnsi="Arial" w:cs="Arial"/>
          <w:bCs/>
          <w:sz w:val="20"/>
          <w:szCs w:val="22"/>
        </w:rPr>
        <w:t xml:space="preserve">Zamawiający zmuszony jest do </w:t>
      </w:r>
      <w:r w:rsidRPr="00AA5727">
        <w:rPr>
          <w:rFonts w:ascii="Arial" w:hAnsi="Arial" w:cs="Arial"/>
          <w:sz w:val="20"/>
          <w:szCs w:val="20"/>
        </w:rPr>
        <w:t>wielokrotnego dokonywania bezpośredniej zapłaty Podwykonawcy</w:t>
      </w:r>
      <w:r w:rsidR="00005AF5">
        <w:rPr>
          <w:rFonts w:ascii="Arial" w:hAnsi="Arial" w:cs="Arial"/>
          <w:sz w:val="20"/>
          <w:szCs w:val="20"/>
        </w:rPr>
        <w:t xml:space="preserve"> </w:t>
      </w:r>
      <w:r w:rsidRPr="00AA5727">
        <w:rPr>
          <w:rFonts w:ascii="Arial" w:hAnsi="Arial" w:cs="Arial"/>
          <w:sz w:val="20"/>
          <w:szCs w:val="20"/>
        </w:rPr>
        <w:t>lub konieczność  dokonania bezpośrednich zapłat na sumę większą niż 5% wartości umowy</w:t>
      </w:r>
      <w:r w:rsidR="00103CEC">
        <w:rPr>
          <w:rFonts w:ascii="Arial" w:hAnsi="Arial" w:cs="Arial"/>
          <w:sz w:val="20"/>
          <w:szCs w:val="20"/>
        </w:rPr>
        <w:t xml:space="preserve">                       </w:t>
      </w:r>
      <w:r w:rsidRPr="00AA5727">
        <w:rPr>
          <w:rFonts w:ascii="Arial" w:hAnsi="Arial" w:cs="Arial"/>
          <w:sz w:val="20"/>
          <w:szCs w:val="20"/>
        </w:rPr>
        <w:t xml:space="preserve"> w  sprawie zamówienia public</w:t>
      </w:r>
      <w:r w:rsidR="00A67E0F" w:rsidRPr="00AA5727">
        <w:rPr>
          <w:rFonts w:ascii="Arial" w:hAnsi="Arial" w:cs="Arial"/>
          <w:sz w:val="20"/>
          <w:szCs w:val="20"/>
        </w:rPr>
        <w:t>znego,</w:t>
      </w:r>
    </w:p>
    <w:p w:rsidR="00A67E0F" w:rsidRPr="00AA5727" w:rsidRDefault="00A67E0F" w:rsidP="00946018">
      <w:pPr>
        <w:pStyle w:val="Tekstpodstawowywcity"/>
        <w:numPr>
          <w:ilvl w:val="1"/>
          <w:numId w:val="14"/>
        </w:numPr>
        <w:tabs>
          <w:tab w:val="clear" w:pos="1440"/>
          <w:tab w:val="num" w:pos="567"/>
        </w:tabs>
        <w:spacing w:line="276" w:lineRule="auto"/>
        <w:ind w:left="567" w:right="23" w:hanging="283"/>
        <w:jc w:val="both"/>
        <w:rPr>
          <w:rFonts w:ascii="Arial" w:hAnsi="Arial" w:cs="Arial"/>
          <w:bCs/>
          <w:sz w:val="20"/>
          <w:szCs w:val="22"/>
        </w:rPr>
      </w:pPr>
      <w:r w:rsidRPr="00AA5727">
        <w:rPr>
          <w:rFonts w:ascii="Arial" w:hAnsi="Arial" w:cs="Arial"/>
          <w:bCs/>
          <w:sz w:val="20"/>
          <w:szCs w:val="22"/>
        </w:rPr>
        <w:t xml:space="preserve">Zamawiający stwierdził uporczywe naruszanie wymogu zatrudniania Pracowników </w:t>
      </w:r>
      <w:r w:rsidR="00A57018" w:rsidRPr="00AA5727">
        <w:rPr>
          <w:rFonts w:ascii="Arial" w:hAnsi="Arial" w:cs="Arial"/>
          <w:bCs/>
          <w:sz w:val="20"/>
          <w:szCs w:val="22"/>
        </w:rPr>
        <w:t>realizujących</w:t>
      </w:r>
      <w:r w:rsidRPr="00AA5727">
        <w:rPr>
          <w:rFonts w:ascii="Arial" w:hAnsi="Arial" w:cs="Arial"/>
          <w:bCs/>
          <w:sz w:val="20"/>
          <w:szCs w:val="22"/>
        </w:rPr>
        <w:t xml:space="preserve"> na podstawie umowy o pracę w roz</w:t>
      </w:r>
      <w:r w:rsidR="003B5AC7" w:rsidRPr="00AA5727">
        <w:rPr>
          <w:rFonts w:ascii="Arial" w:hAnsi="Arial" w:cs="Arial"/>
          <w:bCs/>
          <w:sz w:val="20"/>
          <w:szCs w:val="22"/>
        </w:rPr>
        <w:t>umieniu przepisów Kodeksu Pracy.</w:t>
      </w:r>
    </w:p>
    <w:p w:rsidR="001E3E9A" w:rsidRPr="006A6ACE" w:rsidRDefault="00D52BCF" w:rsidP="00946018">
      <w:pPr>
        <w:pStyle w:val="Tekstpodstawowywcity"/>
        <w:numPr>
          <w:ilvl w:val="0"/>
          <w:numId w:val="14"/>
        </w:numPr>
        <w:tabs>
          <w:tab w:val="clear" w:pos="720"/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AA5727">
        <w:rPr>
          <w:rFonts w:ascii="Arial" w:hAnsi="Arial" w:cs="Arial"/>
          <w:sz w:val="20"/>
          <w:szCs w:val="22"/>
        </w:rPr>
        <w:t>Jeżeli Wykonawca będzie wykonywał przedmiot umowy wadliwie, albo sprzecznie z umową Zamawiaj</w:t>
      </w:r>
      <w:r w:rsidR="00170823" w:rsidRPr="00AA5727">
        <w:rPr>
          <w:rFonts w:ascii="Arial" w:hAnsi="Arial" w:cs="Arial"/>
          <w:sz w:val="20"/>
          <w:szCs w:val="22"/>
        </w:rPr>
        <w:t>ący</w:t>
      </w:r>
      <w:r w:rsidR="0008417B" w:rsidRPr="00AA5727">
        <w:rPr>
          <w:rFonts w:ascii="Arial" w:hAnsi="Arial" w:cs="Arial"/>
          <w:sz w:val="20"/>
          <w:szCs w:val="22"/>
        </w:rPr>
        <w:t>,</w:t>
      </w:r>
      <w:r w:rsidR="00170823" w:rsidRPr="00AA5727">
        <w:rPr>
          <w:rFonts w:ascii="Arial" w:hAnsi="Arial" w:cs="Arial"/>
          <w:sz w:val="20"/>
          <w:szCs w:val="22"/>
        </w:rPr>
        <w:t xml:space="preserve"> </w:t>
      </w:r>
      <w:r w:rsidR="0008417B" w:rsidRPr="00AA5727">
        <w:rPr>
          <w:rFonts w:ascii="Arial" w:hAnsi="Arial" w:cs="Arial"/>
          <w:sz w:val="20"/>
          <w:szCs w:val="22"/>
        </w:rPr>
        <w:t>w przypadkach o których mowa w ust. 1a, 1c, 1d, 1</w:t>
      </w:r>
      <w:r w:rsidR="00303ABC">
        <w:rPr>
          <w:rFonts w:ascii="Arial" w:hAnsi="Arial" w:cs="Arial"/>
          <w:sz w:val="20"/>
          <w:szCs w:val="22"/>
        </w:rPr>
        <w:t>g</w:t>
      </w:r>
      <w:r w:rsidR="0008417B" w:rsidRPr="00AA5727">
        <w:rPr>
          <w:rFonts w:ascii="Arial" w:hAnsi="Arial" w:cs="Arial"/>
          <w:sz w:val="20"/>
          <w:szCs w:val="22"/>
        </w:rPr>
        <w:t xml:space="preserve"> i 1</w:t>
      </w:r>
      <w:r w:rsidR="00303ABC">
        <w:rPr>
          <w:rFonts w:ascii="Arial" w:hAnsi="Arial" w:cs="Arial"/>
          <w:sz w:val="20"/>
          <w:szCs w:val="22"/>
        </w:rPr>
        <w:t>h</w:t>
      </w:r>
      <w:r w:rsidR="0008417B" w:rsidRPr="00AA5727">
        <w:rPr>
          <w:rFonts w:ascii="Arial" w:hAnsi="Arial" w:cs="Arial"/>
          <w:sz w:val="20"/>
          <w:szCs w:val="22"/>
        </w:rPr>
        <w:t xml:space="preserve"> </w:t>
      </w:r>
      <w:r w:rsidR="00170823" w:rsidRPr="00AA5727">
        <w:rPr>
          <w:rFonts w:ascii="Arial" w:hAnsi="Arial" w:cs="Arial"/>
          <w:sz w:val="20"/>
          <w:szCs w:val="22"/>
        </w:rPr>
        <w:t>wezwie</w:t>
      </w:r>
      <w:r w:rsidRPr="00AA5727">
        <w:rPr>
          <w:rFonts w:ascii="Arial" w:hAnsi="Arial" w:cs="Arial"/>
          <w:sz w:val="20"/>
          <w:szCs w:val="22"/>
        </w:rPr>
        <w:t xml:space="preserve"> Wykonawcę do</w:t>
      </w:r>
      <w:r w:rsidR="00170823" w:rsidRPr="00AA5727">
        <w:rPr>
          <w:rFonts w:ascii="Arial" w:hAnsi="Arial" w:cs="Arial"/>
          <w:sz w:val="20"/>
          <w:szCs w:val="22"/>
        </w:rPr>
        <w:t xml:space="preserve"> </w:t>
      </w:r>
      <w:r w:rsidR="0008417B" w:rsidRPr="00AA5727">
        <w:rPr>
          <w:rFonts w:ascii="Arial" w:hAnsi="Arial" w:cs="Arial"/>
          <w:sz w:val="20"/>
          <w:szCs w:val="22"/>
        </w:rPr>
        <w:t xml:space="preserve">zaprzestania naruszania </w:t>
      </w:r>
      <w:r w:rsidR="00170823" w:rsidRPr="00AA5727">
        <w:rPr>
          <w:rFonts w:ascii="Arial" w:hAnsi="Arial" w:cs="Arial"/>
          <w:sz w:val="20"/>
          <w:szCs w:val="22"/>
        </w:rPr>
        <w:t>umowy i wyznaczy</w:t>
      </w:r>
      <w:r w:rsidRPr="00AA5727">
        <w:rPr>
          <w:rFonts w:ascii="Arial" w:hAnsi="Arial" w:cs="Arial"/>
          <w:sz w:val="20"/>
          <w:szCs w:val="22"/>
        </w:rPr>
        <w:t xml:space="preserve"> mu w tym celu odpowiedni termin. Po bezskutecznym</w:t>
      </w:r>
      <w:r w:rsidRPr="006A6ACE">
        <w:rPr>
          <w:rFonts w:ascii="Arial" w:hAnsi="Arial" w:cs="Arial"/>
          <w:sz w:val="20"/>
          <w:szCs w:val="22"/>
        </w:rPr>
        <w:t xml:space="preserve"> upływie wyznaczonego terminu Zamawiający może od umowy odstąpić, powierzyć poprawienie lub dalsze wykonanie przedmiotu umo</w:t>
      </w:r>
      <w:r w:rsidR="00300E4A" w:rsidRPr="006A6ACE">
        <w:rPr>
          <w:rFonts w:ascii="Arial" w:hAnsi="Arial" w:cs="Arial"/>
          <w:sz w:val="20"/>
          <w:szCs w:val="22"/>
        </w:rPr>
        <w:t xml:space="preserve">wy podmiotowi trzeciemu, bez konieczności uzyskania zgody sądu na wykonanie zastępcze, a kosztami </w:t>
      </w:r>
      <w:r w:rsidR="003B5AC7">
        <w:rPr>
          <w:rFonts w:ascii="Arial" w:hAnsi="Arial" w:cs="Arial"/>
          <w:sz w:val="20"/>
          <w:szCs w:val="22"/>
        </w:rPr>
        <w:t>z tego tytułu obciąży Wykonawcę</w:t>
      </w:r>
      <w:r w:rsidRPr="006A6ACE">
        <w:rPr>
          <w:rFonts w:ascii="Arial" w:hAnsi="Arial" w:cs="Arial"/>
          <w:sz w:val="20"/>
          <w:szCs w:val="22"/>
        </w:rPr>
        <w:t>.</w:t>
      </w:r>
    </w:p>
    <w:p w:rsidR="00D52BCF" w:rsidRPr="005F289D" w:rsidRDefault="00D52BCF" w:rsidP="00946018">
      <w:pPr>
        <w:pStyle w:val="Tekstpodstawowywcity"/>
        <w:numPr>
          <w:ilvl w:val="0"/>
          <w:numId w:val="14"/>
        </w:numPr>
        <w:tabs>
          <w:tab w:val="clear" w:pos="720"/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bCs/>
          <w:sz w:val="20"/>
          <w:szCs w:val="22"/>
        </w:rPr>
        <w:t>Odstąpienie od umowy, o którym mowa w ust. 1 musi mieć formę pisemną pod</w:t>
      </w:r>
      <w:r>
        <w:rPr>
          <w:rFonts w:ascii="Arial" w:hAnsi="Arial" w:cs="Arial"/>
          <w:bCs/>
          <w:sz w:val="20"/>
          <w:szCs w:val="22"/>
        </w:rPr>
        <w:t xml:space="preserve"> rygorem nieważności takiego oświadczenia i musi zawierać uzasadnienie.</w:t>
      </w:r>
    </w:p>
    <w:p w:rsidR="001522AF" w:rsidRPr="00805734" w:rsidRDefault="00D52BCF" w:rsidP="00946018">
      <w:pPr>
        <w:pStyle w:val="Tekstpodstawowywcity"/>
        <w:numPr>
          <w:ilvl w:val="0"/>
          <w:numId w:val="14"/>
        </w:numPr>
        <w:tabs>
          <w:tab w:val="clear" w:pos="720"/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 przypadku odstąpienia od umowy Wykonawcę oraz Zamawiającego obciążają następujące obowiązki:</w:t>
      </w:r>
    </w:p>
    <w:p w:rsidR="00D52BCF" w:rsidRDefault="00D52BCF" w:rsidP="00946018">
      <w:pPr>
        <w:pStyle w:val="Tekstpodstawowywcity"/>
        <w:numPr>
          <w:ilvl w:val="1"/>
          <w:numId w:val="15"/>
        </w:numPr>
        <w:tabs>
          <w:tab w:val="clear" w:pos="1440"/>
          <w:tab w:val="num" w:pos="567"/>
        </w:tabs>
        <w:spacing w:line="276" w:lineRule="auto"/>
        <w:ind w:left="567" w:right="23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zabezpieczy przerwane roboty w zakresie obustro</w:t>
      </w:r>
      <w:r w:rsidR="00870230">
        <w:rPr>
          <w:rFonts w:ascii="Arial" w:hAnsi="Arial" w:cs="Arial"/>
          <w:sz w:val="20"/>
          <w:szCs w:val="22"/>
        </w:rPr>
        <w:t>nnie uzgodnionym, na koszt tej S</w:t>
      </w:r>
      <w:r>
        <w:rPr>
          <w:rFonts w:ascii="Arial" w:hAnsi="Arial" w:cs="Arial"/>
          <w:sz w:val="20"/>
          <w:szCs w:val="22"/>
        </w:rPr>
        <w:t>trony, z której winy nastąpiło odstąpienie od umowy</w:t>
      </w:r>
      <w:r w:rsidR="003B5AC7">
        <w:rPr>
          <w:rFonts w:ascii="Arial" w:hAnsi="Arial" w:cs="Arial"/>
          <w:sz w:val="20"/>
          <w:szCs w:val="22"/>
        </w:rPr>
        <w:t>,</w:t>
      </w:r>
    </w:p>
    <w:p w:rsidR="00D52BCF" w:rsidRDefault="00D52BCF" w:rsidP="00946018">
      <w:pPr>
        <w:pStyle w:val="Tekstpodstawowywcity"/>
        <w:numPr>
          <w:ilvl w:val="1"/>
          <w:numId w:val="15"/>
        </w:numPr>
        <w:tabs>
          <w:tab w:val="clear" w:pos="1440"/>
          <w:tab w:val="num" w:pos="567"/>
        </w:tabs>
        <w:spacing w:line="276" w:lineRule="auto"/>
        <w:ind w:left="567" w:right="23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>Wykonawca zgłosi Zamawiającemu gotowość do odbioru robót przerwanych</w:t>
      </w:r>
      <w:r w:rsidR="003B5AC7">
        <w:rPr>
          <w:rFonts w:ascii="Arial" w:hAnsi="Arial" w:cs="Arial"/>
          <w:sz w:val="20"/>
          <w:szCs w:val="22"/>
        </w:rPr>
        <w:t>,</w:t>
      </w:r>
    </w:p>
    <w:p w:rsidR="00D52BCF" w:rsidRDefault="00D52BCF" w:rsidP="00946018">
      <w:pPr>
        <w:pStyle w:val="Tekstpodstawowywcity"/>
        <w:numPr>
          <w:ilvl w:val="1"/>
          <w:numId w:val="15"/>
        </w:numPr>
        <w:tabs>
          <w:tab w:val="clear" w:pos="1440"/>
          <w:tab w:val="num" w:pos="567"/>
        </w:tabs>
        <w:spacing w:line="276" w:lineRule="auto"/>
        <w:ind w:left="567" w:right="23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terminie 10 dni od daty zgłoszenia, o którym mowa w ust. 4b, Wykonawca wraz z inspektorem nadzoru i przy udziale Zamawiającego sporządzi szczegółowy protokół inwentaryzacji robót w toku wraz z zestawieniem wartości wykonanych robót według stanu na dzień odstąpienia. </w:t>
      </w:r>
    </w:p>
    <w:p w:rsidR="00D52BCF" w:rsidRDefault="00D52BCF" w:rsidP="00946018">
      <w:pPr>
        <w:pStyle w:val="Tekstpodstawowywcity"/>
        <w:numPr>
          <w:ilvl w:val="0"/>
          <w:numId w:val="14"/>
        </w:numPr>
        <w:tabs>
          <w:tab w:val="clear" w:pos="720"/>
          <w:tab w:val="num" w:pos="284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przypadku odstąpienia od umowy lub przerwania robót przez Zamawiającego, z przyczyn niezależnych od Wykonawcy, Zamawiający jest zobowiązany:</w:t>
      </w:r>
    </w:p>
    <w:p w:rsidR="00D52BCF" w:rsidRDefault="00D52BCF" w:rsidP="00946018">
      <w:pPr>
        <w:pStyle w:val="Tekstpodstawowywcity"/>
        <w:numPr>
          <w:ilvl w:val="0"/>
          <w:numId w:val="16"/>
        </w:numPr>
        <w:tabs>
          <w:tab w:val="clear" w:pos="708"/>
          <w:tab w:val="num" w:pos="567"/>
        </w:tabs>
        <w:spacing w:line="276" w:lineRule="auto"/>
        <w:ind w:left="567" w:right="675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odebrać wykonane roboty</w:t>
      </w:r>
      <w:r w:rsidR="003B5AC7">
        <w:rPr>
          <w:rFonts w:ascii="Arial" w:hAnsi="Arial" w:cs="Arial"/>
          <w:sz w:val="20"/>
          <w:szCs w:val="22"/>
        </w:rPr>
        <w:t>,</w:t>
      </w:r>
    </w:p>
    <w:p w:rsidR="00020AB0" w:rsidRPr="00223C41" w:rsidRDefault="00D52BCF" w:rsidP="00946018">
      <w:pPr>
        <w:pStyle w:val="Tekstpodstawowywcity"/>
        <w:numPr>
          <w:ilvl w:val="0"/>
          <w:numId w:val="16"/>
        </w:numPr>
        <w:tabs>
          <w:tab w:val="clear" w:pos="708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zapłacić za wykonane roboty w oparciu o protokół inwentaryzacji robót w toku z uwzględnieniu robót już wcześniej zapłaconych. Podpisany przez Wykonawcę, nadzór inwestorski oraz Zamawiającego w/w protokół będzie stanowił podstawę do wystawienia przez Wykonawcę faktury rozliczeniowej zadania.</w:t>
      </w:r>
    </w:p>
    <w:p w:rsidR="00D52BCF" w:rsidRDefault="00D52BCF" w:rsidP="00946018">
      <w:pPr>
        <w:pStyle w:val="Tekstpodstawowywcity"/>
        <w:spacing w:before="24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</w:t>
      </w:r>
      <w:r w:rsidR="008B37B6">
        <w:rPr>
          <w:rFonts w:ascii="Arial" w:hAnsi="Arial" w:cs="Arial"/>
          <w:b/>
          <w:bCs/>
          <w:sz w:val="20"/>
          <w:szCs w:val="22"/>
        </w:rPr>
        <w:t>4</w:t>
      </w:r>
    </w:p>
    <w:p w:rsidR="003B081A" w:rsidRPr="008B37B6" w:rsidRDefault="003B081A" w:rsidP="00946018">
      <w:pPr>
        <w:pStyle w:val="Tekstpodstawowywcity"/>
        <w:spacing w:before="24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E76C2E" w:rsidRPr="00FB3DA3" w:rsidRDefault="00E76C2E" w:rsidP="00946018">
      <w:pPr>
        <w:spacing w:before="120" w:line="276" w:lineRule="auto"/>
        <w:rPr>
          <w:rFonts w:ascii="Arial" w:hAnsi="Arial" w:cs="Arial"/>
          <w:b/>
        </w:rPr>
      </w:pPr>
      <w:r w:rsidRPr="00FB3DA3">
        <w:rPr>
          <w:rFonts w:ascii="Arial" w:hAnsi="Arial" w:cs="Arial"/>
          <w:b/>
        </w:rPr>
        <w:t>Warunki zmian postanowień umowy.</w:t>
      </w:r>
    </w:p>
    <w:p w:rsidR="00946018" w:rsidRPr="00AA5727" w:rsidRDefault="00946018" w:rsidP="00946018">
      <w:pPr>
        <w:numPr>
          <w:ilvl w:val="0"/>
          <w:numId w:val="32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AA5727">
        <w:rPr>
          <w:rFonts w:ascii="Arial" w:hAnsi="Arial" w:cs="Arial"/>
        </w:rPr>
        <w:t>Zamawiający przewiduje możliwość zmian postanowień w zawartej umowie w przypadku wystąpienia co najmniej jednej z niżej wymienionych okoliczności.</w:t>
      </w:r>
    </w:p>
    <w:p w:rsidR="00E76C2E" w:rsidRPr="00590158" w:rsidRDefault="00E76C2E" w:rsidP="00280888">
      <w:pPr>
        <w:numPr>
          <w:ilvl w:val="0"/>
          <w:numId w:val="32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Zmiana postanowień zawartej umowy może </w:t>
      </w:r>
      <w:r w:rsidR="000B23EB" w:rsidRPr="00590158">
        <w:rPr>
          <w:rFonts w:ascii="Arial" w:hAnsi="Arial" w:cs="Arial"/>
        </w:rPr>
        <w:t>nastąpić</w:t>
      </w:r>
      <w:r w:rsidRPr="00590158">
        <w:rPr>
          <w:rFonts w:ascii="Arial" w:hAnsi="Arial" w:cs="Arial"/>
        </w:rPr>
        <w:t xml:space="preserve"> wyłącznie za zgodą obu Stron </w:t>
      </w:r>
      <w:r w:rsidR="000B23EB" w:rsidRPr="00590158">
        <w:rPr>
          <w:rFonts w:ascii="Arial" w:hAnsi="Arial" w:cs="Arial"/>
        </w:rPr>
        <w:t>wyrażoną</w:t>
      </w:r>
      <w:r w:rsidRPr="00590158">
        <w:rPr>
          <w:rFonts w:ascii="Arial" w:hAnsi="Arial" w:cs="Arial"/>
        </w:rPr>
        <w:t xml:space="preserve"> w drodze aneksu do umowy</w:t>
      </w:r>
      <w:r w:rsidR="006D7418" w:rsidRPr="00590158">
        <w:rPr>
          <w:rFonts w:ascii="Arial" w:hAnsi="Arial" w:cs="Arial"/>
        </w:rPr>
        <w:t xml:space="preserve"> pod rygorem nieważności, za wyjątkiem sytuacji, dla których umowa dopuszcza inny sposób legalizacji. </w:t>
      </w:r>
      <w:r w:rsidR="000B23EB" w:rsidRPr="00590158">
        <w:rPr>
          <w:rFonts w:ascii="Arial" w:hAnsi="Arial" w:cs="Arial"/>
        </w:rPr>
        <w:t xml:space="preserve">W przypadku, gdy zmiana dotyczyć będzie podwyższenia wynagrodzenia </w:t>
      </w:r>
      <w:r w:rsidR="00280888">
        <w:rPr>
          <w:rFonts w:ascii="Arial" w:hAnsi="Arial" w:cs="Arial"/>
        </w:rPr>
        <w:t>W</w:t>
      </w:r>
      <w:r w:rsidR="000B23EB" w:rsidRPr="00590158">
        <w:rPr>
          <w:rFonts w:ascii="Arial" w:hAnsi="Arial" w:cs="Arial"/>
        </w:rPr>
        <w:t>ykonawcy, Strony dokonają zmian po zabezpieczeniu przez Zama</w:t>
      </w:r>
      <w:r w:rsidR="00FB3DA3" w:rsidRPr="00590158">
        <w:rPr>
          <w:rFonts w:ascii="Arial" w:hAnsi="Arial" w:cs="Arial"/>
        </w:rPr>
        <w:t>wiającego środków finansowych w </w:t>
      </w:r>
      <w:r w:rsidR="000B23EB" w:rsidRPr="00590158">
        <w:rPr>
          <w:rFonts w:ascii="Arial" w:hAnsi="Arial" w:cs="Arial"/>
        </w:rPr>
        <w:t>budżecie miasta.</w:t>
      </w:r>
    </w:p>
    <w:p w:rsidR="000B23EB" w:rsidRPr="00590158" w:rsidRDefault="000B23EB" w:rsidP="00946018">
      <w:pPr>
        <w:numPr>
          <w:ilvl w:val="0"/>
          <w:numId w:val="32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Podstawą zmiany postanow</w:t>
      </w:r>
      <w:r w:rsidR="006916D0" w:rsidRPr="00590158">
        <w:rPr>
          <w:rFonts w:ascii="Arial" w:hAnsi="Arial" w:cs="Arial"/>
        </w:rPr>
        <w:t>ień umowy jest pisemny wniosek W</w:t>
      </w:r>
      <w:r w:rsidRPr="00590158">
        <w:rPr>
          <w:rFonts w:ascii="Arial" w:hAnsi="Arial" w:cs="Arial"/>
        </w:rPr>
        <w:t xml:space="preserve">ykonawcy lub protokół konieczności, dokumentujące </w:t>
      </w:r>
      <w:r w:rsidR="006916D0" w:rsidRPr="00590158">
        <w:rPr>
          <w:rFonts w:ascii="Arial" w:hAnsi="Arial" w:cs="Arial"/>
        </w:rPr>
        <w:t xml:space="preserve">zaistnienie okoliczności skutkujących zmianą postanowień umowy. W przypadku zmiany wynagrodzenia należy dodatkowo dołączyć kosztorys wykonany na zasadach opisanych w </w:t>
      </w:r>
      <w:r w:rsidR="008A4456">
        <w:rPr>
          <w:rFonts w:ascii="Arial" w:hAnsi="Arial" w:cs="Arial"/>
          <w:bCs/>
          <w:szCs w:val="22"/>
        </w:rPr>
        <w:t xml:space="preserve">§ </w:t>
      </w:r>
      <w:r w:rsidR="00FB3DA3" w:rsidRPr="00590158">
        <w:rPr>
          <w:rFonts w:ascii="Arial" w:hAnsi="Arial" w:cs="Arial"/>
          <w:bCs/>
          <w:szCs w:val="22"/>
        </w:rPr>
        <w:t>7</w:t>
      </w:r>
      <w:r w:rsidR="00FB3DA3" w:rsidRPr="00590158">
        <w:rPr>
          <w:rFonts w:ascii="Arial" w:hAnsi="Arial" w:cs="Arial"/>
          <w:b/>
          <w:bCs/>
          <w:szCs w:val="22"/>
        </w:rPr>
        <w:t xml:space="preserve"> </w:t>
      </w:r>
      <w:r w:rsidR="00FB3DA3" w:rsidRPr="00590158">
        <w:rPr>
          <w:rFonts w:ascii="Arial" w:hAnsi="Arial" w:cs="Arial"/>
        </w:rPr>
        <w:t>i </w:t>
      </w:r>
      <w:r w:rsidR="006916D0" w:rsidRPr="00590158">
        <w:rPr>
          <w:rFonts w:ascii="Arial" w:hAnsi="Arial" w:cs="Arial"/>
        </w:rPr>
        <w:t>sprawdzony przez Inspektora Nadzoru.</w:t>
      </w:r>
    </w:p>
    <w:p w:rsidR="006916D0" w:rsidRPr="00FB3DA3" w:rsidRDefault="006916D0" w:rsidP="00946018">
      <w:pPr>
        <w:numPr>
          <w:ilvl w:val="0"/>
          <w:numId w:val="32"/>
        </w:numPr>
        <w:tabs>
          <w:tab w:val="clear" w:pos="720"/>
          <w:tab w:val="num" w:pos="284"/>
        </w:tabs>
        <w:spacing w:before="120" w:line="276" w:lineRule="auto"/>
        <w:ind w:left="284" w:hanging="284"/>
        <w:rPr>
          <w:rFonts w:ascii="Arial" w:hAnsi="Arial" w:cs="Arial"/>
        </w:rPr>
      </w:pPr>
      <w:r w:rsidRPr="00FB3DA3">
        <w:rPr>
          <w:rFonts w:ascii="Arial" w:hAnsi="Arial" w:cs="Arial"/>
        </w:rPr>
        <w:t>Zamawiający przewiduje następujące okoliczności zmiany postanowień umowy:</w:t>
      </w:r>
    </w:p>
    <w:p w:rsidR="00E76C2E" w:rsidRPr="00765F01" w:rsidRDefault="008A4456" w:rsidP="00765F01">
      <w:pPr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4.1</w:t>
      </w:r>
      <w:r w:rsidRPr="00B16EC3">
        <w:rPr>
          <w:rFonts w:ascii="Arial" w:hAnsi="Arial" w:cs="Arial"/>
        </w:rPr>
        <w:t xml:space="preserve">. </w:t>
      </w:r>
      <w:r w:rsidRPr="00465392">
        <w:rPr>
          <w:rFonts w:ascii="Arial" w:hAnsi="Arial" w:cs="Arial"/>
          <w:b/>
        </w:rPr>
        <w:t>terminy realizacji</w:t>
      </w:r>
      <w:r w:rsidRPr="00B16EC3">
        <w:rPr>
          <w:rFonts w:ascii="Arial" w:hAnsi="Arial" w:cs="Arial"/>
        </w:rPr>
        <w:t xml:space="preserve"> - mogą ulec zmianie tylko po akceptacji przez Zamawiającego w przypadku gdy: </w:t>
      </w:r>
    </w:p>
    <w:p w:rsidR="00E76C2E" w:rsidRPr="00FB3DA3" w:rsidRDefault="00E76C2E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FB3DA3">
        <w:rPr>
          <w:rFonts w:ascii="Arial" w:hAnsi="Arial" w:cs="Arial"/>
          <w:iCs/>
        </w:rPr>
        <w:t>wystąpią opóźnienia w przekazaniu terenu budowy wykon</w:t>
      </w:r>
      <w:r w:rsidR="003B5AC7">
        <w:rPr>
          <w:rFonts w:ascii="Arial" w:hAnsi="Arial" w:cs="Arial"/>
          <w:iCs/>
        </w:rPr>
        <w:t>awcy robót z winy Zamawiającego,</w:t>
      </w:r>
    </w:p>
    <w:p w:rsidR="00E76C2E" w:rsidRPr="007A111E" w:rsidRDefault="00E76C2E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FB3DA3">
        <w:rPr>
          <w:rFonts w:ascii="Arial" w:hAnsi="Arial" w:cs="Arial"/>
          <w:iCs/>
        </w:rPr>
        <w:t>wystąpią braki lub wady w dokumentacji projektowej lub w innych dokumentach dotyczących budowy</w:t>
      </w:r>
      <w:r w:rsidR="003B5AC7">
        <w:rPr>
          <w:rFonts w:ascii="Arial" w:hAnsi="Arial" w:cs="Arial"/>
          <w:iCs/>
        </w:rPr>
        <w:t>,</w:t>
      </w:r>
    </w:p>
    <w:p w:rsidR="007A111E" w:rsidRPr="003D5BD3" w:rsidRDefault="007A111E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3D5BD3">
        <w:rPr>
          <w:rFonts w:ascii="Arial" w:hAnsi="Arial" w:cs="Arial"/>
          <w:iCs/>
        </w:rPr>
        <w:t>zostaną w trakcie realizacji odkryte elementy konstrukcyjne</w:t>
      </w:r>
      <w:r w:rsidR="00280888">
        <w:rPr>
          <w:rFonts w:ascii="Arial" w:hAnsi="Arial" w:cs="Arial"/>
          <w:iCs/>
        </w:rPr>
        <w:t xml:space="preserve"> </w:t>
      </w:r>
      <w:r w:rsidRPr="003D5BD3">
        <w:rPr>
          <w:rFonts w:ascii="Arial" w:hAnsi="Arial" w:cs="Arial"/>
          <w:iCs/>
        </w:rPr>
        <w:t>lub instalacje, które nie zostały zinwentaryzowane na etapie opracowania dokumentacji lub przyjęto w stosunku do nich w dokumentacji odmienne założenia niż okazało się w rzeczywistości a mają one bezpośredni wpływ na realizację zadania z uwagi na konieczność ich przebudowy, likwidacji lub zabezpieczenia</w:t>
      </w:r>
      <w:r w:rsidR="003B5AC7" w:rsidRPr="003D5BD3">
        <w:rPr>
          <w:rFonts w:ascii="Arial" w:hAnsi="Arial" w:cs="Arial"/>
          <w:iCs/>
        </w:rPr>
        <w:t>,</w:t>
      </w:r>
    </w:p>
    <w:p w:rsidR="006916D0" w:rsidRPr="009262E5" w:rsidRDefault="006916D0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wystąpią warunki atmosferyczne uniemożliwiające realizację zadania </w:t>
      </w:r>
      <w:r w:rsidR="001B1411" w:rsidRPr="00590158">
        <w:rPr>
          <w:rFonts w:ascii="Arial" w:hAnsi="Arial" w:cs="Arial"/>
        </w:rPr>
        <w:t>(w tym anomalia klimatyczne lub warunki uniemożliwiające prowadzenie robót</w:t>
      </w:r>
      <w:r w:rsidR="001B1411" w:rsidRPr="009262E5">
        <w:rPr>
          <w:rFonts w:ascii="Arial" w:hAnsi="Arial" w:cs="Arial"/>
        </w:rPr>
        <w:t xml:space="preserve">) </w:t>
      </w:r>
      <w:r w:rsidRPr="009262E5">
        <w:rPr>
          <w:rFonts w:ascii="Arial" w:hAnsi="Arial" w:cs="Arial"/>
        </w:rPr>
        <w:t xml:space="preserve">i sytuacja taka trwa powyżej </w:t>
      </w:r>
      <w:r w:rsidR="009262E5">
        <w:rPr>
          <w:rFonts w:ascii="Arial" w:hAnsi="Arial" w:cs="Arial"/>
        </w:rPr>
        <w:t xml:space="preserve">        14</w:t>
      </w:r>
      <w:r w:rsidRPr="009262E5">
        <w:rPr>
          <w:rFonts w:ascii="Arial" w:hAnsi="Arial" w:cs="Arial"/>
        </w:rPr>
        <w:t xml:space="preserve"> </w:t>
      </w:r>
      <w:r w:rsidR="00765F01" w:rsidRPr="009262E5">
        <w:rPr>
          <w:rFonts w:ascii="Arial" w:hAnsi="Arial" w:cs="Arial"/>
        </w:rPr>
        <w:t>d</w:t>
      </w:r>
      <w:r w:rsidRPr="009262E5">
        <w:rPr>
          <w:rFonts w:ascii="Arial" w:hAnsi="Arial" w:cs="Arial"/>
        </w:rPr>
        <w:t>ni</w:t>
      </w:r>
      <w:r w:rsidR="003B5AC7" w:rsidRPr="009262E5">
        <w:rPr>
          <w:rFonts w:ascii="Arial" w:hAnsi="Arial" w:cs="Arial"/>
        </w:rPr>
        <w:t>,</w:t>
      </w:r>
    </w:p>
    <w:p w:rsidR="007A111E" w:rsidRPr="003D5BD3" w:rsidRDefault="007A111E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wystąpi konieczność podjęcia dodatkowych działań przez organy administracji (z uwagi na konieczność uzyskani</w:t>
      </w:r>
      <w:r w:rsidR="00E65515">
        <w:rPr>
          <w:rFonts w:ascii="Arial" w:hAnsi="Arial" w:cs="Arial"/>
        </w:rPr>
        <w:t>a</w:t>
      </w:r>
      <w:r w:rsidRPr="003D5BD3">
        <w:rPr>
          <w:rFonts w:ascii="Arial" w:hAnsi="Arial" w:cs="Arial"/>
        </w:rPr>
        <w:t xml:space="preserve"> nowych lub aktualizacja posiadanych decyzji administracyjnych)  lub wystąpi konieczność uzyskania nowych uzgodnień ewentualnie aktualizacja uzgodnień poczynionych wcześniej przez projektanta</w:t>
      </w:r>
      <w:r w:rsidR="003B5AC7" w:rsidRPr="003D5BD3">
        <w:rPr>
          <w:rFonts w:ascii="Arial" w:hAnsi="Arial" w:cs="Arial"/>
        </w:rPr>
        <w:t>,</w:t>
      </w:r>
      <w:r w:rsidRPr="003D5BD3">
        <w:rPr>
          <w:rFonts w:ascii="Arial" w:hAnsi="Arial" w:cs="Arial"/>
        </w:rPr>
        <w:t xml:space="preserve"> </w:t>
      </w:r>
    </w:p>
    <w:p w:rsidR="003F43B0" w:rsidRPr="00590158" w:rsidRDefault="003F43B0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wystąpi konieczność wykonania robót do</w:t>
      </w:r>
      <w:r w:rsidR="00126F15" w:rsidRPr="00590158">
        <w:rPr>
          <w:rFonts w:ascii="Arial" w:hAnsi="Arial" w:cs="Arial"/>
        </w:rPr>
        <w:t>datkowych</w:t>
      </w:r>
      <w:r w:rsidRPr="00590158">
        <w:rPr>
          <w:rFonts w:ascii="Arial" w:hAnsi="Arial" w:cs="Arial"/>
        </w:rPr>
        <w:t xml:space="preserve"> </w:t>
      </w:r>
      <w:r w:rsidR="006D6231" w:rsidRPr="00590158">
        <w:rPr>
          <w:rFonts w:ascii="Arial" w:hAnsi="Arial" w:cs="Arial"/>
        </w:rPr>
        <w:t>niezbędnych</w:t>
      </w:r>
      <w:r w:rsidRPr="00590158">
        <w:rPr>
          <w:rFonts w:ascii="Arial" w:hAnsi="Arial" w:cs="Arial"/>
        </w:rPr>
        <w:t xml:space="preserve"> do zakończenia zakresu objętego przedmiotem umowy</w:t>
      </w:r>
      <w:r w:rsidR="003B5AC7">
        <w:rPr>
          <w:rFonts w:ascii="Arial" w:hAnsi="Arial" w:cs="Arial"/>
        </w:rPr>
        <w:t>,</w:t>
      </w:r>
      <w:r w:rsidRPr="00590158">
        <w:rPr>
          <w:rFonts w:ascii="Arial" w:hAnsi="Arial" w:cs="Arial"/>
        </w:rPr>
        <w:t xml:space="preserve"> </w:t>
      </w:r>
    </w:p>
    <w:p w:rsidR="001B1411" w:rsidRPr="00590158" w:rsidRDefault="001B1411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wystąpi brak </w:t>
      </w:r>
      <w:r w:rsidR="00EC48AF" w:rsidRPr="00590158">
        <w:rPr>
          <w:rFonts w:ascii="Arial" w:hAnsi="Arial" w:cs="Arial"/>
        </w:rPr>
        <w:t xml:space="preserve">frontu </w:t>
      </w:r>
      <w:r w:rsidRPr="00590158">
        <w:rPr>
          <w:rFonts w:ascii="Arial" w:hAnsi="Arial" w:cs="Arial"/>
        </w:rPr>
        <w:t>robót</w:t>
      </w:r>
      <w:r w:rsidR="00EC48AF" w:rsidRPr="00590158">
        <w:rPr>
          <w:rFonts w:ascii="Arial" w:hAnsi="Arial" w:cs="Arial"/>
        </w:rPr>
        <w:t xml:space="preserve"> z przyczyn niezależnych od Wykonawcy przez okres dłuż</w:t>
      </w:r>
      <w:r w:rsidR="00EC48AF" w:rsidRPr="00E65515">
        <w:rPr>
          <w:rFonts w:ascii="Arial" w:hAnsi="Arial" w:cs="Arial"/>
        </w:rPr>
        <w:t>szy niż</w:t>
      </w:r>
      <w:r w:rsidR="00103CEC">
        <w:rPr>
          <w:rFonts w:ascii="Arial" w:hAnsi="Arial" w:cs="Arial"/>
        </w:rPr>
        <w:t xml:space="preserve">                 </w:t>
      </w:r>
      <w:r w:rsidR="00EC48AF" w:rsidRPr="00E65515">
        <w:rPr>
          <w:rFonts w:ascii="Arial" w:hAnsi="Arial" w:cs="Arial"/>
        </w:rPr>
        <w:t xml:space="preserve"> </w:t>
      </w:r>
      <w:r w:rsidR="00E65515" w:rsidRPr="00E65515">
        <w:rPr>
          <w:rFonts w:ascii="Arial" w:hAnsi="Arial" w:cs="Arial"/>
        </w:rPr>
        <w:t>14 dni,</w:t>
      </w:r>
    </w:p>
    <w:p w:rsidR="00E76C2E" w:rsidRPr="00590158" w:rsidRDefault="00E76C2E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  <w:iCs/>
        </w:rPr>
        <w:t>wystąpią opóźnienia w rozpoczęciu czynności odbiorowych oraz prób końcowych z powodów ni</w:t>
      </w:r>
      <w:r w:rsidR="003B5AC7">
        <w:rPr>
          <w:rFonts w:ascii="Arial" w:hAnsi="Arial" w:cs="Arial"/>
          <w:iCs/>
        </w:rPr>
        <w:t>e leżących po stronie Wykonawcy,</w:t>
      </w:r>
    </w:p>
    <w:p w:rsidR="00E76C2E" w:rsidRPr="00590158" w:rsidRDefault="00E76C2E" w:rsidP="00AE7F80">
      <w:pPr>
        <w:numPr>
          <w:ilvl w:val="0"/>
          <w:numId w:val="4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  <w:iCs/>
        </w:rPr>
        <w:t>wys</w:t>
      </w:r>
      <w:r w:rsidR="00B51F95" w:rsidRPr="00590158">
        <w:rPr>
          <w:rFonts w:ascii="Arial" w:hAnsi="Arial" w:cs="Arial"/>
          <w:iCs/>
        </w:rPr>
        <w:t xml:space="preserve">tąpią sytuacje nieprzewidziane – wystąpienie siły wyższej, zamieszki lub strajki, wykopanie niewybuchów, odkrycie wykopalisk archeologicznych, odkrycie uzbrojenia terenu </w:t>
      </w:r>
      <w:r w:rsidR="00B51F95" w:rsidRPr="00590158">
        <w:rPr>
          <w:rFonts w:ascii="Arial" w:hAnsi="Arial" w:cs="Arial"/>
          <w:iCs/>
        </w:rPr>
        <w:lastRenderedPageBreak/>
        <w:t>niezinwentaryzowanego na mapach</w:t>
      </w:r>
      <w:r w:rsidR="001B1411" w:rsidRPr="00590158">
        <w:rPr>
          <w:rFonts w:ascii="Arial" w:hAnsi="Arial" w:cs="Arial"/>
          <w:iCs/>
        </w:rPr>
        <w:t>, wystąpią odmienne niż przyjęte w dokumentacji projektowej warunki geologiczne</w:t>
      </w:r>
      <w:r w:rsidR="003B5AC7">
        <w:rPr>
          <w:rFonts w:ascii="Arial" w:hAnsi="Arial" w:cs="Arial"/>
          <w:iCs/>
        </w:rPr>
        <w:t>,</w:t>
      </w:r>
    </w:p>
    <w:p w:rsidR="003F43B0" w:rsidRDefault="003F43B0" w:rsidP="00946018">
      <w:pPr>
        <w:spacing w:before="120" w:line="276" w:lineRule="auto"/>
        <w:ind w:left="567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 przypadku wystąpienia którejkolwiek z okoliczności wymienionych w niniejszym ustępie terminy wykonania zastrzeżone w umowie mogą ulec odpowiedniemu przedłużeniu o czas niezbędny do prawidłowego ukończenia robót.</w:t>
      </w:r>
    </w:p>
    <w:p w:rsidR="008A4456" w:rsidRPr="00FB3DA3" w:rsidRDefault="008A4456" w:rsidP="00730D48">
      <w:pPr>
        <w:spacing w:line="276" w:lineRule="auto"/>
        <w:ind w:left="567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Sprawa każdorazowo będzie analizowana przez Zamawiającego i Nadzór Inwestorski</w:t>
      </w:r>
    </w:p>
    <w:p w:rsidR="001C7560" w:rsidRPr="00730D48" w:rsidRDefault="00C504E1" w:rsidP="00D222D1">
      <w:pPr>
        <w:numPr>
          <w:ilvl w:val="1"/>
          <w:numId w:val="32"/>
        </w:numPr>
        <w:spacing w:before="120" w:line="276" w:lineRule="auto"/>
        <w:jc w:val="both"/>
        <w:rPr>
          <w:rFonts w:ascii="Arial" w:hAnsi="Arial" w:cs="Arial"/>
          <w:b/>
        </w:rPr>
      </w:pPr>
      <w:r w:rsidRPr="00730D48">
        <w:rPr>
          <w:rFonts w:ascii="Arial" w:hAnsi="Arial" w:cs="Arial"/>
          <w:b/>
        </w:rPr>
        <w:t>wynagrodzenie</w:t>
      </w:r>
      <w:r w:rsidR="001C7560" w:rsidRPr="00730D48">
        <w:rPr>
          <w:rFonts w:ascii="Arial" w:hAnsi="Arial" w:cs="Arial"/>
          <w:b/>
        </w:rPr>
        <w:t xml:space="preserve"> Wykonawcy</w:t>
      </w:r>
    </w:p>
    <w:p w:rsidR="001C7560" w:rsidRPr="00730D48" w:rsidRDefault="001C7560" w:rsidP="00AE7F80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obniżenie wartości umowy w przypad</w:t>
      </w:r>
      <w:r w:rsidR="00901687">
        <w:rPr>
          <w:rFonts w:ascii="Arial" w:hAnsi="Arial" w:cs="Arial"/>
        </w:rPr>
        <w:t xml:space="preserve">ku, gdy zakres prac opisany w </w:t>
      </w:r>
      <w:r w:rsidR="00730D48">
        <w:rPr>
          <w:rFonts w:ascii="Arial" w:hAnsi="Arial" w:cs="Arial"/>
        </w:rPr>
        <w:t>zaproszeniu do złożenia oferty</w:t>
      </w:r>
      <w:r w:rsidRPr="00FB3DA3">
        <w:rPr>
          <w:rFonts w:ascii="Arial" w:hAnsi="Arial" w:cs="Arial"/>
        </w:rPr>
        <w:t xml:space="preserve"> ze względów technicznych, ekonomicznych lub formalno – prawnych nie będzie konieczny do wykonania lub nie leży w interesie Zamawiającego</w:t>
      </w:r>
      <w:r w:rsidR="001D0D72">
        <w:rPr>
          <w:rFonts w:ascii="Arial" w:hAnsi="Arial" w:cs="Arial"/>
        </w:rPr>
        <w:t xml:space="preserve"> </w:t>
      </w:r>
      <w:r w:rsidR="001D0D72" w:rsidRPr="00730D48">
        <w:rPr>
          <w:rFonts w:ascii="Arial" w:hAnsi="Arial" w:cs="Arial"/>
        </w:rPr>
        <w:t xml:space="preserve">lub obniżenie </w:t>
      </w:r>
      <w:r w:rsidR="00843D10" w:rsidRPr="00730D48">
        <w:rPr>
          <w:rFonts w:ascii="Arial" w:hAnsi="Arial" w:cs="Arial"/>
        </w:rPr>
        <w:t xml:space="preserve">wynagrodzenia </w:t>
      </w:r>
      <w:r w:rsidR="001D0D72" w:rsidRPr="00730D48">
        <w:rPr>
          <w:rFonts w:ascii="Arial" w:hAnsi="Arial" w:cs="Arial"/>
        </w:rPr>
        <w:t>Wykonawcy wynika z różnic obmiarowych</w:t>
      </w:r>
      <w:r w:rsidR="00273BB3" w:rsidRPr="00730D48">
        <w:rPr>
          <w:rFonts w:ascii="Arial" w:hAnsi="Arial" w:cs="Arial"/>
        </w:rPr>
        <w:t xml:space="preserve"> zmiana nie wymaga spisania aneksu</w:t>
      </w:r>
      <w:r w:rsidR="003B5AC7" w:rsidRPr="00730D48">
        <w:rPr>
          <w:rFonts w:ascii="Arial" w:hAnsi="Arial" w:cs="Arial"/>
        </w:rPr>
        <w:t>,</w:t>
      </w:r>
    </w:p>
    <w:p w:rsidR="001C7560" w:rsidRPr="00FB3DA3" w:rsidRDefault="001C7560" w:rsidP="00AE7F80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podwyższenie wynagrodzenia w przypadku:</w:t>
      </w:r>
    </w:p>
    <w:p w:rsidR="001C7560" w:rsidRPr="00116D70" w:rsidRDefault="001C7560" w:rsidP="00AE7F80">
      <w:pPr>
        <w:numPr>
          <w:ilvl w:val="0"/>
          <w:numId w:val="45"/>
        </w:numPr>
        <w:spacing w:line="276" w:lineRule="auto"/>
        <w:ind w:left="1418" w:hanging="284"/>
        <w:jc w:val="both"/>
        <w:rPr>
          <w:rFonts w:ascii="Arial" w:hAnsi="Arial" w:cs="Arial"/>
          <w:b/>
        </w:rPr>
      </w:pPr>
      <w:r w:rsidRPr="00116D70">
        <w:rPr>
          <w:rFonts w:ascii="Arial" w:hAnsi="Arial" w:cs="Arial"/>
        </w:rPr>
        <w:t>zwiększenia zakresu ilościowego wynikającego z różnicy pomiędzy ilością robót określoną przedmiarem robót planowanych do wykonania, a rzeczyw</w:t>
      </w:r>
      <w:r w:rsidR="006D7418" w:rsidRPr="00116D70">
        <w:rPr>
          <w:rFonts w:ascii="Arial" w:hAnsi="Arial" w:cs="Arial"/>
        </w:rPr>
        <w:t>istymi ilościami wynikającymi z </w:t>
      </w:r>
      <w:r w:rsidRPr="00116D70">
        <w:rPr>
          <w:rFonts w:ascii="Arial" w:hAnsi="Arial" w:cs="Arial"/>
        </w:rPr>
        <w:t>obmiaru robót wykonanych</w:t>
      </w:r>
      <w:r w:rsidR="001D0D72" w:rsidRPr="00116D70">
        <w:rPr>
          <w:rFonts w:ascii="Arial" w:hAnsi="Arial" w:cs="Arial"/>
        </w:rPr>
        <w:t xml:space="preserve"> </w:t>
      </w:r>
    </w:p>
    <w:p w:rsidR="001C7560" w:rsidRPr="003D5BD3" w:rsidRDefault="001C7560" w:rsidP="00AE7F80">
      <w:pPr>
        <w:numPr>
          <w:ilvl w:val="0"/>
          <w:numId w:val="45"/>
        </w:numPr>
        <w:spacing w:line="276" w:lineRule="auto"/>
        <w:ind w:left="1418" w:hanging="284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zwiększenia zakresu w wyniku konieczności wykona</w:t>
      </w:r>
      <w:r w:rsidR="00AC1B74" w:rsidRPr="003D5BD3">
        <w:rPr>
          <w:rFonts w:ascii="Arial" w:hAnsi="Arial" w:cs="Arial"/>
        </w:rPr>
        <w:t xml:space="preserve">nia robót </w:t>
      </w:r>
      <w:r w:rsidR="00843D10" w:rsidRPr="003D5BD3">
        <w:rPr>
          <w:rFonts w:ascii="Arial" w:hAnsi="Arial" w:cs="Arial"/>
        </w:rPr>
        <w:t xml:space="preserve">nie </w:t>
      </w:r>
      <w:r w:rsidR="00AC1B74" w:rsidRPr="003D5BD3">
        <w:rPr>
          <w:rFonts w:ascii="Arial" w:hAnsi="Arial" w:cs="Arial"/>
        </w:rPr>
        <w:t xml:space="preserve">objętych </w:t>
      </w:r>
      <w:r w:rsidR="00843D10" w:rsidRPr="003D5BD3">
        <w:rPr>
          <w:rFonts w:ascii="Arial" w:hAnsi="Arial" w:cs="Arial"/>
        </w:rPr>
        <w:t>dokumentacją</w:t>
      </w:r>
      <w:r w:rsidR="00AC1B74" w:rsidRPr="003D5BD3">
        <w:rPr>
          <w:rFonts w:ascii="Arial" w:hAnsi="Arial" w:cs="Arial"/>
        </w:rPr>
        <w:t xml:space="preserve"> </w:t>
      </w:r>
      <w:r w:rsidRPr="003D5BD3">
        <w:rPr>
          <w:rFonts w:ascii="Arial" w:hAnsi="Arial" w:cs="Arial"/>
        </w:rPr>
        <w:t>projektow</w:t>
      </w:r>
      <w:r w:rsidR="00606D09">
        <w:rPr>
          <w:rFonts w:ascii="Arial" w:hAnsi="Arial" w:cs="Arial"/>
        </w:rPr>
        <w:t>ą</w:t>
      </w:r>
      <w:r w:rsidRPr="00606D09">
        <w:rPr>
          <w:rFonts w:ascii="Arial" w:hAnsi="Arial" w:cs="Arial"/>
        </w:rPr>
        <w:t xml:space="preserve"> </w:t>
      </w:r>
      <w:r w:rsidR="00843D10" w:rsidRPr="00606D09">
        <w:rPr>
          <w:rFonts w:ascii="Arial" w:hAnsi="Arial" w:cs="Arial"/>
        </w:rPr>
        <w:t>i</w:t>
      </w:r>
      <w:r w:rsidR="00843D10" w:rsidRPr="003D5BD3">
        <w:rPr>
          <w:rFonts w:ascii="Arial" w:hAnsi="Arial" w:cs="Arial"/>
        </w:rPr>
        <w:t xml:space="preserve"> </w:t>
      </w:r>
      <w:r w:rsidRPr="003D5BD3">
        <w:rPr>
          <w:rFonts w:ascii="Arial" w:hAnsi="Arial" w:cs="Arial"/>
        </w:rPr>
        <w:t xml:space="preserve"> nie ujętych w przedmiarze robót – błędy projektowe</w:t>
      </w:r>
      <w:r w:rsidR="00606D09">
        <w:rPr>
          <w:rFonts w:ascii="Arial" w:hAnsi="Arial" w:cs="Arial"/>
        </w:rPr>
        <w:t>,</w:t>
      </w:r>
      <w:r w:rsidRPr="003D5BD3">
        <w:rPr>
          <w:rFonts w:ascii="Arial" w:hAnsi="Arial" w:cs="Arial"/>
          <w:strike/>
        </w:rPr>
        <w:t xml:space="preserve"> </w:t>
      </w:r>
    </w:p>
    <w:p w:rsidR="007D6F81" w:rsidRDefault="007D6F81" w:rsidP="00AE7F80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w związku ze zmianą </w:t>
      </w:r>
      <w:r w:rsidR="00AC1B74">
        <w:rPr>
          <w:rFonts w:ascii="Arial" w:hAnsi="Arial" w:cs="Arial"/>
        </w:rPr>
        <w:t>sposobu spełnienia świadczenia -</w:t>
      </w:r>
      <w:r w:rsidRPr="00FB3DA3">
        <w:rPr>
          <w:rFonts w:ascii="Arial" w:hAnsi="Arial" w:cs="Arial"/>
        </w:rPr>
        <w:t xml:space="preserve"> niedostępność na rynku materiałów lub urząd</w:t>
      </w:r>
      <w:r w:rsidR="00AC1B74">
        <w:rPr>
          <w:rFonts w:ascii="Arial" w:hAnsi="Arial" w:cs="Arial"/>
        </w:rPr>
        <w:t>zeń wskazanych w dokumentacji (</w:t>
      </w:r>
      <w:r w:rsidRPr="00FB3DA3">
        <w:rPr>
          <w:rFonts w:ascii="Arial" w:hAnsi="Arial" w:cs="Arial"/>
        </w:rPr>
        <w:t xml:space="preserve">zaprzestanie produkcji, przejściowy brak na rynku itp.), </w:t>
      </w:r>
    </w:p>
    <w:p w:rsidR="00EC48AF" w:rsidRPr="00590158" w:rsidRDefault="006E4B56" w:rsidP="00AE7F80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 inną technologią</w:t>
      </w:r>
      <w:r w:rsidR="00EC48AF" w:rsidRPr="00590158">
        <w:rPr>
          <w:rFonts w:ascii="Arial" w:hAnsi="Arial" w:cs="Arial"/>
        </w:rPr>
        <w:t xml:space="preserve"> wykonania zaprojektowanych robót</w:t>
      </w:r>
    </w:p>
    <w:p w:rsidR="00EC48AF" w:rsidRPr="00590158" w:rsidRDefault="00EC48AF" w:rsidP="00AE7F80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 przypadku konieczności zrealizowania projektu przy zastosowaniu innych rozwiązań technicznych lub technologicznych lub materiałowych niż wskazane w dokumentacji projektowej, w sytuacji gdyby zastosowanie przewidzianych rozwiązań groziło niewykonaniem lub wadliwym</w:t>
      </w:r>
      <w:r w:rsidR="00273BB3">
        <w:rPr>
          <w:rFonts w:ascii="Arial" w:hAnsi="Arial" w:cs="Arial"/>
        </w:rPr>
        <w:t xml:space="preserve"> wykonaniem przedmiotu umowy lu</w:t>
      </w:r>
      <w:r w:rsidRPr="00590158">
        <w:rPr>
          <w:rFonts w:ascii="Arial" w:hAnsi="Arial" w:cs="Arial"/>
        </w:rPr>
        <w:t>b jego części</w:t>
      </w:r>
    </w:p>
    <w:p w:rsidR="00EC48AF" w:rsidRDefault="00EC48AF" w:rsidP="00AE7F80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 przypadku konieczności zrealizowania robót wg dokumentacji zamiennej zatwierdzonej przez </w:t>
      </w:r>
      <w:r w:rsidR="00590158" w:rsidRPr="00590158">
        <w:rPr>
          <w:rFonts w:ascii="Arial" w:hAnsi="Arial" w:cs="Arial"/>
        </w:rPr>
        <w:t>Zamawiaj</w:t>
      </w:r>
      <w:r w:rsidR="00590158">
        <w:rPr>
          <w:rFonts w:ascii="Arial" w:hAnsi="Arial" w:cs="Arial"/>
        </w:rPr>
        <w:t>ą</w:t>
      </w:r>
      <w:r w:rsidR="00590158" w:rsidRPr="00590158">
        <w:rPr>
          <w:rFonts w:ascii="Arial" w:hAnsi="Arial" w:cs="Arial"/>
        </w:rPr>
        <w:t>cego</w:t>
      </w:r>
    </w:p>
    <w:p w:rsidR="008A58D5" w:rsidRPr="00844F06" w:rsidRDefault="008A58D5" w:rsidP="00D222D1">
      <w:pPr>
        <w:spacing w:before="120" w:line="276" w:lineRule="auto"/>
        <w:ind w:left="709"/>
        <w:jc w:val="both"/>
        <w:rPr>
          <w:rFonts w:ascii="Arial" w:hAnsi="Arial" w:cs="Arial"/>
        </w:rPr>
      </w:pPr>
      <w:r w:rsidRPr="00844F06">
        <w:rPr>
          <w:rFonts w:ascii="Arial" w:hAnsi="Arial" w:cs="Arial"/>
        </w:rPr>
        <w:t xml:space="preserve">W każdym w/w przypadku, gdy wynagrodzenie Wykonawcy ulega obniżeniu – nie jest wymagane spisanie aneksu a jedynie udokumentowanie tego faktu w protokole lub kosztorysach. </w:t>
      </w:r>
    </w:p>
    <w:p w:rsidR="0030273C" w:rsidRPr="003D5BD3" w:rsidRDefault="00C504E1" w:rsidP="00D222D1">
      <w:pPr>
        <w:numPr>
          <w:ilvl w:val="1"/>
          <w:numId w:val="32"/>
        </w:numPr>
        <w:spacing w:before="120" w:line="276" w:lineRule="auto"/>
        <w:jc w:val="both"/>
        <w:rPr>
          <w:rFonts w:ascii="Arial" w:hAnsi="Arial" w:cs="Arial"/>
        </w:rPr>
      </w:pPr>
      <w:r w:rsidRPr="00A74E3A">
        <w:rPr>
          <w:rFonts w:ascii="Arial" w:hAnsi="Arial" w:cs="Arial"/>
          <w:b/>
        </w:rPr>
        <w:t>zapłata wynagrodzenia –</w:t>
      </w:r>
      <w:r w:rsidRPr="00FB3DA3">
        <w:rPr>
          <w:rFonts w:ascii="Arial" w:hAnsi="Arial" w:cs="Arial"/>
        </w:rPr>
        <w:t xml:space="preserve"> w uzasadnionych przypadkach za zgodą Zamawiającego i Wykonawcy możliwa jest zmiana warunków zapłaty wynagrodzenia, </w:t>
      </w:r>
      <w:r w:rsidRPr="00A74E3A">
        <w:rPr>
          <w:rFonts w:ascii="Arial" w:hAnsi="Arial" w:cs="Arial"/>
        </w:rPr>
        <w:t>a w tym między innymi: sposobu i formy płatności, terminu płatnośc</w:t>
      </w:r>
      <w:r w:rsidR="00DA1F65">
        <w:rPr>
          <w:rFonts w:ascii="Arial" w:hAnsi="Arial" w:cs="Arial"/>
        </w:rPr>
        <w:t>i</w:t>
      </w:r>
      <w:r w:rsidR="00BB1AFB">
        <w:rPr>
          <w:rFonts w:ascii="Arial" w:hAnsi="Arial" w:cs="Arial"/>
        </w:rPr>
        <w:t>.</w:t>
      </w:r>
    </w:p>
    <w:p w:rsidR="00D222D1" w:rsidRPr="00B16EC3" w:rsidRDefault="00E76C2E" w:rsidP="00D222D1">
      <w:pPr>
        <w:numPr>
          <w:ilvl w:val="1"/>
          <w:numId w:val="32"/>
        </w:numPr>
        <w:spacing w:before="120" w:line="276" w:lineRule="auto"/>
        <w:jc w:val="both"/>
        <w:rPr>
          <w:rFonts w:ascii="Arial" w:hAnsi="Arial" w:cs="Arial"/>
        </w:rPr>
      </w:pPr>
      <w:r w:rsidRPr="00D222D1">
        <w:rPr>
          <w:rFonts w:ascii="Arial" w:hAnsi="Arial" w:cs="Arial"/>
          <w:b/>
        </w:rPr>
        <w:t>nadzór nad wykonawstwem</w:t>
      </w:r>
      <w:r w:rsidRPr="00FB3DA3">
        <w:rPr>
          <w:rFonts w:ascii="Arial" w:hAnsi="Arial" w:cs="Arial"/>
        </w:rPr>
        <w:t xml:space="preserve"> – </w:t>
      </w:r>
      <w:r w:rsidR="00D222D1" w:rsidRPr="00B16EC3">
        <w:rPr>
          <w:rFonts w:ascii="Arial" w:hAnsi="Arial" w:cs="Arial"/>
        </w:rPr>
        <w:t xml:space="preserve">zmiany osób pełniących samodzielne funkcje techniczne w budownictwie lub innych osób wyznaczonych do opracowania dokumentacji lub pełnienia nadzoru autorskiego ze strony Wykonawcy są dopuszczalne pod warunkiem posiadania przez te osoby wymaganych kwalifikacji </w:t>
      </w:r>
      <w:r w:rsidR="00D222D1">
        <w:rPr>
          <w:rFonts w:ascii="Arial" w:hAnsi="Arial" w:cs="Arial"/>
        </w:rPr>
        <w:t>i spełniających wym</w:t>
      </w:r>
      <w:r w:rsidR="00901687">
        <w:rPr>
          <w:rFonts w:ascii="Arial" w:hAnsi="Arial" w:cs="Arial"/>
        </w:rPr>
        <w:t xml:space="preserve">agania i kryteria określone </w:t>
      </w:r>
      <w:r w:rsidR="00901687" w:rsidRPr="00AA5727">
        <w:rPr>
          <w:rFonts w:ascii="Arial" w:hAnsi="Arial" w:cs="Arial"/>
        </w:rPr>
        <w:t>w </w:t>
      </w:r>
      <w:r w:rsidR="001B3E47">
        <w:rPr>
          <w:rFonts w:ascii="Arial" w:hAnsi="Arial" w:cs="Arial"/>
        </w:rPr>
        <w:t>zaproszeniu do złożenia oferty</w:t>
      </w:r>
      <w:r w:rsidR="00D222D1" w:rsidRPr="00AA5727">
        <w:rPr>
          <w:rFonts w:ascii="Arial" w:hAnsi="Arial" w:cs="Arial"/>
        </w:rPr>
        <w:t>.</w:t>
      </w:r>
      <w:r w:rsidR="00D222D1">
        <w:rPr>
          <w:rFonts w:ascii="Arial" w:hAnsi="Arial" w:cs="Arial"/>
        </w:rPr>
        <w:t xml:space="preserve"> Nie jest wymagana zmiana aneksem, jedynie pisemna zgoda Zamawiającego. </w:t>
      </w:r>
      <w:r w:rsidR="00D222D1" w:rsidRPr="00B16EC3">
        <w:rPr>
          <w:rFonts w:ascii="Arial" w:hAnsi="Arial" w:cs="Arial"/>
        </w:rPr>
        <w:t>Możliwa jest też zmiana osób odpowiedzialnych za wykonanie umowy ze strony Zamawiającego</w:t>
      </w:r>
      <w:r w:rsidR="00D222D1">
        <w:rPr>
          <w:rFonts w:ascii="Arial" w:hAnsi="Arial" w:cs="Arial"/>
        </w:rPr>
        <w:t xml:space="preserve"> nie jest wymagane spisanie aneksu. O zmianie Wykonawca zostanie powiadomiony pisemnie przez Zamawiającego. </w:t>
      </w:r>
    </w:p>
    <w:p w:rsidR="00E76C2E" w:rsidRPr="00D222D1" w:rsidRDefault="00E76C2E" w:rsidP="00D222D1">
      <w:pPr>
        <w:numPr>
          <w:ilvl w:val="1"/>
          <w:numId w:val="32"/>
        </w:numPr>
        <w:spacing w:before="120" w:line="276" w:lineRule="auto"/>
        <w:jc w:val="both"/>
        <w:rPr>
          <w:rFonts w:ascii="Arial" w:hAnsi="Arial" w:cs="Arial"/>
        </w:rPr>
      </w:pPr>
      <w:r w:rsidRPr="00D222D1">
        <w:rPr>
          <w:rFonts w:ascii="Arial" w:hAnsi="Arial" w:cs="Arial"/>
          <w:b/>
        </w:rPr>
        <w:t>wprowadzenie zmiany w danych</w:t>
      </w:r>
      <w:r w:rsidRPr="00D222D1">
        <w:rPr>
          <w:rFonts w:ascii="Arial" w:hAnsi="Arial" w:cs="Arial"/>
        </w:rPr>
        <w:t xml:space="preserve"> Wykonawcy lub Zamawiającego wynikających z dokumentów  rejestrowych</w:t>
      </w:r>
    </w:p>
    <w:p w:rsidR="00E76C2E" w:rsidRPr="006E5044" w:rsidRDefault="00E76C2E" w:rsidP="00D222D1">
      <w:pPr>
        <w:numPr>
          <w:ilvl w:val="1"/>
          <w:numId w:val="32"/>
        </w:numPr>
        <w:spacing w:before="120" w:line="276" w:lineRule="auto"/>
        <w:jc w:val="both"/>
        <w:rPr>
          <w:rFonts w:ascii="Arial" w:hAnsi="Arial" w:cs="Arial"/>
        </w:rPr>
      </w:pPr>
      <w:r w:rsidRPr="00BB1AFB">
        <w:rPr>
          <w:rFonts w:ascii="Arial" w:hAnsi="Arial"/>
          <w:b/>
          <w:bCs/>
        </w:rPr>
        <w:t>zmiana, wprowadzenie lub rezygnacja podwykonawcy</w:t>
      </w:r>
      <w:r w:rsidRPr="00FB3DA3">
        <w:rPr>
          <w:rFonts w:ascii="Arial" w:hAnsi="Arial"/>
        </w:rPr>
        <w:t xml:space="preserve"> – w przypadkach uzasadnionych, za pisemną zgodą Zamawiającego, pod warunkiem spe</w:t>
      </w:r>
      <w:r w:rsidR="00901687">
        <w:rPr>
          <w:rFonts w:ascii="Arial" w:hAnsi="Arial"/>
        </w:rPr>
        <w:t xml:space="preserve">łnienia wymagań określonych w </w:t>
      </w:r>
      <w:r w:rsidR="00BB1AFB">
        <w:rPr>
          <w:rFonts w:ascii="Arial" w:hAnsi="Arial"/>
        </w:rPr>
        <w:t>zapytaniu ofertowym</w:t>
      </w:r>
      <w:r w:rsidRPr="00FB3DA3">
        <w:rPr>
          <w:rFonts w:ascii="Arial" w:hAnsi="Arial"/>
        </w:rPr>
        <w:t>.</w:t>
      </w:r>
    </w:p>
    <w:p w:rsidR="00A57018" w:rsidRPr="003D5BD3" w:rsidRDefault="00A57018" w:rsidP="00CB0170">
      <w:pPr>
        <w:numPr>
          <w:ilvl w:val="1"/>
          <w:numId w:val="32"/>
        </w:numPr>
        <w:spacing w:before="120" w:line="276" w:lineRule="auto"/>
        <w:jc w:val="both"/>
        <w:rPr>
          <w:rFonts w:ascii="Arial" w:hAnsi="Arial" w:cs="Arial"/>
        </w:rPr>
      </w:pPr>
      <w:r w:rsidRPr="00CB0170">
        <w:rPr>
          <w:rFonts w:ascii="Arial" w:hAnsi="Arial" w:cs="Arial"/>
          <w:b/>
        </w:rPr>
        <w:t>zmiana w obowiązujących przepisach</w:t>
      </w:r>
      <w:r w:rsidRPr="003D5BD3">
        <w:rPr>
          <w:rFonts w:ascii="Arial" w:hAnsi="Arial" w:cs="Arial"/>
        </w:rPr>
        <w:t xml:space="preserve"> - zmiana stanu prawnego, który będzie wnosił nowe wymagania, co do sposobu realizacji jakiegokolwiek tematu ujętego przedmiotem zamówienia.</w:t>
      </w:r>
    </w:p>
    <w:p w:rsidR="008A4A67" w:rsidRPr="00CB0170" w:rsidRDefault="008A4A67" w:rsidP="00CB0170">
      <w:pPr>
        <w:numPr>
          <w:ilvl w:val="1"/>
          <w:numId w:val="32"/>
        </w:numPr>
        <w:spacing w:before="120" w:line="276" w:lineRule="auto"/>
        <w:jc w:val="both"/>
        <w:rPr>
          <w:rFonts w:ascii="Arial" w:hAnsi="Arial" w:cs="Arial"/>
        </w:rPr>
      </w:pPr>
      <w:r w:rsidRPr="00CB0170">
        <w:rPr>
          <w:rFonts w:ascii="Arial" w:hAnsi="Arial" w:cs="Arial"/>
          <w:b/>
        </w:rPr>
        <w:t>w razie wystąpienia nowych wymogów stawianych przez Europejski Bank Inwestycyjny</w:t>
      </w:r>
      <w:r w:rsidR="00CB0170">
        <w:rPr>
          <w:rFonts w:ascii="Arial" w:hAnsi="Arial" w:cs="Arial"/>
        </w:rPr>
        <w:t>, w </w:t>
      </w:r>
      <w:r w:rsidRPr="00CB0170">
        <w:rPr>
          <w:rFonts w:ascii="Arial" w:hAnsi="Arial" w:cs="Arial"/>
        </w:rPr>
        <w:t>związku z </w:t>
      </w:r>
      <w:r w:rsidR="00CB0170">
        <w:rPr>
          <w:rFonts w:ascii="Arial" w:hAnsi="Arial" w:cs="Arial"/>
        </w:rPr>
        <w:t>możliwością finansowania</w:t>
      </w:r>
      <w:r w:rsidRPr="00CB0170">
        <w:rPr>
          <w:rFonts w:ascii="Arial" w:hAnsi="Arial" w:cs="Arial"/>
        </w:rPr>
        <w:t xml:space="preserve"> zadania z jego środkó</w:t>
      </w:r>
      <w:r w:rsidR="00CB0170">
        <w:rPr>
          <w:rFonts w:ascii="Arial" w:hAnsi="Arial" w:cs="Arial"/>
        </w:rPr>
        <w:t>w. Żądanie wprowadzenia zmian w </w:t>
      </w:r>
      <w:r w:rsidRPr="00CB0170">
        <w:rPr>
          <w:rFonts w:ascii="Arial" w:hAnsi="Arial" w:cs="Arial"/>
        </w:rPr>
        <w:t xml:space="preserve">umowie zostanie sporządzone przez Zamawiającego w formie </w:t>
      </w:r>
      <w:r w:rsidR="00CB0170">
        <w:rPr>
          <w:rFonts w:ascii="Arial" w:hAnsi="Arial" w:cs="Arial"/>
        </w:rPr>
        <w:t>pisemnej wraz z uzasadnieniem i </w:t>
      </w:r>
      <w:r w:rsidRPr="00CB0170">
        <w:rPr>
          <w:rFonts w:ascii="Arial" w:hAnsi="Arial" w:cs="Arial"/>
        </w:rPr>
        <w:t>przesłane do Wykonawcy.</w:t>
      </w:r>
    </w:p>
    <w:p w:rsidR="00E76C2E" w:rsidRDefault="00AC1B74" w:rsidP="00CB0170">
      <w:pPr>
        <w:pStyle w:val="Tekstpodstawowywcity"/>
        <w:spacing w:before="24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lastRenderedPageBreak/>
        <w:t>§ 1</w:t>
      </w:r>
      <w:r w:rsidR="008B37B6">
        <w:rPr>
          <w:rFonts w:ascii="Arial" w:hAnsi="Arial" w:cs="Arial"/>
          <w:b/>
          <w:bCs/>
          <w:sz w:val="20"/>
          <w:szCs w:val="22"/>
        </w:rPr>
        <w:t>5</w:t>
      </w:r>
    </w:p>
    <w:p w:rsidR="003B081A" w:rsidRPr="008B37B6" w:rsidRDefault="003B081A" w:rsidP="00CB0170">
      <w:pPr>
        <w:pStyle w:val="Tekstpodstawowywcity"/>
        <w:spacing w:before="24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61348A" w:rsidRDefault="00D52BCF" w:rsidP="00CB0170">
      <w:pPr>
        <w:pStyle w:val="Tekstpodstawowywcity"/>
        <w:spacing w:before="120"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Inne postanowienia umowy:</w:t>
      </w:r>
    </w:p>
    <w:p w:rsidR="00D52BCF" w:rsidRDefault="00D52BCF" w:rsidP="00BB1AFB">
      <w:pPr>
        <w:pStyle w:val="Tekstpodstawowywcity"/>
        <w:numPr>
          <w:ilvl w:val="1"/>
          <w:numId w:val="17"/>
        </w:numPr>
        <w:tabs>
          <w:tab w:val="clear" w:pos="2520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sprawach nieuregulowanych niniejszą umową stosuje się przepisy</w:t>
      </w:r>
      <w:r w:rsidR="00195635">
        <w:rPr>
          <w:rFonts w:ascii="Arial" w:hAnsi="Arial" w:cs="Arial"/>
          <w:sz w:val="20"/>
          <w:szCs w:val="22"/>
        </w:rPr>
        <w:t xml:space="preserve"> K</w:t>
      </w:r>
      <w:r>
        <w:rPr>
          <w:rFonts w:ascii="Arial" w:hAnsi="Arial" w:cs="Arial"/>
          <w:sz w:val="20"/>
          <w:szCs w:val="22"/>
        </w:rPr>
        <w:t>odeks</w:t>
      </w:r>
      <w:r w:rsidR="00195635">
        <w:rPr>
          <w:rFonts w:ascii="Arial" w:hAnsi="Arial" w:cs="Arial"/>
          <w:sz w:val="20"/>
          <w:szCs w:val="22"/>
        </w:rPr>
        <w:t>u cywilnego, Prawo bud</w:t>
      </w:r>
      <w:r w:rsidR="008B53D5">
        <w:rPr>
          <w:rFonts w:ascii="Arial" w:hAnsi="Arial" w:cs="Arial"/>
          <w:sz w:val="20"/>
          <w:szCs w:val="22"/>
        </w:rPr>
        <w:t xml:space="preserve">owlane i Prawo ochrony środowiska </w:t>
      </w:r>
      <w:r w:rsidR="00195635">
        <w:rPr>
          <w:rFonts w:ascii="Arial" w:hAnsi="Arial" w:cs="Arial"/>
          <w:sz w:val="20"/>
          <w:szCs w:val="22"/>
        </w:rPr>
        <w:t xml:space="preserve">oraz Ustawy </w:t>
      </w:r>
      <w:r w:rsidR="008B53D5">
        <w:rPr>
          <w:rFonts w:ascii="Arial" w:hAnsi="Arial" w:cs="Arial"/>
          <w:sz w:val="20"/>
          <w:szCs w:val="22"/>
        </w:rPr>
        <w:t xml:space="preserve"> </w:t>
      </w:r>
      <w:r w:rsidR="00300E4A">
        <w:rPr>
          <w:rFonts w:ascii="Arial" w:hAnsi="Arial" w:cs="Arial"/>
          <w:sz w:val="20"/>
          <w:szCs w:val="22"/>
        </w:rPr>
        <w:t>o </w:t>
      </w:r>
      <w:r w:rsidR="00195635">
        <w:rPr>
          <w:rFonts w:ascii="Arial" w:hAnsi="Arial" w:cs="Arial"/>
          <w:sz w:val="20"/>
          <w:szCs w:val="22"/>
        </w:rPr>
        <w:t>odpadach.</w:t>
      </w:r>
    </w:p>
    <w:p w:rsidR="00BC7749" w:rsidRPr="00592B64" w:rsidRDefault="000C43CD" w:rsidP="00BB1AFB">
      <w:pPr>
        <w:pStyle w:val="Tekstpodstawowywcity"/>
        <w:numPr>
          <w:ilvl w:val="1"/>
          <w:numId w:val="17"/>
        </w:numPr>
        <w:tabs>
          <w:tab w:val="clear" w:pos="2520"/>
        </w:tabs>
        <w:spacing w:before="120" w:line="276" w:lineRule="auto"/>
        <w:ind w:left="284" w:right="22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C43CD">
        <w:rPr>
          <w:rFonts w:ascii="Arial" w:hAnsi="Arial" w:cs="Arial"/>
          <w:sz w:val="20"/>
          <w:szCs w:val="20"/>
        </w:rPr>
        <w:t>Wykonawca zobowiązuje się do przestrzegania zakazu cesji tj. zakazu przenoszenia przez Wykonawcę jakichkolwiek praw lub obowiązków wynikających z tej umowy na osoby trzecie</w:t>
      </w:r>
      <w:r w:rsidR="00A65C0B">
        <w:rPr>
          <w:rFonts w:ascii="Arial" w:hAnsi="Arial" w:cs="Arial"/>
          <w:sz w:val="20"/>
          <w:szCs w:val="20"/>
        </w:rPr>
        <w:t xml:space="preserve"> za </w:t>
      </w:r>
      <w:r w:rsidR="00A65C0B" w:rsidRPr="00592B64">
        <w:rPr>
          <w:rFonts w:ascii="Arial" w:hAnsi="Arial" w:cs="Arial"/>
          <w:color w:val="000000"/>
          <w:sz w:val="20"/>
          <w:szCs w:val="20"/>
        </w:rPr>
        <w:t>wyjątkiem sytuacji opisanej w par. 4.</w:t>
      </w:r>
    </w:p>
    <w:p w:rsidR="00D52BCF" w:rsidRPr="00AA5727" w:rsidRDefault="00D52BCF" w:rsidP="00BB1AFB">
      <w:pPr>
        <w:pStyle w:val="Tekstpodstawowywcity"/>
        <w:numPr>
          <w:ilvl w:val="1"/>
          <w:numId w:val="17"/>
        </w:numPr>
        <w:tabs>
          <w:tab w:val="clear" w:pos="2520"/>
        </w:tabs>
        <w:spacing w:before="120"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AA5727">
        <w:rPr>
          <w:rFonts w:ascii="Arial" w:hAnsi="Arial" w:cs="Arial"/>
          <w:sz w:val="20"/>
          <w:szCs w:val="22"/>
        </w:rPr>
        <w:t>Wszelkie zmiany i uzupełnienia niniejszej umowy wymagają formy p</w:t>
      </w:r>
      <w:r w:rsidR="00F86BEF" w:rsidRPr="00AA5727">
        <w:rPr>
          <w:rFonts w:ascii="Arial" w:hAnsi="Arial" w:cs="Arial"/>
          <w:sz w:val="20"/>
          <w:szCs w:val="22"/>
        </w:rPr>
        <w:t>isemnej pod rygorem nieważności</w:t>
      </w:r>
      <w:r w:rsidR="0027567B" w:rsidRPr="00AA5727">
        <w:rPr>
          <w:rFonts w:ascii="Arial" w:hAnsi="Arial" w:cs="Arial"/>
          <w:sz w:val="20"/>
          <w:szCs w:val="22"/>
        </w:rPr>
        <w:t xml:space="preserve">, </w:t>
      </w:r>
      <w:r w:rsidR="00BB1AFB">
        <w:rPr>
          <w:rFonts w:ascii="Arial" w:hAnsi="Arial" w:cs="Arial"/>
          <w:sz w:val="20"/>
          <w:szCs w:val="22"/>
        </w:rPr>
        <w:t xml:space="preserve"> </w:t>
      </w:r>
      <w:r w:rsidR="0027567B" w:rsidRPr="00AA5727">
        <w:rPr>
          <w:rFonts w:ascii="Arial" w:hAnsi="Arial" w:cs="Arial"/>
          <w:sz w:val="20"/>
          <w:szCs w:val="22"/>
        </w:rPr>
        <w:t>z wyjątkiem sytuacji dla których umowa przewiduje inny sposób legalizacji.</w:t>
      </w:r>
    </w:p>
    <w:p w:rsidR="00745244" w:rsidRDefault="00CB0170" w:rsidP="00BB1AFB">
      <w:pPr>
        <w:pStyle w:val="Tekstpodstawowywcity"/>
        <w:numPr>
          <w:ilvl w:val="1"/>
          <w:numId w:val="17"/>
        </w:numPr>
        <w:tabs>
          <w:tab w:val="clear" w:pos="2520"/>
        </w:tabs>
        <w:spacing w:before="120" w:line="276" w:lineRule="auto"/>
        <w:ind w:left="284" w:right="675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Umowę sporządzono w 3</w:t>
      </w:r>
      <w:r w:rsidR="00D52BCF">
        <w:rPr>
          <w:rFonts w:ascii="Arial" w:hAnsi="Arial" w:cs="Arial"/>
          <w:sz w:val="20"/>
          <w:szCs w:val="22"/>
        </w:rPr>
        <w:t xml:space="preserve"> jednobrzmiących egzempla</w:t>
      </w:r>
      <w:r>
        <w:rPr>
          <w:rFonts w:ascii="Arial" w:hAnsi="Arial" w:cs="Arial"/>
          <w:sz w:val="20"/>
          <w:szCs w:val="22"/>
        </w:rPr>
        <w:t>rzach, 2 egz.</w:t>
      </w:r>
      <w:r w:rsidR="000263A8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 xml:space="preserve">Zamawiającego i 1 egz. dla </w:t>
      </w:r>
      <w:r w:rsidR="00BB1AFB">
        <w:rPr>
          <w:rFonts w:ascii="Arial" w:hAnsi="Arial" w:cs="Arial"/>
          <w:sz w:val="20"/>
          <w:szCs w:val="22"/>
        </w:rPr>
        <w:t>W</w:t>
      </w:r>
      <w:r>
        <w:rPr>
          <w:rFonts w:ascii="Arial" w:hAnsi="Arial" w:cs="Arial"/>
          <w:sz w:val="20"/>
          <w:szCs w:val="22"/>
        </w:rPr>
        <w:t>ykonawcy.</w:t>
      </w:r>
    </w:p>
    <w:p w:rsidR="00020AB0" w:rsidRPr="00A13F1A" w:rsidRDefault="00020AB0" w:rsidP="00CC61A6">
      <w:pPr>
        <w:pStyle w:val="Tekstpodstawowywcity"/>
        <w:spacing w:line="360" w:lineRule="auto"/>
        <w:ind w:right="675"/>
        <w:jc w:val="both"/>
        <w:rPr>
          <w:rFonts w:ascii="Arial" w:hAnsi="Arial" w:cs="Arial"/>
          <w:sz w:val="20"/>
          <w:szCs w:val="22"/>
        </w:rPr>
      </w:pPr>
    </w:p>
    <w:p w:rsidR="00197B46" w:rsidRDefault="00197B46" w:rsidP="00CC61A6">
      <w:pPr>
        <w:pStyle w:val="Tekstpodstawowywcity"/>
        <w:spacing w:line="480" w:lineRule="auto"/>
        <w:ind w:right="675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</w:t>
      </w:r>
    </w:p>
    <w:p w:rsidR="00197B46" w:rsidRDefault="00197B46" w:rsidP="00CC61A6">
      <w:pPr>
        <w:pStyle w:val="Tekstpodstawowywcity"/>
        <w:spacing w:line="480" w:lineRule="auto"/>
        <w:ind w:right="675"/>
        <w:jc w:val="both"/>
        <w:rPr>
          <w:rFonts w:ascii="Arial" w:hAnsi="Arial" w:cs="Arial"/>
          <w:b/>
          <w:bCs/>
          <w:sz w:val="20"/>
        </w:rPr>
      </w:pPr>
    </w:p>
    <w:p w:rsidR="00D52BCF" w:rsidRPr="003B081A" w:rsidRDefault="00197B46" w:rsidP="00CC61A6">
      <w:pPr>
        <w:pStyle w:val="Tekstpodstawowywcity"/>
        <w:spacing w:line="480" w:lineRule="auto"/>
        <w:ind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197B46">
        <w:rPr>
          <w:rFonts w:ascii="Arial" w:hAnsi="Arial" w:cs="Arial"/>
          <w:b/>
          <w:bCs/>
        </w:rPr>
        <w:t xml:space="preserve">   </w:t>
      </w:r>
      <w:r w:rsidR="00D52BCF" w:rsidRPr="003B081A">
        <w:rPr>
          <w:rFonts w:ascii="Arial" w:hAnsi="Arial" w:cs="Arial"/>
          <w:b/>
          <w:bCs/>
          <w:sz w:val="20"/>
          <w:szCs w:val="20"/>
        </w:rPr>
        <w:t>Zamawiający</w:t>
      </w:r>
      <w:r w:rsidR="00C02A1D" w:rsidRPr="003B081A">
        <w:rPr>
          <w:rFonts w:ascii="Arial" w:hAnsi="Arial" w:cs="Arial"/>
          <w:b/>
          <w:bCs/>
          <w:sz w:val="20"/>
          <w:szCs w:val="20"/>
        </w:rPr>
        <w:t>:</w:t>
      </w:r>
      <w:r w:rsidR="00D52BCF" w:rsidRPr="003B081A">
        <w:rPr>
          <w:rFonts w:ascii="Arial" w:hAnsi="Arial" w:cs="Arial"/>
          <w:b/>
          <w:bCs/>
          <w:sz w:val="20"/>
          <w:szCs w:val="20"/>
        </w:rPr>
        <w:t xml:space="preserve"> </w:t>
      </w:r>
      <w:r w:rsidR="00D52BCF" w:rsidRPr="003B081A">
        <w:rPr>
          <w:rFonts w:ascii="Arial" w:hAnsi="Arial" w:cs="Arial"/>
          <w:b/>
          <w:bCs/>
          <w:sz w:val="20"/>
          <w:szCs w:val="20"/>
        </w:rPr>
        <w:tab/>
      </w:r>
      <w:r w:rsidR="00D52BCF" w:rsidRPr="003B081A">
        <w:rPr>
          <w:rFonts w:ascii="Arial" w:hAnsi="Arial" w:cs="Arial"/>
          <w:b/>
          <w:bCs/>
          <w:sz w:val="20"/>
          <w:szCs w:val="20"/>
        </w:rPr>
        <w:tab/>
      </w:r>
      <w:r w:rsidR="003B081A">
        <w:rPr>
          <w:rFonts w:ascii="Arial" w:hAnsi="Arial" w:cs="Arial"/>
          <w:b/>
          <w:bCs/>
          <w:sz w:val="20"/>
          <w:szCs w:val="20"/>
        </w:rPr>
        <w:t xml:space="preserve">                      </w:t>
      </w:r>
      <w:r w:rsidR="00D52BCF" w:rsidRPr="003B081A">
        <w:rPr>
          <w:rFonts w:ascii="Arial" w:hAnsi="Arial" w:cs="Arial"/>
          <w:b/>
          <w:bCs/>
          <w:sz w:val="20"/>
          <w:szCs w:val="20"/>
        </w:rPr>
        <w:tab/>
      </w:r>
      <w:r w:rsidR="00D52BCF" w:rsidRPr="003B081A">
        <w:rPr>
          <w:rFonts w:ascii="Arial" w:hAnsi="Arial" w:cs="Arial"/>
          <w:b/>
          <w:bCs/>
          <w:sz w:val="20"/>
          <w:szCs w:val="20"/>
        </w:rPr>
        <w:tab/>
      </w:r>
      <w:r w:rsidR="00D52BCF" w:rsidRPr="003B081A">
        <w:rPr>
          <w:rFonts w:ascii="Arial" w:hAnsi="Arial" w:cs="Arial"/>
          <w:b/>
          <w:bCs/>
          <w:sz w:val="20"/>
          <w:szCs w:val="20"/>
        </w:rPr>
        <w:tab/>
      </w:r>
      <w:r w:rsidR="00D52BCF" w:rsidRPr="003B081A">
        <w:rPr>
          <w:rFonts w:ascii="Arial" w:hAnsi="Arial" w:cs="Arial"/>
          <w:b/>
          <w:bCs/>
          <w:sz w:val="20"/>
          <w:szCs w:val="20"/>
        </w:rPr>
        <w:tab/>
        <w:t>Wykonawca</w:t>
      </w:r>
      <w:r w:rsidR="00C02A1D" w:rsidRPr="003B081A">
        <w:rPr>
          <w:rFonts w:ascii="Arial" w:hAnsi="Arial" w:cs="Arial"/>
          <w:b/>
          <w:bCs/>
          <w:sz w:val="20"/>
          <w:szCs w:val="20"/>
        </w:rPr>
        <w:t>:</w:t>
      </w:r>
    </w:p>
    <w:p w:rsidR="00D52BCF" w:rsidRDefault="00D52BCF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p w:rsidR="00E95333" w:rsidRDefault="00E95333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p w:rsidR="00AC1B74" w:rsidRPr="00A65EE4" w:rsidRDefault="00AC1B74" w:rsidP="00A65EE4">
      <w:pPr>
        <w:pStyle w:val="Tekstpodstawowywcity"/>
        <w:spacing w:line="480" w:lineRule="auto"/>
        <w:ind w:left="0" w:right="675"/>
        <w:jc w:val="both"/>
        <w:rPr>
          <w:rFonts w:ascii="Arial" w:hAnsi="Arial" w:cs="Arial"/>
          <w:bCs/>
          <w:sz w:val="20"/>
        </w:rPr>
      </w:pPr>
    </w:p>
    <w:sectPr w:rsidR="00AC1B74" w:rsidRPr="00A65EE4" w:rsidSect="007B799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39" w:right="924" w:bottom="28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28B" w:rsidRDefault="0052228B">
      <w:r>
        <w:separator/>
      </w:r>
    </w:p>
  </w:endnote>
  <w:endnote w:type="continuationSeparator" w:id="0">
    <w:p w:rsidR="0052228B" w:rsidRDefault="005222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Droid Sans Fallback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font29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A9E" w:rsidRDefault="00C5022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04A9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04A9E" w:rsidRDefault="00A04A9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A9E" w:rsidRDefault="00C50222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A04A9E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1A5342">
      <w:rPr>
        <w:rStyle w:val="Numerstrony"/>
        <w:rFonts w:ascii="Arial" w:hAnsi="Arial" w:cs="Arial"/>
        <w:noProof/>
      </w:rPr>
      <w:t>1</w:t>
    </w:r>
    <w:r>
      <w:rPr>
        <w:rStyle w:val="Numerstrony"/>
        <w:rFonts w:ascii="Arial" w:hAnsi="Arial" w:cs="Arial"/>
      </w:rPr>
      <w:fldChar w:fldCharType="end"/>
    </w:r>
  </w:p>
  <w:p w:rsidR="00A04A9E" w:rsidRDefault="00A04A9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28B" w:rsidRDefault="0052228B">
      <w:r>
        <w:separator/>
      </w:r>
    </w:p>
  </w:footnote>
  <w:footnote w:type="continuationSeparator" w:id="0">
    <w:p w:rsidR="0052228B" w:rsidRDefault="005222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A9E" w:rsidRDefault="00C50222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04A9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04A9E" w:rsidRDefault="00A04A9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342" w:rsidRPr="00813433" w:rsidRDefault="001A5342" w:rsidP="001A5342">
    <w:pPr>
      <w:pStyle w:val="Akapitzlist3"/>
      <w:ind w:left="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Budowa boiska do siatkówki plażowej w ramach zadania pn. </w:t>
    </w:r>
    <w:r w:rsidRPr="00813433">
      <w:rPr>
        <w:rFonts w:ascii="Arial" w:hAnsi="Arial" w:cs="Arial"/>
        <w:sz w:val="20"/>
        <w:szCs w:val="20"/>
      </w:rPr>
      <w:t xml:space="preserve">„Plac zabaw, siłownia pod </w:t>
    </w:r>
    <w:proofErr w:type="spellStart"/>
    <w:r w:rsidRPr="00813433">
      <w:rPr>
        <w:rFonts w:ascii="Arial" w:hAnsi="Arial" w:cs="Arial"/>
        <w:sz w:val="20"/>
        <w:szCs w:val="20"/>
      </w:rPr>
      <w:t>chmurką-flow</w:t>
    </w:r>
    <w:proofErr w:type="spellEnd"/>
    <w:r w:rsidRPr="00813433">
      <w:rPr>
        <w:rFonts w:ascii="Arial" w:hAnsi="Arial" w:cs="Arial"/>
        <w:sz w:val="20"/>
        <w:szCs w:val="20"/>
      </w:rPr>
      <w:t xml:space="preserve"> park, boisko do piłki plażowej / Poprawa infrastruktury rekreacyjno sportowej” – cz. II</w:t>
    </w:r>
    <w:r>
      <w:rPr>
        <w:rFonts w:ascii="Arial" w:hAnsi="Arial" w:cs="Arial"/>
        <w:sz w:val="20"/>
        <w:szCs w:val="20"/>
      </w:rPr>
      <w:t xml:space="preserve"> </w:t>
    </w:r>
    <w:r w:rsidRPr="00813433">
      <w:rPr>
        <w:rFonts w:ascii="Arial" w:hAnsi="Arial" w:cs="Arial"/>
        <w:sz w:val="20"/>
        <w:szCs w:val="20"/>
      </w:rPr>
      <w:t>- wniosek P0039</w:t>
    </w:r>
  </w:p>
  <w:p w:rsidR="00A04A9E" w:rsidRPr="00813433" w:rsidRDefault="00A04A9E" w:rsidP="00813433">
    <w:pPr>
      <w:pStyle w:val="Nagwek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bullet"/>
      <w:lvlText w:val="-"/>
      <w:lvlJc w:val="left"/>
      <w:pPr>
        <w:tabs>
          <w:tab w:val="num" w:pos="1021"/>
        </w:tabs>
        <w:ind w:left="0" w:firstLine="0"/>
      </w:pPr>
      <w:rPr>
        <w:rFonts w:ascii="Tahoma" w:hAnsi="Tahoma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>
    <w:nsid w:val="00000015"/>
    <w:multiLevelType w:val="singleLevel"/>
    <w:tmpl w:val="00000015"/>
    <w:name w:val="WW8Num22"/>
    <w:lvl w:ilvl="0">
      <w:start w:val="6"/>
      <w:numFmt w:val="decimal"/>
      <w:lvlText w:val="%1."/>
      <w:lvlJc w:val="left"/>
      <w:pPr>
        <w:tabs>
          <w:tab w:val="num" w:pos="765"/>
        </w:tabs>
        <w:ind w:left="0" w:firstLine="0"/>
      </w:pPr>
    </w:lvl>
  </w:abstractNum>
  <w:abstractNum w:abstractNumId="4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">
    <w:nsid w:val="06732814"/>
    <w:multiLevelType w:val="hybridMultilevel"/>
    <w:tmpl w:val="719CEE20"/>
    <w:lvl w:ilvl="0" w:tplc="0415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B42B1F"/>
    <w:multiLevelType w:val="hybridMultilevel"/>
    <w:tmpl w:val="66765690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B6BEFC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9">
    <w:nsid w:val="109C731A"/>
    <w:multiLevelType w:val="hybridMultilevel"/>
    <w:tmpl w:val="AF8E55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38D3DBD"/>
    <w:multiLevelType w:val="hybridMultilevel"/>
    <w:tmpl w:val="8F7E475C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44452D"/>
    <w:multiLevelType w:val="multilevel"/>
    <w:tmpl w:val="308A7D54"/>
    <w:name w:val="WW8Num26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0" w:firstLine="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3">
    <w:nsid w:val="1AF55E38"/>
    <w:multiLevelType w:val="hybridMultilevel"/>
    <w:tmpl w:val="C7ACC152"/>
    <w:lvl w:ilvl="0" w:tplc="AFEEDF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2321EF"/>
    <w:multiLevelType w:val="hybridMultilevel"/>
    <w:tmpl w:val="C4DCCFCA"/>
    <w:lvl w:ilvl="0" w:tplc="63BCABB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ED3214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13C2430"/>
    <w:multiLevelType w:val="hybridMultilevel"/>
    <w:tmpl w:val="F0DCDD20"/>
    <w:lvl w:ilvl="0" w:tplc="0415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>
    <w:nsid w:val="24DF3F9C"/>
    <w:multiLevelType w:val="hybridMultilevel"/>
    <w:tmpl w:val="2FEE1B7E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5741820"/>
    <w:multiLevelType w:val="hybridMultilevel"/>
    <w:tmpl w:val="292CD7BA"/>
    <w:lvl w:ilvl="0" w:tplc="0415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DECE118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>
    <w:nsid w:val="2885347B"/>
    <w:multiLevelType w:val="hybridMultilevel"/>
    <w:tmpl w:val="0964AF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3A6B4C"/>
    <w:multiLevelType w:val="hybridMultilevel"/>
    <w:tmpl w:val="66A43292"/>
    <w:lvl w:ilvl="0" w:tplc="5ECE7B7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4504D1"/>
    <w:multiLevelType w:val="hybridMultilevel"/>
    <w:tmpl w:val="C4D6D49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08C1CAD"/>
    <w:multiLevelType w:val="hybridMultilevel"/>
    <w:tmpl w:val="A8D206E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34931FFA"/>
    <w:multiLevelType w:val="multilevel"/>
    <w:tmpl w:val="303A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35372D13"/>
    <w:multiLevelType w:val="hybridMultilevel"/>
    <w:tmpl w:val="0FAEF3B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9ADF94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78943FB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cs="Times New Roman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</w:lvl>
    <w:lvl w:ilvl="2">
      <w:start w:val="1"/>
      <w:numFmt w:val="decimal"/>
      <w:lvlText w:val="(%3)"/>
      <w:lvlJc w:val="left"/>
      <w:pPr>
        <w:ind w:left="2557" w:hanging="567"/>
      </w:pPr>
    </w:lvl>
    <w:lvl w:ilvl="3">
      <w:start w:val="1"/>
      <w:numFmt w:val="none"/>
      <w:lvlText w:val=""/>
      <w:lvlJc w:val="left"/>
      <w:pPr>
        <w:ind w:left="2557" w:hanging="1477"/>
      </w:pPr>
    </w:lvl>
    <w:lvl w:ilvl="4">
      <w:start w:val="1"/>
      <w:numFmt w:val="none"/>
      <w:lvlText w:val=""/>
      <w:lvlJc w:val="left"/>
      <w:pPr>
        <w:ind w:left="2557" w:hanging="1117"/>
      </w:pPr>
    </w:lvl>
    <w:lvl w:ilvl="5">
      <w:start w:val="1"/>
      <w:numFmt w:val="none"/>
      <w:lvlText w:val=""/>
      <w:lvlJc w:val="left"/>
      <w:pPr>
        <w:ind w:left="2557" w:hanging="757"/>
      </w:pPr>
    </w:lvl>
    <w:lvl w:ilvl="6">
      <w:start w:val="1"/>
      <w:numFmt w:val="none"/>
      <w:lvlText w:val=""/>
      <w:lvlJc w:val="left"/>
      <w:pPr>
        <w:ind w:left="2557" w:hanging="397"/>
      </w:pPr>
    </w:lvl>
    <w:lvl w:ilvl="7">
      <w:start w:val="1"/>
      <w:numFmt w:val="none"/>
      <w:lvlText w:val=""/>
      <w:lvlJc w:val="left"/>
      <w:pPr>
        <w:ind w:left="2557" w:hanging="37"/>
      </w:pPr>
    </w:lvl>
    <w:lvl w:ilvl="8">
      <w:start w:val="1"/>
      <w:numFmt w:val="none"/>
      <w:lvlText w:val=""/>
      <w:lvlJc w:val="left"/>
      <w:pPr>
        <w:ind w:left="2557" w:firstLine="323"/>
      </w:pPr>
    </w:lvl>
  </w:abstractNum>
  <w:abstractNum w:abstractNumId="25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6924AAB"/>
    <w:multiLevelType w:val="hybridMultilevel"/>
    <w:tmpl w:val="A96C34B0"/>
    <w:lvl w:ilvl="0" w:tplc="0415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377124B4"/>
    <w:multiLevelType w:val="hybridMultilevel"/>
    <w:tmpl w:val="6744F2F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39FF33F6"/>
    <w:multiLevelType w:val="hybridMultilevel"/>
    <w:tmpl w:val="4FCEE972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3D0B0114"/>
    <w:multiLevelType w:val="hybridMultilevel"/>
    <w:tmpl w:val="334E7EAA"/>
    <w:lvl w:ilvl="0" w:tplc="0415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1">
    <w:nsid w:val="3D62238F"/>
    <w:multiLevelType w:val="hybridMultilevel"/>
    <w:tmpl w:val="A07E69C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>
    <w:nsid w:val="418C4911"/>
    <w:multiLevelType w:val="hybridMultilevel"/>
    <w:tmpl w:val="9FA029C8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5A17444"/>
    <w:multiLevelType w:val="hybridMultilevel"/>
    <w:tmpl w:val="002035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2DE0B4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47497118"/>
    <w:multiLevelType w:val="hybridMultilevel"/>
    <w:tmpl w:val="FE5A5C4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AC70247"/>
    <w:multiLevelType w:val="hybridMultilevel"/>
    <w:tmpl w:val="051443A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4ACC4484"/>
    <w:multiLevelType w:val="hybridMultilevel"/>
    <w:tmpl w:val="5B7864C2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A95A69"/>
    <w:multiLevelType w:val="hybridMultilevel"/>
    <w:tmpl w:val="27BA7992"/>
    <w:lvl w:ilvl="0" w:tplc="42E4A4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BF45769"/>
    <w:multiLevelType w:val="hybridMultilevel"/>
    <w:tmpl w:val="EDC895C2"/>
    <w:lvl w:ilvl="0" w:tplc="DF9E6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CA731F6"/>
    <w:multiLevelType w:val="hybridMultilevel"/>
    <w:tmpl w:val="CFB84146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2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39A4F0A"/>
    <w:multiLevelType w:val="hybridMultilevel"/>
    <w:tmpl w:val="D2F49382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4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67AB4D73"/>
    <w:multiLevelType w:val="hybridMultilevel"/>
    <w:tmpl w:val="94064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1">
      <w:start w:val="1"/>
      <w:numFmt w:val="decimal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>
    <w:nsid w:val="68957674"/>
    <w:multiLevelType w:val="hybridMultilevel"/>
    <w:tmpl w:val="0B5ADA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E0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48">
    <w:nsid w:val="6CEE2A1A"/>
    <w:multiLevelType w:val="hybridMultilevel"/>
    <w:tmpl w:val="D6BC902A"/>
    <w:lvl w:ilvl="0" w:tplc="22EC35D6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9">
    <w:nsid w:val="6DB50B59"/>
    <w:multiLevelType w:val="hybridMultilevel"/>
    <w:tmpl w:val="1D3E52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1FC259C"/>
    <w:multiLevelType w:val="hybridMultilevel"/>
    <w:tmpl w:val="E1DC36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38502B7"/>
    <w:multiLevelType w:val="hybridMultilevel"/>
    <w:tmpl w:val="B3240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68775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5E93654"/>
    <w:multiLevelType w:val="hybridMultilevel"/>
    <w:tmpl w:val="16426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500C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79EC1AAC"/>
    <w:multiLevelType w:val="hybridMultilevel"/>
    <w:tmpl w:val="8C088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1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</w:num>
  <w:num w:numId="5">
    <w:abstractNumId w:val="54"/>
  </w:num>
  <w:num w:numId="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</w:num>
  <w:num w:numId="8">
    <w:abstractNumId w:val="6"/>
  </w:num>
  <w:num w:numId="9">
    <w:abstractNumId w:val="19"/>
  </w:num>
  <w:num w:numId="10">
    <w:abstractNumId w:val="0"/>
  </w:num>
  <w:num w:numId="11">
    <w:abstractNumId w:val="44"/>
  </w:num>
  <w:num w:numId="12">
    <w:abstractNumId w:val="46"/>
  </w:num>
  <w:num w:numId="13">
    <w:abstractNumId w:val="9"/>
  </w:num>
  <w:num w:numId="14">
    <w:abstractNumId w:val="52"/>
  </w:num>
  <w:num w:numId="15">
    <w:abstractNumId w:val="37"/>
  </w:num>
  <w:num w:numId="16">
    <w:abstractNumId w:val="8"/>
  </w:num>
  <w:num w:numId="17">
    <w:abstractNumId w:val="17"/>
  </w:num>
  <w:num w:numId="18">
    <w:abstractNumId w:val="33"/>
  </w:num>
  <w:num w:numId="19">
    <w:abstractNumId w:val="42"/>
  </w:num>
  <w:num w:numId="20">
    <w:abstractNumId w:val="34"/>
  </w:num>
  <w:num w:numId="21">
    <w:abstractNumId w:val="23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4"/>
  </w:num>
  <w:num w:numId="26">
    <w:abstractNumId w:val="2"/>
  </w:num>
  <w:num w:numId="27">
    <w:abstractNumId w:val="47"/>
  </w:num>
  <w:num w:numId="28">
    <w:abstractNumId w:val="26"/>
  </w:num>
  <w:num w:numId="29">
    <w:abstractNumId w:val="45"/>
  </w:num>
  <w:num w:numId="30">
    <w:abstractNumId w:val="49"/>
  </w:num>
  <w:num w:numId="31">
    <w:abstractNumId w:val="18"/>
  </w:num>
  <w:num w:numId="32">
    <w:abstractNumId w:val="22"/>
  </w:num>
  <w:num w:numId="33">
    <w:abstractNumId w:val="11"/>
  </w:num>
  <w:num w:numId="34">
    <w:abstractNumId w:val="29"/>
  </w:num>
  <w:num w:numId="35">
    <w:abstractNumId w:val="24"/>
  </w:num>
  <w:num w:numId="36">
    <w:abstractNumId w:val="28"/>
  </w:num>
  <w:num w:numId="37">
    <w:abstractNumId w:val="41"/>
  </w:num>
  <w:num w:numId="38">
    <w:abstractNumId w:val="48"/>
  </w:num>
  <w:num w:numId="39">
    <w:abstractNumId w:val="13"/>
  </w:num>
  <w:num w:numId="40">
    <w:abstractNumId w:val="35"/>
  </w:num>
  <w:num w:numId="41">
    <w:abstractNumId w:val="15"/>
  </w:num>
  <w:num w:numId="42">
    <w:abstractNumId w:val="5"/>
  </w:num>
  <w:num w:numId="43">
    <w:abstractNumId w:val="16"/>
  </w:num>
  <w:num w:numId="44">
    <w:abstractNumId w:val="32"/>
  </w:num>
  <w:num w:numId="45">
    <w:abstractNumId w:val="30"/>
  </w:num>
  <w:num w:numId="46">
    <w:abstractNumId w:val="43"/>
  </w:num>
  <w:num w:numId="47">
    <w:abstractNumId w:val="31"/>
  </w:num>
  <w:num w:numId="48">
    <w:abstractNumId w:val="21"/>
  </w:num>
  <w:num w:numId="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  <w:num w:numId="51">
    <w:abstractNumId w:val="50"/>
  </w:num>
  <w:num w:numId="52">
    <w:abstractNumId w:val="20"/>
  </w:num>
  <w:num w:numId="53">
    <w:abstractNumId w:val="27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905"/>
    <w:rsid w:val="00001931"/>
    <w:rsid w:val="00001D7E"/>
    <w:rsid w:val="00002BD1"/>
    <w:rsid w:val="00003C20"/>
    <w:rsid w:val="00005AF5"/>
    <w:rsid w:val="00011084"/>
    <w:rsid w:val="000111AD"/>
    <w:rsid w:val="00011544"/>
    <w:rsid w:val="000126F7"/>
    <w:rsid w:val="00013268"/>
    <w:rsid w:val="00013BC0"/>
    <w:rsid w:val="00014057"/>
    <w:rsid w:val="00015BE7"/>
    <w:rsid w:val="0001685F"/>
    <w:rsid w:val="00016CA4"/>
    <w:rsid w:val="00017CE4"/>
    <w:rsid w:val="00020AB0"/>
    <w:rsid w:val="00020C3F"/>
    <w:rsid w:val="000263A8"/>
    <w:rsid w:val="00027DFD"/>
    <w:rsid w:val="000341F8"/>
    <w:rsid w:val="00036DE9"/>
    <w:rsid w:val="00037442"/>
    <w:rsid w:val="00037C78"/>
    <w:rsid w:val="000409B8"/>
    <w:rsid w:val="00044561"/>
    <w:rsid w:val="00046CE2"/>
    <w:rsid w:val="00046E68"/>
    <w:rsid w:val="00047C17"/>
    <w:rsid w:val="00047EBA"/>
    <w:rsid w:val="00050B21"/>
    <w:rsid w:val="00053262"/>
    <w:rsid w:val="00053C58"/>
    <w:rsid w:val="00056745"/>
    <w:rsid w:val="00056BB5"/>
    <w:rsid w:val="0006183E"/>
    <w:rsid w:val="00063F27"/>
    <w:rsid w:val="00064905"/>
    <w:rsid w:val="00070847"/>
    <w:rsid w:val="00071657"/>
    <w:rsid w:val="000716AC"/>
    <w:rsid w:val="000718F9"/>
    <w:rsid w:val="00074273"/>
    <w:rsid w:val="00076CA7"/>
    <w:rsid w:val="0008057F"/>
    <w:rsid w:val="00082F7E"/>
    <w:rsid w:val="0008417B"/>
    <w:rsid w:val="00085E60"/>
    <w:rsid w:val="00087BB8"/>
    <w:rsid w:val="0009467E"/>
    <w:rsid w:val="000966ED"/>
    <w:rsid w:val="00096E30"/>
    <w:rsid w:val="000A0D60"/>
    <w:rsid w:val="000A238A"/>
    <w:rsid w:val="000A2F8F"/>
    <w:rsid w:val="000A44F5"/>
    <w:rsid w:val="000A580E"/>
    <w:rsid w:val="000A6C78"/>
    <w:rsid w:val="000A6E93"/>
    <w:rsid w:val="000B0D72"/>
    <w:rsid w:val="000B23EB"/>
    <w:rsid w:val="000B3636"/>
    <w:rsid w:val="000B36BB"/>
    <w:rsid w:val="000B4085"/>
    <w:rsid w:val="000B68C3"/>
    <w:rsid w:val="000B69A8"/>
    <w:rsid w:val="000C03C6"/>
    <w:rsid w:val="000C0EF7"/>
    <w:rsid w:val="000C195A"/>
    <w:rsid w:val="000C2DEF"/>
    <w:rsid w:val="000C4073"/>
    <w:rsid w:val="000C43CD"/>
    <w:rsid w:val="000C4B5C"/>
    <w:rsid w:val="000C551E"/>
    <w:rsid w:val="000D1AED"/>
    <w:rsid w:val="000D1E42"/>
    <w:rsid w:val="000D262B"/>
    <w:rsid w:val="000D446A"/>
    <w:rsid w:val="000D60CB"/>
    <w:rsid w:val="000D7259"/>
    <w:rsid w:val="000E0B87"/>
    <w:rsid w:val="000E1278"/>
    <w:rsid w:val="000E18B8"/>
    <w:rsid w:val="000E2887"/>
    <w:rsid w:val="000E3C0F"/>
    <w:rsid w:val="000F103F"/>
    <w:rsid w:val="000F1A43"/>
    <w:rsid w:val="000F4620"/>
    <w:rsid w:val="000F58C7"/>
    <w:rsid w:val="000F7EF0"/>
    <w:rsid w:val="0010022D"/>
    <w:rsid w:val="00101E46"/>
    <w:rsid w:val="00103041"/>
    <w:rsid w:val="00103584"/>
    <w:rsid w:val="00103CEC"/>
    <w:rsid w:val="00105C6D"/>
    <w:rsid w:val="00107044"/>
    <w:rsid w:val="001116B4"/>
    <w:rsid w:val="00111E16"/>
    <w:rsid w:val="0011200E"/>
    <w:rsid w:val="00113A2F"/>
    <w:rsid w:val="0011471F"/>
    <w:rsid w:val="00114AB9"/>
    <w:rsid w:val="00115F8F"/>
    <w:rsid w:val="00116C60"/>
    <w:rsid w:val="00116D70"/>
    <w:rsid w:val="00116F31"/>
    <w:rsid w:val="00120E80"/>
    <w:rsid w:val="00122186"/>
    <w:rsid w:val="00124EF9"/>
    <w:rsid w:val="00126F15"/>
    <w:rsid w:val="00127604"/>
    <w:rsid w:val="00127A6D"/>
    <w:rsid w:val="00127A78"/>
    <w:rsid w:val="00131FB3"/>
    <w:rsid w:val="0013233A"/>
    <w:rsid w:val="001333F8"/>
    <w:rsid w:val="00133592"/>
    <w:rsid w:val="001336DF"/>
    <w:rsid w:val="0013414B"/>
    <w:rsid w:val="0013462F"/>
    <w:rsid w:val="00135559"/>
    <w:rsid w:val="00136183"/>
    <w:rsid w:val="001365A2"/>
    <w:rsid w:val="00136F4C"/>
    <w:rsid w:val="00140868"/>
    <w:rsid w:val="00144681"/>
    <w:rsid w:val="00144D49"/>
    <w:rsid w:val="00150AB4"/>
    <w:rsid w:val="001511D5"/>
    <w:rsid w:val="0015145C"/>
    <w:rsid w:val="00151D29"/>
    <w:rsid w:val="001522AF"/>
    <w:rsid w:val="00152D65"/>
    <w:rsid w:val="00153194"/>
    <w:rsid w:val="00153980"/>
    <w:rsid w:val="0015512A"/>
    <w:rsid w:val="00157505"/>
    <w:rsid w:val="00160C98"/>
    <w:rsid w:val="00161553"/>
    <w:rsid w:val="00162129"/>
    <w:rsid w:val="00162800"/>
    <w:rsid w:val="00165230"/>
    <w:rsid w:val="001659AF"/>
    <w:rsid w:val="001700C6"/>
    <w:rsid w:val="001700D9"/>
    <w:rsid w:val="00170823"/>
    <w:rsid w:val="00171D63"/>
    <w:rsid w:val="00174A3C"/>
    <w:rsid w:val="00177510"/>
    <w:rsid w:val="00180B2E"/>
    <w:rsid w:val="00181D08"/>
    <w:rsid w:val="00181F0C"/>
    <w:rsid w:val="00182EE9"/>
    <w:rsid w:val="001831E9"/>
    <w:rsid w:val="00184778"/>
    <w:rsid w:val="00184D8E"/>
    <w:rsid w:val="001866A9"/>
    <w:rsid w:val="00191006"/>
    <w:rsid w:val="001919F2"/>
    <w:rsid w:val="00191EE5"/>
    <w:rsid w:val="00194410"/>
    <w:rsid w:val="00195635"/>
    <w:rsid w:val="001965AB"/>
    <w:rsid w:val="0019731E"/>
    <w:rsid w:val="00197B46"/>
    <w:rsid w:val="001A2A36"/>
    <w:rsid w:val="001A2DA6"/>
    <w:rsid w:val="001A44C9"/>
    <w:rsid w:val="001A5342"/>
    <w:rsid w:val="001A6193"/>
    <w:rsid w:val="001B0C9C"/>
    <w:rsid w:val="001B0FE9"/>
    <w:rsid w:val="001B1411"/>
    <w:rsid w:val="001B2D28"/>
    <w:rsid w:val="001B3E47"/>
    <w:rsid w:val="001B681D"/>
    <w:rsid w:val="001B6D77"/>
    <w:rsid w:val="001B7DC3"/>
    <w:rsid w:val="001C033C"/>
    <w:rsid w:val="001C0D13"/>
    <w:rsid w:val="001C7560"/>
    <w:rsid w:val="001C791C"/>
    <w:rsid w:val="001D0D72"/>
    <w:rsid w:val="001D10D7"/>
    <w:rsid w:val="001D1E93"/>
    <w:rsid w:val="001D31A3"/>
    <w:rsid w:val="001D35EC"/>
    <w:rsid w:val="001D35FA"/>
    <w:rsid w:val="001D3CA8"/>
    <w:rsid w:val="001D5133"/>
    <w:rsid w:val="001D5452"/>
    <w:rsid w:val="001D56CE"/>
    <w:rsid w:val="001D71AE"/>
    <w:rsid w:val="001D71FD"/>
    <w:rsid w:val="001E053B"/>
    <w:rsid w:val="001E221F"/>
    <w:rsid w:val="001E2343"/>
    <w:rsid w:val="001E26B6"/>
    <w:rsid w:val="001E30CC"/>
    <w:rsid w:val="001E340A"/>
    <w:rsid w:val="001E3E9A"/>
    <w:rsid w:val="001E406A"/>
    <w:rsid w:val="001E4620"/>
    <w:rsid w:val="001E72AB"/>
    <w:rsid w:val="001F6284"/>
    <w:rsid w:val="001F78C3"/>
    <w:rsid w:val="0020332C"/>
    <w:rsid w:val="002036EB"/>
    <w:rsid w:val="00204ED3"/>
    <w:rsid w:val="0020646E"/>
    <w:rsid w:val="00206D77"/>
    <w:rsid w:val="00223C41"/>
    <w:rsid w:val="00224F59"/>
    <w:rsid w:val="00225E4D"/>
    <w:rsid w:val="00231196"/>
    <w:rsid w:val="002337AC"/>
    <w:rsid w:val="002347F6"/>
    <w:rsid w:val="00236C76"/>
    <w:rsid w:val="00240C3E"/>
    <w:rsid w:val="002416D6"/>
    <w:rsid w:val="00241C24"/>
    <w:rsid w:val="00242825"/>
    <w:rsid w:val="00242B58"/>
    <w:rsid w:val="002438CE"/>
    <w:rsid w:val="00246524"/>
    <w:rsid w:val="00246707"/>
    <w:rsid w:val="00250EC0"/>
    <w:rsid w:val="002512A1"/>
    <w:rsid w:val="00251FFB"/>
    <w:rsid w:val="00252D53"/>
    <w:rsid w:val="002565E6"/>
    <w:rsid w:val="00260023"/>
    <w:rsid w:val="002611D2"/>
    <w:rsid w:val="00261CEC"/>
    <w:rsid w:val="00262DED"/>
    <w:rsid w:val="00265B8C"/>
    <w:rsid w:val="00267F7A"/>
    <w:rsid w:val="00273B7F"/>
    <w:rsid w:val="00273BB3"/>
    <w:rsid w:val="00274FC2"/>
    <w:rsid w:val="0027567B"/>
    <w:rsid w:val="0027623B"/>
    <w:rsid w:val="00277DA3"/>
    <w:rsid w:val="00280495"/>
    <w:rsid w:val="00280844"/>
    <w:rsid w:val="00280888"/>
    <w:rsid w:val="002808D8"/>
    <w:rsid w:val="00282F8B"/>
    <w:rsid w:val="00287153"/>
    <w:rsid w:val="00287427"/>
    <w:rsid w:val="00287447"/>
    <w:rsid w:val="00287C95"/>
    <w:rsid w:val="00290932"/>
    <w:rsid w:val="002920AD"/>
    <w:rsid w:val="00294297"/>
    <w:rsid w:val="00294C5D"/>
    <w:rsid w:val="00295E7F"/>
    <w:rsid w:val="00295F28"/>
    <w:rsid w:val="002967C8"/>
    <w:rsid w:val="00296809"/>
    <w:rsid w:val="002974AA"/>
    <w:rsid w:val="002A0021"/>
    <w:rsid w:val="002A0263"/>
    <w:rsid w:val="002A0432"/>
    <w:rsid w:val="002A0E17"/>
    <w:rsid w:val="002A24C5"/>
    <w:rsid w:val="002A27AC"/>
    <w:rsid w:val="002A35F3"/>
    <w:rsid w:val="002A3C4A"/>
    <w:rsid w:val="002A3DCD"/>
    <w:rsid w:val="002A507C"/>
    <w:rsid w:val="002A52CB"/>
    <w:rsid w:val="002A55A2"/>
    <w:rsid w:val="002A6B7F"/>
    <w:rsid w:val="002A7B12"/>
    <w:rsid w:val="002B033A"/>
    <w:rsid w:val="002B2381"/>
    <w:rsid w:val="002B59CC"/>
    <w:rsid w:val="002C5EC2"/>
    <w:rsid w:val="002C6550"/>
    <w:rsid w:val="002C7717"/>
    <w:rsid w:val="002D2339"/>
    <w:rsid w:val="002D35E6"/>
    <w:rsid w:val="002D5670"/>
    <w:rsid w:val="002D5EF2"/>
    <w:rsid w:val="002E3EFD"/>
    <w:rsid w:val="002E5071"/>
    <w:rsid w:val="002E5E61"/>
    <w:rsid w:val="002F2420"/>
    <w:rsid w:val="002F3ED6"/>
    <w:rsid w:val="002F3F29"/>
    <w:rsid w:val="002F49E1"/>
    <w:rsid w:val="002F70F2"/>
    <w:rsid w:val="002F73D8"/>
    <w:rsid w:val="00300E4A"/>
    <w:rsid w:val="00300F23"/>
    <w:rsid w:val="0030273C"/>
    <w:rsid w:val="00302B0C"/>
    <w:rsid w:val="00302C71"/>
    <w:rsid w:val="00303ABC"/>
    <w:rsid w:val="003063B6"/>
    <w:rsid w:val="00307028"/>
    <w:rsid w:val="0031030C"/>
    <w:rsid w:val="00311C71"/>
    <w:rsid w:val="00312AB5"/>
    <w:rsid w:val="0031333E"/>
    <w:rsid w:val="0031399A"/>
    <w:rsid w:val="00316790"/>
    <w:rsid w:val="00317A09"/>
    <w:rsid w:val="00321A8A"/>
    <w:rsid w:val="00323072"/>
    <w:rsid w:val="00323992"/>
    <w:rsid w:val="00323FDB"/>
    <w:rsid w:val="00324594"/>
    <w:rsid w:val="003253D1"/>
    <w:rsid w:val="00326372"/>
    <w:rsid w:val="003264AC"/>
    <w:rsid w:val="00331388"/>
    <w:rsid w:val="003316A5"/>
    <w:rsid w:val="003321B2"/>
    <w:rsid w:val="00332701"/>
    <w:rsid w:val="00335D37"/>
    <w:rsid w:val="00337B91"/>
    <w:rsid w:val="0034031F"/>
    <w:rsid w:val="003414EC"/>
    <w:rsid w:val="00341B39"/>
    <w:rsid w:val="00342815"/>
    <w:rsid w:val="003437DD"/>
    <w:rsid w:val="00345B79"/>
    <w:rsid w:val="00345D36"/>
    <w:rsid w:val="003517AC"/>
    <w:rsid w:val="00353AEA"/>
    <w:rsid w:val="003554CE"/>
    <w:rsid w:val="003574E5"/>
    <w:rsid w:val="00360155"/>
    <w:rsid w:val="00360779"/>
    <w:rsid w:val="00362222"/>
    <w:rsid w:val="0036435C"/>
    <w:rsid w:val="00367BA4"/>
    <w:rsid w:val="00370B39"/>
    <w:rsid w:val="00370D20"/>
    <w:rsid w:val="003737AC"/>
    <w:rsid w:val="00374C1D"/>
    <w:rsid w:val="00382BBE"/>
    <w:rsid w:val="00385902"/>
    <w:rsid w:val="003876AB"/>
    <w:rsid w:val="00387F5B"/>
    <w:rsid w:val="00390DA7"/>
    <w:rsid w:val="003916D4"/>
    <w:rsid w:val="00391CF2"/>
    <w:rsid w:val="003924AB"/>
    <w:rsid w:val="0039541F"/>
    <w:rsid w:val="003978EA"/>
    <w:rsid w:val="003A1E5B"/>
    <w:rsid w:val="003A2FA4"/>
    <w:rsid w:val="003A33BE"/>
    <w:rsid w:val="003A386C"/>
    <w:rsid w:val="003A4EAC"/>
    <w:rsid w:val="003A5EA6"/>
    <w:rsid w:val="003A69E7"/>
    <w:rsid w:val="003A78CD"/>
    <w:rsid w:val="003B081A"/>
    <w:rsid w:val="003B1284"/>
    <w:rsid w:val="003B164C"/>
    <w:rsid w:val="003B258C"/>
    <w:rsid w:val="003B31F6"/>
    <w:rsid w:val="003B357D"/>
    <w:rsid w:val="003B3D21"/>
    <w:rsid w:val="003B4749"/>
    <w:rsid w:val="003B5AC7"/>
    <w:rsid w:val="003B6BC1"/>
    <w:rsid w:val="003C0930"/>
    <w:rsid w:val="003C39D5"/>
    <w:rsid w:val="003C4A66"/>
    <w:rsid w:val="003C4DD6"/>
    <w:rsid w:val="003D1187"/>
    <w:rsid w:val="003D1C37"/>
    <w:rsid w:val="003D203D"/>
    <w:rsid w:val="003D365E"/>
    <w:rsid w:val="003D3C53"/>
    <w:rsid w:val="003D5BD3"/>
    <w:rsid w:val="003E0501"/>
    <w:rsid w:val="003E31B0"/>
    <w:rsid w:val="003E4C14"/>
    <w:rsid w:val="003E58E7"/>
    <w:rsid w:val="003F16C4"/>
    <w:rsid w:val="003F23FE"/>
    <w:rsid w:val="003F43B0"/>
    <w:rsid w:val="003F5E95"/>
    <w:rsid w:val="003F60AB"/>
    <w:rsid w:val="003F61C9"/>
    <w:rsid w:val="003F640C"/>
    <w:rsid w:val="003F6C0F"/>
    <w:rsid w:val="003F7329"/>
    <w:rsid w:val="004013BA"/>
    <w:rsid w:val="00402DD5"/>
    <w:rsid w:val="004053D4"/>
    <w:rsid w:val="00405453"/>
    <w:rsid w:val="00405FA9"/>
    <w:rsid w:val="004066A1"/>
    <w:rsid w:val="004071D3"/>
    <w:rsid w:val="0041145D"/>
    <w:rsid w:val="004116AE"/>
    <w:rsid w:val="00412F7F"/>
    <w:rsid w:val="00412FC9"/>
    <w:rsid w:val="004145D9"/>
    <w:rsid w:val="0041685B"/>
    <w:rsid w:val="00416C31"/>
    <w:rsid w:val="0042120B"/>
    <w:rsid w:val="00422919"/>
    <w:rsid w:val="0042520C"/>
    <w:rsid w:val="004266F5"/>
    <w:rsid w:val="00427B4B"/>
    <w:rsid w:val="004302B3"/>
    <w:rsid w:val="00430AD6"/>
    <w:rsid w:val="004311CC"/>
    <w:rsid w:val="004313B8"/>
    <w:rsid w:val="0043184E"/>
    <w:rsid w:val="00432E2C"/>
    <w:rsid w:val="00434056"/>
    <w:rsid w:val="00435CFF"/>
    <w:rsid w:val="00435E9D"/>
    <w:rsid w:val="004361C1"/>
    <w:rsid w:val="00436DD6"/>
    <w:rsid w:val="00441A91"/>
    <w:rsid w:val="00441E07"/>
    <w:rsid w:val="00446890"/>
    <w:rsid w:val="00447374"/>
    <w:rsid w:val="00447933"/>
    <w:rsid w:val="004479EC"/>
    <w:rsid w:val="004512F1"/>
    <w:rsid w:val="004518FF"/>
    <w:rsid w:val="00451AE8"/>
    <w:rsid w:val="00453B45"/>
    <w:rsid w:val="00456DD2"/>
    <w:rsid w:val="00457479"/>
    <w:rsid w:val="0046002E"/>
    <w:rsid w:val="00460DAB"/>
    <w:rsid w:val="00460FE0"/>
    <w:rsid w:val="0046221C"/>
    <w:rsid w:val="0046408C"/>
    <w:rsid w:val="00464739"/>
    <w:rsid w:val="0046623C"/>
    <w:rsid w:val="00467361"/>
    <w:rsid w:val="00470327"/>
    <w:rsid w:val="00472DBF"/>
    <w:rsid w:val="004739BB"/>
    <w:rsid w:val="00474DF1"/>
    <w:rsid w:val="00475023"/>
    <w:rsid w:val="004774F4"/>
    <w:rsid w:val="00480EA2"/>
    <w:rsid w:val="00481034"/>
    <w:rsid w:val="00483FF5"/>
    <w:rsid w:val="004845F4"/>
    <w:rsid w:val="00485E49"/>
    <w:rsid w:val="004872A8"/>
    <w:rsid w:val="00487B19"/>
    <w:rsid w:val="00491477"/>
    <w:rsid w:val="00492C8D"/>
    <w:rsid w:val="00492D8E"/>
    <w:rsid w:val="004940A6"/>
    <w:rsid w:val="00494555"/>
    <w:rsid w:val="0049501D"/>
    <w:rsid w:val="004A0048"/>
    <w:rsid w:val="004A0932"/>
    <w:rsid w:val="004A128D"/>
    <w:rsid w:val="004A243E"/>
    <w:rsid w:val="004A2F09"/>
    <w:rsid w:val="004A4978"/>
    <w:rsid w:val="004A67DB"/>
    <w:rsid w:val="004B32BB"/>
    <w:rsid w:val="004B4C71"/>
    <w:rsid w:val="004B73B9"/>
    <w:rsid w:val="004C0078"/>
    <w:rsid w:val="004C0B06"/>
    <w:rsid w:val="004C131D"/>
    <w:rsid w:val="004C275F"/>
    <w:rsid w:val="004C2D6A"/>
    <w:rsid w:val="004C4117"/>
    <w:rsid w:val="004C57F4"/>
    <w:rsid w:val="004C6767"/>
    <w:rsid w:val="004C677A"/>
    <w:rsid w:val="004C77CF"/>
    <w:rsid w:val="004D090E"/>
    <w:rsid w:val="004D0EC9"/>
    <w:rsid w:val="004D7CC7"/>
    <w:rsid w:val="004E0153"/>
    <w:rsid w:val="004E015D"/>
    <w:rsid w:val="004E1F2A"/>
    <w:rsid w:val="004E212A"/>
    <w:rsid w:val="004E22B7"/>
    <w:rsid w:val="004E320B"/>
    <w:rsid w:val="004E359C"/>
    <w:rsid w:val="004E4DCD"/>
    <w:rsid w:val="004E604B"/>
    <w:rsid w:val="004E6E70"/>
    <w:rsid w:val="004F235D"/>
    <w:rsid w:val="004F3891"/>
    <w:rsid w:val="004F6738"/>
    <w:rsid w:val="004F67F9"/>
    <w:rsid w:val="00502030"/>
    <w:rsid w:val="00502581"/>
    <w:rsid w:val="00504A53"/>
    <w:rsid w:val="00504CF1"/>
    <w:rsid w:val="00505705"/>
    <w:rsid w:val="00505BE7"/>
    <w:rsid w:val="00506719"/>
    <w:rsid w:val="00506814"/>
    <w:rsid w:val="00507137"/>
    <w:rsid w:val="00513444"/>
    <w:rsid w:val="0051360D"/>
    <w:rsid w:val="0051496C"/>
    <w:rsid w:val="00516460"/>
    <w:rsid w:val="00521465"/>
    <w:rsid w:val="00521693"/>
    <w:rsid w:val="00521A00"/>
    <w:rsid w:val="00521FED"/>
    <w:rsid w:val="005221E6"/>
    <w:rsid w:val="0052228B"/>
    <w:rsid w:val="00522B4F"/>
    <w:rsid w:val="00522D53"/>
    <w:rsid w:val="005243A6"/>
    <w:rsid w:val="00526787"/>
    <w:rsid w:val="00530DCA"/>
    <w:rsid w:val="0054021D"/>
    <w:rsid w:val="00542BD1"/>
    <w:rsid w:val="005437FF"/>
    <w:rsid w:val="005447C2"/>
    <w:rsid w:val="005458AD"/>
    <w:rsid w:val="005465D8"/>
    <w:rsid w:val="00547584"/>
    <w:rsid w:val="00550112"/>
    <w:rsid w:val="005523C5"/>
    <w:rsid w:val="00553B52"/>
    <w:rsid w:val="00556669"/>
    <w:rsid w:val="00557F5F"/>
    <w:rsid w:val="00557F69"/>
    <w:rsid w:val="005604EC"/>
    <w:rsid w:val="005607BE"/>
    <w:rsid w:val="00561406"/>
    <w:rsid w:val="005617E4"/>
    <w:rsid w:val="00561ABE"/>
    <w:rsid w:val="005629DB"/>
    <w:rsid w:val="00563CCF"/>
    <w:rsid w:val="00564E43"/>
    <w:rsid w:val="00565965"/>
    <w:rsid w:val="005660AC"/>
    <w:rsid w:val="00566EAA"/>
    <w:rsid w:val="00567DB0"/>
    <w:rsid w:val="005711B3"/>
    <w:rsid w:val="00573A79"/>
    <w:rsid w:val="00577F13"/>
    <w:rsid w:val="005815C6"/>
    <w:rsid w:val="00582105"/>
    <w:rsid w:val="00582652"/>
    <w:rsid w:val="00585E4F"/>
    <w:rsid w:val="00587AC6"/>
    <w:rsid w:val="00590158"/>
    <w:rsid w:val="00590C3A"/>
    <w:rsid w:val="00591425"/>
    <w:rsid w:val="005915F0"/>
    <w:rsid w:val="005929A5"/>
    <w:rsid w:val="00592B64"/>
    <w:rsid w:val="0059375D"/>
    <w:rsid w:val="0059379F"/>
    <w:rsid w:val="00594B61"/>
    <w:rsid w:val="005971B5"/>
    <w:rsid w:val="005A107C"/>
    <w:rsid w:val="005A197B"/>
    <w:rsid w:val="005A29EC"/>
    <w:rsid w:val="005A4160"/>
    <w:rsid w:val="005A4506"/>
    <w:rsid w:val="005A5546"/>
    <w:rsid w:val="005A6DF5"/>
    <w:rsid w:val="005B070C"/>
    <w:rsid w:val="005B1BB1"/>
    <w:rsid w:val="005B41B5"/>
    <w:rsid w:val="005B46D1"/>
    <w:rsid w:val="005B5283"/>
    <w:rsid w:val="005B5602"/>
    <w:rsid w:val="005C0BE8"/>
    <w:rsid w:val="005C3262"/>
    <w:rsid w:val="005C47D0"/>
    <w:rsid w:val="005C4EDE"/>
    <w:rsid w:val="005C5747"/>
    <w:rsid w:val="005C7309"/>
    <w:rsid w:val="005D2877"/>
    <w:rsid w:val="005D2D30"/>
    <w:rsid w:val="005D2FC5"/>
    <w:rsid w:val="005D5D56"/>
    <w:rsid w:val="005D5DC3"/>
    <w:rsid w:val="005D6E79"/>
    <w:rsid w:val="005D7619"/>
    <w:rsid w:val="005D7811"/>
    <w:rsid w:val="005E1575"/>
    <w:rsid w:val="005E24C0"/>
    <w:rsid w:val="005E591D"/>
    <w:rsid w:val="005E77F2"/>
    <w:rsid w:val="005F15B3"/>
    <w:rsid w:val="005F17C6"/>
    <w:rsid w:val="005F2DE0"/>
    <w:rsid w:val="005F451C"/>
    <w:rsid w:val="005F6E12"/>
    <w:rsid w:val="00603F4C"/>
    <w:rsid w:val="0060509A"/>
    <w:rsid w:val="00606D09"/>
    <w:rsid w:val="0060729A"/>
    <w:rsid w:val="00607484"/>
    <w:rsid w:val="00610F96"/>
    <w:rsid w:val="006124ED"/>
    <w:rsid w:val="0061348A"/>
    <w:rsid w:val="00617F24"/>
    <w:rsid w:val="0062040E"/>
    <w:rsid w:val="006219FF"/>
    <w:rsid w:val="006231AC"/>
    <w:rsid w:val="00625F41"/>
    <w:rsid w:val="00626221"/>
    <w:rsid w:val="00627400"/>
    <w:rsid w:val="00627EC9"/>
    <w:rsid w:val="006322E5"/>
    <w:rsid w:val="006334AE"/>
    <w:rsid w:val="00633BE1"/>
    <w:rsid w:val="006348CA"/>
    <w:rsid w:val="00635121"/>
    <w:rsid w:val="006352DD"/>
    <w:rsid w:val="00636191"/>
    <w:rsid w:val="00636E19"/>
    <w:rsid w:val="006375F1"/>
    <w:rsid w:val="006407C8"/>
    <w:rsid w:val="0064476C"/>
    <w:rsid w:val="00645BAF"/>
    <w:rsid w:val="00646460"/>
    <w:rsid w:val="00650EFE"/>
    <w:rsid w:val="00650F26"/>
    <w:rsid w:val="006521B9"/>
    <w:rsid w:val="00652292"/>
    <w:rsid w:val="00652AA8"/>
    <w:rsid w:val="00653BB1"/>
    <w:rsid w:val="0065489A"/>
    <w:rsid w:val="00657ED9"/>
    <w:rsid w:val="006606BB"/>
    <w:rsid w:val="00661BDC"/>
    <w:rsid w:val="00661C3D"/>
    <w:rsid w:val="00661DAD"/>
    <w:rsid w:val="006649FA"/>
    <w:rsid w:val="006657B2"/>
    <w:rsid w:val="0066730E"/>
    <w:rsid w:val="0067176A"/>
    <w:rsid w:val="006718EE"/>
    <w:rsid w:val="00675749"/>
    <w:rsid w:val="00677D0C"/>
    <w:rsid w:val="00677ED8"/>
    <w:rsid w:val="00680277"/>
    <w:rsid w:val="00681706"/>
    <w:rsid w:val="00681D18"/>
    <w:rsid w:val="00681E4E"/>
    <w:rsid w:val="0068264B"/>
    <w:rsid w:val="00683B64"/>
    <w:rsid w:val="00685D6F"/>
    <w:rsid w:val="00686AB4"/>
    <w:rsid w:val="00687F1C"/>
    <w:rsid w:val="006916D0"/>
    <w:rsid w:val="00692F6F"/>
    <w:rsid w:val="00696011"/>
    <w:rsid w:val="006970BE"/>
    <w:rsid w:val="006A16E3"/>
    <w:rsid w:val="006A3F99"/>
    <w:rsid w:val="006A44D6"/>
    <w:rsid w:val="006A5B50"/>
    <w:rsid w:val="006A6ACE"/>
    <w:rsid w:val="006B0CCD"/>
    <w:rsid w:val="006B34D1"/>
    <w:rsid w:val="006B3710"/>
    <w:rsid w:val="006B377C"/>
    <w:rsid w:val="006B5017"/>
    <w:rsid w:val="006C075D"/>
    <w:rsid w:val="006C0A42"/>
    <w:rsid w:val="006C4D1E"/>
    <w:rsid w:val="006C5AFA"/>
    <w:rsid w:val="006D0804"/>
    <w:rsid w:val="006D0FEF"/>
    <w:rsid w:val="006D4581"/>
    <w:rsid w:val="006D5C3A"/>
    <w:rsid w:val="006D6231"/>
    <w:rsid w:val="006D7418"/>
    <w:rsid w:val="006E0177"/>
    <w:rsid w:val="006E03A1"/>
    <w:rsid w:val="006E092C"/>
    <w:rsid w:val="006E0C9B"/>
    <w:rsid w:val="006E26C4"/>
    <w:rsid w:val="006E34C7"/>
    <w:rsid w:val="006E4578"/>
    <w:rsid w:val="006E490D"/>
    <w:rsid w:val="006E4B56"/>
    <w:rsid w:val="006E4C17"/>
    <w:rsid w:val="006E5044"/>
    <w:rsid w:val="006E6285"/>
    <w:rsid w:val="006E6369"/>
    <w:rsid w:val="006E7AFB"/>
    <w:rsid w:val="006F293B"/>
    <w:rsid w:val="006F2C73"/>
    <w:rsid w:val="006F2D35"/>
    <w:rsid w:val="006F2EE7"/>
    <w:rsid w:val="006F6077"/>
    <w:rsid w:val="006F77A9"/>
    <w:rsid w:val="006F77EE"/>
    <w:rsid w:val="00700A0A"/>
    <w:rsid w:val="00701A89"/>
    <w:rsid w:val="00701ED2"/>
    <w:rsid w:val="007028A2"/>
    <w:rsid w:val="007033E4"/>
    <w:rsid w:val="007061B2"/>
    <w:rsid w:val="0071291A"/>
    <w:rsid w:val="0071513E"/>
    <w:rsid w:val="00716215"/>
    <w:rsid w:val="0071678C"/>
    <w:rsid w:val="00717873"/>
    <w:rsid w:val="00720CEB"/>
    <w:rsid w:val="00722FC6"/>
    <w:rsid w:val="007233FC"/>
    <w:rsid w:val="0072391E"/>
    <w:rsid w:val="00723B23"/>
    <w:rsid w:val="00723C5C"/>
    <w:rsid w:val="00726156"/>
    <w:rsid w:val="00730215"/>
    <w:rsid w:val="00730D48"/>
    <w:rsid w:val="00731071"/>
    <w:rsid w:val="0073138A"/>
    <w:rsid w:val="00731D48"/>
    <w:rsid w:val="0073271F"/>
    <w:rsid w:val="007341DC"/>
    <w:rsid w:val="00734653"/>
    <w:rsid w:val="00735C40"/>
    <w:rsid w:val="00737035"/>
    <w:rsid w:val="00741F50"/>
    <w:rsid w:val="007427D7"/>
    <w:rsid w:val="0074327C"/>
    <w:rsid w:val="00743631"/>
    <w:rsid w:val="00743E66"/>
    <w:rsid w:val="00745244"/>
    <w:rsid w:val="007453D4"/>
    <w:rsid w:val="00746C69"/>
    <w:rsid w:val="0074767F"/>
    <w:rsid w:val="00752445"/>
    <w:rsid w:val="007529E3"/>
    <w:rsid w:val="00753471"/>
    <w:rsid w:val="007534C3"/>
    <w:rsid w:val="00753BD5"/>
    <w:rsid w:val="00755F6F"/>
    <w:rsid w:val="0075782C"/>
    <w:rsid w:val="00761F35"/>
    <w:rsid w:val="00765F01"/>
    <w:rsid w:val="007705EF"/>
    <w:rsid w:val="007711B1"/>
    <w:rsid w:val="00772787"/>
    <w:rsid w:val="0077304E"/>
    <w:rsid w:val="0077443A"/>
    <w:rsid w:val="00774A0E"/>
    <w:rsid w:val="00776638"/>
    <w:rsid w:val="00780DB5"/>
    <w:rsid w:val="00782C8E"/>
    <w:rsid w:val="007835B8"/>
    <w:rsid w:val="0078594C"/>
    <w:rsid w:val="00792DCA"/>
    <w:rsid w:val="00793555"/>
    <w:rsid w:val="00794985"/>
    <w:rsid w:val="00796D03"/>
    <w:rsid w:val="0079782B"/>
    <w:rsid w:val="007A111E"/>
    <w:rsid w:val="007A1AF4"/>
    <w:rsid w:val="007A1C3E"/>
    <w:rsid w:val="007A2286"/>
    <w:rsid w:val="007A479C"/>
    <w:rsid w:val="007A56F6"/>
    <w:rsid w:val="007A57B0"/>
    <w:rsid w:val="007A6F39"/>
    <w:rsid w:val="007A7B8C"/>
    <w:rsid w:val="007B12EE"/>
    <w:rsid w:val="007B1530"/>
    <w:rsid w:val="007B1E6C"/>
    <w:rsid w:val="007B276D"/>
    <w:rsid w:val="007B3679"/>
    <w:rsid w:val="007B5F66"/>
    <w:rsid w:val="007B605A"/>
    <w:rsid w:val="007B6C80"/>
    <w:rsid w:val="007B7994"/>
    <w:rsid w:val="007B7A89"/>
    <w:rsid w:val="007C0C71"/>
    <w:rsid w:val="007C1318"/>
    <w:rsid w:val="007C31F3"/>
    <w:rsid w:val="007C3D95"/>
    <w:rsid w:val="007C5F32"/>
    <w:rsid w:val="007C6854"/>
    <w:rsid w:val="007C70CB"/>
    <w:rsid w:val="007C7291"/>
    <w:rsid w:val="007D114B"/>
    <w:rsid w:val="007D116D"/>
    <w:rsid w:val="007D259E"/>
    <w:rsid w:val="007D368F"/>
    <w:rsid w:val="007D5092"/>
    <w:rsid w:val="007D5F01"/>
    <w:rsid w:val="007D66C3"/>
    <w:rsid w:val="007D6F81"/>
    <w:rsid w:val="007D71AD"/>
    <w:rsid w:val="007E0A88"/>
    <w:rsid w:val="007E20E1"/>
    <w:rsid w:val="007E4B30"/>
    <w:rsid w:val="007E5974"/>
    <w:rsid w:val="007E5B73"/>
    <w:rsid w:val="007E6149"/>
    <w:rsid w:val="007E75D3"/>
    <w:rsid w:val="007F1865"/>
    <w:rsid w:val="007F36EC"/>
    <w:rsid w:val="007F414D"/>
    <w:rsid w:val="007F7DAB"/>
    <w:rsid w:val="00800F17"/>
    <w:rsid w:val="00801F86"/>
    <w:rsid w:val="00802CC4"/>
    <w:rsid w:val="00805734"/>
    <w:rsid w:val="00805836"/>
    <w:rsid w:val="00806CBD"/>
    <w:rsid w:val="008107F8"/>
    <w:rsid w:val="00810A03"/>
    <w:rsid w:val="00812EE5"/>
    <w:rsid w:val="00813433"/>
    <w:rsid w:val="008137B8"/>
    <w:rsid w:val="00813B82"/>
    <w:rsid w:val="00813C71"/>
    <w:rsid w:val="00814112"/>
    <w:rsid w:val="00815204"/>
    <w:rsid w:val="008170C6"/>
    <w:rsid w:val="00817C0C"/>
    <w:rsid w:val="008228CB"/>
    <w:rsid w:val="008234E0"/>
    <w:rsid w:val="00826513"/>
    <w:rsid w:val="008304DD"/>
    <w:rsid w:val="008326B3"/>
    <w:rsid w:val="00834041"/>
    <w:rsid w:val="00834E3F"/>
    <w:rsid w:val="00835C0C"/>
    <w:rsid w:val="00835D4E"/>
    <w:rsid w:val="00836C4C"/>
    <w:rsid w:val="008375D4"/>
    <w:rsid w:val="0084087A"/>
    <w:rsid w:val="008433E6"/>
    <w:rsid w:val="0084343D"/>
    <w:rsid w:val="00843D10"/>
    <w:rsid w:val="00844C54"/>
    <w:rsid w:val="00844F06"/>
    <w:rsid w:val="008478B3"/>
    <w:rsid w:val="008503A0"/>
    <w:rsid w:val="00850A3C"/>
    <w:rsid w:val="008523EB"/>
    <w:rsid w:val="00855E51"/>
    <w:rsid w:val="0085780B"/>
    <w:rsid w:val="00857B6B"/>
    <w:rsid w:val="0086050F"/>
    <w:rsid w:val="0086172F"/>
    <w:rsid w:val="008637A2"/>
    <w:rsid w:val="00864353"/>
    <w:rsid w:val="00864ACE"/>
    <w:rsid w:val="00870230"/>
    <w:rsid w:val="00870A91"/>
    <w:rsid w:val="0087203D"/>
    <w:rsid w:val="008730AC"/>
    <w:rsid w:val="00883B43"/>
    <w:rsid w:val="00884C17"/>
    <w:rsid w:val="008859EB"/>
    <w:rsid w:val="008863EA"/>
    <w:rsid w:val="00886A3A"/>
    <w:rsid w:val="00887688"/>
    <w:rsid w:val="00887CB8"/>
    <w:rsid w:val="008902BD"/>
    <w:rsid w:val="008935A0"/>
    <w:rsid w:val="008952B4"/>
    <w:rsid w:val="008955AB"/>
    <w:rsid w:val="00895D5C"/>
    <w:rsid w:val="008A09C3"/>
    <w:rsid w:val="008A0FEB"/>
    <w:rsid w:val="008A2991"/>
    <w:rsid w:val="008A3B39"/>
    <w:rsid w:val="008A4456"/>
    <w:rsid w:val="008A4A67"/>
    <w:rsid w:val="008A51D7"/>
    <w:rsid w:val="008A58D5"/>
    <w:rsid w:val="008A64EE"/>
    <w:rsid w:val="008A7794"/>
    <w:rsid w:val="008B2F44"/>
    <w:rsid w:val="008B37B6"/>
    <w:rsid w:val="008B37CB"/>
    <w:rsid w:val="008B53D5"/>
    <w:rsid w:val="008B5B55"/>
    <w:rsid w:val="008B7541"/>
    <w:rsid w:val="008B7F52"/>
    <w:rsid w:val="008C239E"/>
    <w:rsid w:val="008C33D4"/>
    <w:rsid w:val="008C38F4"/>
    <w:rsid w:val="008C6290"/>
    <w:rsid w:val="008C6BDE"/>
    <w:rsid w:val="008D0211"/>
    <w:rsid w:val="008D355D"/>
    <w:rsid w:val="008D38D1"/>
    <w:rsid w:val="008D5BB1"/>
    <w:rsid w:val="008D7332"/>
    <w:rsid w:val="008E012C"/>
    <w:rsid w:val="008E02B2"/>
    <w:rsid w:val="008E1275"/>
    <w:rsid w:val="008E3BDE"/>
    <w:rsid w:val="008E66AE"/>
    <w:rsid w:val="008E7486"/>
    <w:rsid w:val="008F1DFE"/>
    <w:rsid w:val="008F22FD"/>
    <w:rsid w:val="008F3F76"/>
    <w:rsid w:val="008F4B1E"/>
    <w:rsid w:val="008F55F7"/>
    <w:rsid w:val="008F5881"/>
    <w:rsid w:val="009009A1"/>
    <w:rsid w:val="00901687"/>
    <w:rsid w:val="00905A6F"/>
    <w:rsid w:val="00912359"/>
    <w:rsid w:val="009126A0"/>
    <w:rsid w:val="00912750"/>
    <w:rsid w:val="00914AF1"/>
    <w:rsid w:val="0091556B"/>
    <w:rsid w:val="0091570E"/>
    <w:rsid w:val="009159E2"/>
    <w:rsid w:val="009166E0"/>
    <w:rsid w:val="00917577"/>
    <w:rsid w:val="009176ED"/>
    <w:rsid w:val="00920FB5"/>
    <w:rsid w:val="009227DD"/>
    <w:rsid w:val="00922BA1"/>
    <w:rsid w:val="00925A76"/>
    <w:rsid w:val="00926028"/>
    <w:rsid w:val="009262E5"/>
    <w:rsid w:val="00926572"/>
    <w:rsid w:val="00927353"/>
    <w:rsid w:val="00930937"/>
    <w:rsid w:val="00930C4F"/>
    <w:rsid w:val="0093223D"/>
    <w:rsid w:val="00933778"/>
    <w:rsid w:val="00934D32"/>
    <w:rsid w:val="00935A66"/>
    <w:rsid w:val="00935C56"/>
    <w:rsid w:val="00936218"/>
    <w:rsid w:val="0093765E"/>
    <w:rsid w:val="00940FEA"/>
    <w:rsid w:val="009443F3"/>
    <w:rsid w:val="00946018"/>
    <w:rsid w:val="009510A1"/>
    <w:rsid w:val="00952E15"/>
    <w:rsid w:val="009530D3"/>
    <w:rsid w:val="009533C2"/>
    <w:rsid w:val="00953D30"/>
    <w:rsid w:val="00954BCF"/>
    <w:rsid w:val="00954C5F"/>
    <w:rsid w:val="00955AE8"/>
    <w:rsid w:val="00956BEC"/>
    <w:rsid w:val="009572CD"/>
    <w:rsid w:val="00960C0C"/>
    <w:rsid w:val="00961269"/>
    <w:rsid w:val="00961326"/>
    <w:rsid w:val="00961443"/>
    <w:rsid w:val="00961609"/>
    <w:rsid w:val="00962D5E"/>
    <w:rsid w:val="00964076"/>
    <w:rsid w:val="009640C0"/>
    <w:rsid w:val="00966B8B"/>
    <w:rsid w:val="009674FC"/>
    <w:rsid w:val="00967C69"/>
    <w:rsid w:val="00971C78"/>
    <w:rsid w:val="00973F74"/>
    <w:rsid w:val="00976B00"/>
    <w:rsid w:val="00980642"/>
    <w:rsid w:val="009825CB"/>
    <w:rsid w:val="0098606D"/>
    <w:rsid w:val="009869BC"/>
    <w:rsid w:val="009924ED"/>
    <w:rsid w:val="00993DE4"/>
    <w:rsid w:val="00994CFE"/>
    <w:rsid w:val="00996C42"/>
    <w:rsid w:val="0099718D"/>
    <w:rsid w:val="009974B6"/>
    <w:rsid w:val="009A0ED7"/>
    <w:rsid w:val="009A1A3C"/>
    <w:rsid w:val="009A22E6"/>
    <w:rsid w:val="009A2851"/>
    <w:rsid w:val="009A6159"/>
    <w:rsid w:val="009A7541"/>
    <w:rsid w:val="009A75DD"/>
    <w:rsid w:val="009A7D17"/>
    <w:rsid w:val="009B1D4D"/>
    <w:rsid w:val="009B2B6F"/>
    <w:rsid w:val="009B2C7D"/>
    <w:rsid w:val="009B325E"/>
    <w:rsid w:val="009B41A0"/>
    <w:rsid w:val="009B73E9"/>
    <w:rsid w:val="009B7AA1"/>
    <w:rsid w:val="009C1A7F"/>
    <w:rsid w:val="009C545F"/>
    <w:rsid w:val="009C56DE"/>
    <w:rsid w:val="009C5DC7"/>
    <w:rsid w:val="009C7AFE"/>
    <w:rsid w:val="009D01A6"/>
    <w:rsid w:val="009D2F65"/>
    <w:rsid w:val="009D3522"/>
    <w:rsid w:val="009D518A"/>
    <w:rsid w:val="009D63CB"/>
    <w:rsid w:val="009D69C1"/>
    <w:rsid w:val="009D7CE4"/>
    <w:rsid w:val="009E0F78"/>
    <w:rsid w:val="009E1D4A"/>
    <w:rsid w:val="009E5ACC"/>
    <w:rsid w:val="009F051B"/>
    <w:rsid w:val="009F07BC"/>
    <w:rsid w:val="009F22AC"/>
    <w:rsid w:val="009F2A75"/>
    <w:rsid w:val="009F4EF7"/>
    <w:rsid w:val="009F680C"/>
    <w:rsid w:val="009F6DDE"/>
    <w:rsid w:val="009F78F1"/>
    <w:rsid w:val="009F7BA6"/>
    <w:rsid w:val="00A007B4"/>
    <w:rsid w:val="00A00E7F"/>
    <w:rsid w:val="00A01EF3"/>
    <w:rsid w:val="00A025D6"/>
    <w:rsid w:val="00A02D64"/>
    <w:rsid w:val="00A0320E"/>
    <w:rsid w:val="00A04A9E"/>
    <w:rsid w:val="00A04FEE"/>
    <w:rsid w:val="00A05333"/>
    <w:rsid w:val="00A06117"/>
    <w:rsid w:val="00A06BA7"/>
    <w:rsid w:val="00A07733"/>
    <w:rsid w:val="00A138B9"/>
    <w:rsid w:val="00A13EB1"/>
    <w:rsid w:val="00A13F1A"/>
    <w:rsid w:val="00A1402C"/>
    <w:rsid w:val="00A1444C"/>
    <w:rsid w:val="00A1506E"/>
    <w:rsid w:val="00A1512D"/>
    <w:rsid w:val="00A176A1"/>
    <w:rsid w:val="00A20132"/>
    <w:rsid w:val="00A21108"/>
    <w:rsid w:val="00A21480"/>
    <w:rsid w:val="00A24080"/>
    <w:rsid w:val="00A24818"/>
    <w:rsid w:val="00A24C96"/>
    <w:rsid w:val="00A24FB5"/>
    <w:rsid w:val="00A25E8A"/>
    <w:rsid w:val="00A265E2"/>
    <w:rsid w:val="00A26978"/>
    <w:rsid w:val="00A269A1"/>
    <w:rsid w:val="00A316ED"/>
    <w:rsid w:val="00A3321A"/>
    <w:rsid w:val="00A378A5"/>
    <w:rsid w:val="00A424DE"/>
    <w:rsid w:val="00A42BC1"/>
    <w:rsid w:val="00A47C15"/>
    <w:rsid w:val="00A47C89"/>
    <w:rsid w:val="00A50172"/>
    <w:rsid w:val="00A504E9"/>
    <w:rsid w:val="00A50823"/>
    <w:rsid w:val="00A528D4"/>
    <w:rsid w:val="00A567E5"/>
    <w:rsid w:val="00A57018"/>
    <w:rsid w:val="00A60178"/>
    <w:rsid w:val="00A60437"/>
    <w:rsid w:val="00A60BD9"/>
    <w:rsid w:val="00A615E3"/>
    <w:rsid w:val="00A61715"/>
    <w:rsid w:val="00A619D8"/>
    <w:rsid w:val="00A62B8A"/>
    <w:rsid w:val="00A6325F"/>
    <w:rsid w:val="00A6426A"/>
    <w:rsid w:val="00A65C0B"/>
    <w:rsid w:val="00A65EE4"/>
    <w:rsid w:val="00A672EF"/>
    <w:rsid w:val="00A67A6E"/>
    <w:rsid w:val="00A67CAB"/>
    <w:rsid w:val="00A67CC7"/>
    <w:rsid w:val="00A67E0F"/>
    <w:rsid w:val="00A703A3"/>
    <w:rsid w:val="00A728F1"/>
    <w:rsid w:val="00A73A3B"/>
    <w:rsid w:val="00A73C0B"/>
    <w:rsid w:val="00A741F6"/>
    <w:rsid w:val="00A74E3A"/>
    <w:rsid w:val="00A766BA"/>
    <w:rsid w:val="00A82136"/>
    <w:rsid w:val="00A8216F"/>
    <w:rsid w:val="00A83A23"/>
    <w:rsid w:val="00A93996"/>
    <w:rsid w:val="00A97A9D"/>
    <w:rsid w:val="00AA1304"/>
    <w:rsid w:val="00AA214B"/>
    <w:rsid w:val="00AA2BDE"/>
    <w:rsid w:val="00AA3CAA"/>
    <w:rsid w:val="00AA4E0D"/>
    <w:rsid w:val="00AA5727"/>
    <w:rsid w:val="00AA712D"/>
    <w:rsid w:val="00AA77F7"/>
    <w:rsid w:val="00AB3048"/>
    <w:rsid w:val="00AB4D46"/>
    <w:rsid w:val="00AB5077"/>
    <w:rsid w:val="00AB61D9"/>
    <w:rsid w:val="00AC0DD6"/>
    <w:rsid w:val="00AC1B74"/>
    <w:rsid w:val="00AC42D7"/>
    <w:rsid w:val="00AC6A04"/>
    <w:rsid w:val="00AD362B"/>
    <w:rsid w:val="00AD4A05"/>
    <w:rsid w:val="00AD5B67"/>
    <w:rsid w:val="00AD5CE5"/>
    <w:rsid w:val="00AD632E"/>
    <w:rsid w:val="00AE6A06"/>
    <w:rsid w:val="00AE7996"/>
    <w:rsid w:val="00AE7A55"/>
    <w:rsid w:val="00AE7BB0"/>
    <w:rsid w:val="00AE7D00"/>
    <w:rsid w:val="00AE7EA6"/>
    <w:rsid w:val="00AE7F80"/>
    <w:rsid w:val="00AF0929"/>
    <w:rsid w:val="00AF209D"/>
    <w:rsid w:val="00AF2A37"/>
    <w:rsid w:val="00AF3E33"/>
    <w:rsid w:val="00B0127E"/>
    <w:rsid w:val="00B0161D"/>
    <w:rsid w:val="00B035B8"/>
    <w:rsid w:val="00B043A4"/>
    <w:rsid w:val="00B04BFA"/>
    <w:rsid w:val="00B054B0"/>
    <w:rsid w:val="00B05DC2"/>
    <w:rsid w:val="00B07F4D"/>
    <w:rsid w:val="00B10DD9"/>
    <w:rsid w:val="00B11925"/>
    <w:rsid w:val="00B138CA"/>
    <w:rsid w:val="00B14D61"/>
    <w:rsid w:val="00B14F06"/>
    <w:rsid w:val="00B20092"/>
    <w:rsid w:val="00B20DDC"/>
    <w:rsid w:val="00B21530"/>
    <w:rsid w:val="00B249DE"/>
    <w:rsid w:val="00B24CBD"/>
    <w:rsid w:val="00B24D85"/>
    <w:rsid w:val="00B25C29"/>
    <w:rsid w:val="00B30E32"/>
    <w:rsid w:val="00B31439"/>
    <w:rsid w:val="00B31CB1"/>
    <w:rsid w:val="00B32A1E"/>
    <w:rsid w:val="00B33CFB"/>
    <w:rsid w:val="00B34338"/>
    <w:rsid w:val="00B36A19"/>
    <w:rsid w:val="00B36A2D"/>
    <w:rsid w:val="00B36D8F"/>
    <w:rsid w:val="00B36F87"/>
    <w:rsid w:val="00B37F81"/>
    <w:rsid w:val="00B43146"/>
    <w:rsid w:val="00B50E8F"/>
    <w:rsid w:val="00B50F9A"/>
    <w:rsid w:val="00B51472"/>
    <w:rsid w:val="00B51520"/>
    <w:rsid w:val="00B5188C"/>
    <w:rsid w:val="00B51F95"/>
    <w:rsid w:val="00B5224F"/>
    <w:rsid w:val="00B533D6"/>
    <w:rsid w:val="00B56896"/>
    <w:rsid w:val="00B63438"/>
    <w:rsid w:val="00B64ECB"/>
    <w:rsid w:val="00B652E6"/>
    <w:rsid w:val="00B66BB8"/>
    <w:rsid w:val="00B70DA1"/>
    <w:rsid w:val="00B70EBB"/>
    <w:rsid w:val="00B7197E"/>
    <w:rsid w:val="00B738A6"/>
    <w:rsid w:val="00B76E0F"/>
    <w:rsid w:val="00B8204B"/>
    <w:rsid w:val="00B83FF2"/>
    <w:rsid w:val="00B8467F"/>
    <w:rsid w:val="00B84F78"/>
    <w:rsid w:val="00B86ED6"/>
    <w:rsid w:val="00B908D2"/>
    <w:rsid w:val="00B94F29"/>
    <w:rsid w:val="00B9646B"/>
    <w:rsid w:val="00BB1AFB"/>
    <w:rsid w:val="00BB4097"/>
    <w:rsid w:val="00BB4E4A"/>
    <w:rsid w:val="00BB68B6"/>
    <w:rsid w:val="00BB7A60"/>
    <w:rsid w:val="00BC00C3"/>
    <w:rsid w:val="00BC2A05"/>
    <w:rsid w:val="00BC48F8"/>
    <w:rsid w:val="00BC754E"/>
    <w:rsid w:val="00BC7749"/>
    <w:rsid w:val="00BC79FA"/>
    <w:rsid w:val="00BD0881"/>
    <w:rsid w:val="00BD28B8"/>
    <w:rsid w:val="00BD6335"/>
    <w:rsid w:val="00BD7E88"/>
    <w:rsid w:val="00BE0835"/>
    <w:rsid w:val="00BE12E9"/>
    <w:rsid w:val="00BE25C1"/>
    <w:rsid w:val="00BE45D7"/>
    <w:rsid w:val="00BE5C34"/>
    <w:rsid w:val="00BE6CC0"/>
    <w:rsid w:val="00BF235B"/>
    <w:rsid w:val="00BF3392"/>
    <w:rsid w:val="00BF420C"/>
    <w:rsid w:val="00C00E2A"/>
    <w:rsid w:val="00C01360"/>
    <w:rsid w:val="00C025E3"/>
    <w:rsid w:val="00C02A1D"/>
    <w:rsid w:val="00C02EF8"/>
    <w:rsid w:val="00C04FF0"/>
    <w:rsid w:val="00C079D4"/>
    <w:rsid w:val="00C101E8"/>
    <w:rsid w:val="00C109FF"/>
    <w:rsid w:val="00C150AF"/>
    <w:rsid w:val="00C1585E"/>
    <w:rsid w:val="00C162AA"/>
    <w:rsid w:val="00C16ADC"/>
    <w:rsid w:val="00C2056A"/>
    <w:rsid w:val="00C212DD"/>
    <w:rsid w:val="00C212F7"/>
    <w:rsid w:val="00C2371F"/>
    <w:rsid w:val="00C2591A"/>
    <w:rsid w:val="00C30286"/>
    <w:rsid w:val="00C307EE"/>
    <w:rsid w:val="00C30EB4"/>
    <w:rsid w:val="00C31716"/>
    <w:rsid w:val="00C34CAC"/>
    <w:rsid w:val="00C35B8D"/>
    <w:rsid w:val="00C367B4"/>
    <w:rsid w:val="00C368D7"/>
    <w:rsid w:val="00C415DF"/>
    <w:rsid w:val="00C41857"/>
    <w:rsid w:val="00C41A32"/>
    <w:rsid w:val="00C41B34"/>
    <w:rsid w:val="00C42F9F"/>
    <w:rsid w:val="00C43583"/>
    <w:rsid w:val="00C43CED"/>
    <w:rsid w:val="00C461DE"/>
    <w:rsid w:val="00C47461"/>
    <w:rsid w:val="00C474CE"/>
    <w:rsid w:val="00C500BB"/>
    <w:rsid w:val="00C50222"/>
    <w:rsid w:val="00C504E1"/>
    <w:rsid w:val="00C53092"/>
    <w:rsid w:val="00C534D9"/>
    <w:rsid w:val="00C53F87"/>
    <w:rsid w:val="00C601F1"/>
    <w:rsid w:val="00C607C5"/>
    <w:rsid w:val="00C6082D"/>
    <w:rsid w:val="00C61A1A"/>
    <w:rsid w:val="00C6442A"/>
    <w:rsid w:val="00C646F3"/>
    <w:rsid w:val="00C66AA1"/>
    <w:rsid w:val="00C704F1"/>
    <w:rsid w:val="00C715F6"/>
    <w:rsid w:val="00C71A5D"/>
    <w:rsid w:val="00C726EA"/>
    <w:rsid w:val="00C7281C"/>
    <w:rsid w:val="00C740AF"/>
    <w:rsid w:val="00C741D6"/>
    <w:rsid w:val="00C7563E"/>
    <w:rsid w:val="00C76541"/>
    <w:rsid w:val="00C810BD"/>
    <w:rsid w:val="00C81EEB"/>
    <w:rsid w:val="00C841C4"/>
    <w:rsid w:val="00C84D3D"/>
    <w:rsid w:val="00C918CD"/>
    <w:rsid w:val="00C91A9F"/>
    <w:rsid w:val="00C932E7"/>
    <w:rsid w:val="00C962D0"/>
    <w:rsid w:val="00C9675C"/>
    <w:rsid w:val="00C96D03"/>
    <w:rsid w:val="00C972C3"/>
    <w:rsid w:val="00C97EED"/>
    <w:rsid w:val="00CA0B7B"/>
    <w:rsid w:val="00CA5A38"/>
    <w:rsid w:val="00CA6C56"/>
    <w:rsid w:val="00CA78E5"/>
    <w:rsid w:val="00CB0170"/>
    <w:rsid w:val="00CB0D11"/>
    <w:rsid w:val="00CB32CA"/>
    <w:rsid w:val="00CB4AAC"/>
    <w:rsid w:val="00CB6746"/>
    <w:rsid w:val="00CC61A6"/>
    <w:rsid w:val="00CD192A"/>
    <w:rsid w:val="00CD2CA5"/>
    <w:rsid w:val="00CD2D0D"/>
    <w:rsid w:val="00CD6DB3"/>
    <w:rsid w:val="00CD77F8"/>
    <w:rsid w:val="00CE4711"/>
    <w:rsid w:val="00CE49AD"/>
    <w:rsid w:val="00CE742C"/>
    <w:rsid w:val="00CF01B0"/>
    <w:rsid w:val="00CF20CC"/>
    <w:rsid w:val="00CF28AF"/>
    <w:rsid w:val="00CF646B"/>
    <w:rsid w:val="00CF7D53"/>
    <w:rsid w:val="00D00D3D"/>
    <w:rsid w:val="00D01CFB"/>
    <w:rsid w:val="00D02950"/>
    <w:rsid w:val="00D02978"/>
    <w:rsid w:val="00D04871"/>
    <w:rsid w:val="00D05D35"/>
    <w:rsid w:val="00D077FD"/>
    <w:rsid w:val="00D1363D"/>
    <w:rsid w:val="00D14053"/>
    <w:rsid w:val="00D14771"/>
    <w:rsid w:val="00D14A5C"/>
    <w:rsid w:val="00D14E65"/>
    <w:rsid w:val="00D16037"/>
    <w:rsid w:val="00D220CA"/>
    <w:rsid w:val="00D222D1"/>
    <w:rsid w:val="00D23A14"/>
    <w:rsid w:val="00D2670C"/>
    <w:rsid w:val="00D2799C"/>
    <w:rsid w:val="00D33B48"/>
    <w:rsid w:val="00D33E1B"/>
    <w:rsid w:val="00D34438"/>
    <w:rsid w:val="00D3450C"/>
    <w:rsid w:val="00D34C14"/>
    <w:rsid w:val="00D3591A"/>
    <w:rsid w:val="00D37A5D"/>
    <w:rsid w:val="00D43004"/>
    <w:rsid w:val="00D43ECD"/>
    <w:rsid w:val="00D4458F"/>
    <w:rsid w:val="00D4507D"/>
    <w:rsid w:val="00D45AA3"/>
    <w:rsid w:val="00D45D34"/>
    <w:rsid w:val="00D46873"/>
    <w:rsid w:val="00D52333"/>
    <w:rsid w:val="00D52BCF"/>
    <w:rsid w:val="00D55130"/>
    <w:rsid w:val="00D601C7"/>
    <w:rsid w:val="00D61D2A"/>
    <w:rsid w:val="00D71B6B"/>
    <w:rsid w:val="00D80B38"/>
    <w:rsid w:val="00D8439B"/>
    <w:rsid w:val="00D8669B"/>
    <w:rsid w:val="00D869DC"/>
    <w:rsid w:val="00D875C2"/>
    <w:rsid w:val="00D87674"/>
    <w:rsid w:val="00D91181"/>
    <w:rsid w:val="00D91695"/>
    <w:rsid w:val="00D921A1"/>
    <w:rsid w:val="00D93B53"/>
    <w:rsid w:val="00D961D9"/>
    <w:rsid w:val="00D96A72"/>
    <w:rsid w:val="00DA08DA"/>
    <w:rsid w:val="00DA0E81"/>
    <w:rsid w:val="00DA1F65"/>
    <w:rsid w:val="00DA1F96"/>
    <w:rsid w:val="00DA3BCF"/>
    <w:rsid w:val="00DA415C"/>
    <w:rsid w:val="00DA4A76"/>
    <w:rsid w:val="00DA60FE"/>
    <w:rsid w:val="00DB2873"/>
    <w:rsid w:val="00DB2EB2"/>
    <w:rsid w:val="00DB32AC"/>
    <w:rsid w:val="00DB3C9C"/>
    <w:rsid w:val="00DB3D23"/>
    <w:rsid w:val="00DB3F85"/>
    <w:rsid w:val="00DB48B1"/>
    <w:rsid w:val="00DB50DE"/>
    <w:rsid w:val="00DB57CA"/>
    <w:rsid w:val="00DB7EE8"/>
    <w:rsid w:val="00DB7F5B"/>
    <w:rsid w:val="00DC11D7"/>
    <w:rsid w:val="00DC1CF6"/>
    <w:rsid w:val="00DC2893"/>
    <w:rsid w:val="00DC2E9F"/>
    <w:rsid w:val="00DC3166"/>
    <w:rsid w:val="00DD0EB4"/>
    <w:rsid w:val="00DD0EDA"/>
    <w:rsid w:val="00DD1520"/>
    <w:rsid w:val="00DD1F55"/>
    <w:rsid w:val="00DD46C6"/>
    <w:rsid w:val="00DD547F"/>
    <w:rsid w:val="00DD585B"/>
    <w:rsid w:val="00DD5E39"/>
    <w:rsid w:val="00DD7015"/>
    <w:rsid w:val="00DE0312"/>
    <w:rsid w:val="00DE1FCC"/>
    <w:rsid w:val="00DE5DCB"/>
    <w:rsid w:val="00DE6C03"/>
    <w:rsid w:val="00DF16BE"/>
    <w:rsid w:val="00DF191A"/>
    <w:rsid w:val="00DF1CE4"/>
    <w:rsid w:val="00DF1FE3"/>
    <w:rsid w:val="00DF3552"/>
    <w:rsid w:val="00DF57BC"/>
    <w:rsid w:val="00DF6E81"/>
    <w:rsid w:val="00DF70E0"/>
    <w:rsid w:val="00E019B1"/>
    <w:rsid w:val="00E02008"/>
    <w:rsid w:val="00E03415"/>
    <w:rsid w:val="00E05D9A"/>
    <w:rsid w:val="00E07371"/>
    <w:rsid w:val="00E07B88"/>
    <w:rsid w:val="00E10EAF"/>
    <w:rsid w:val="00E11AC7"/>
    <w:rsid w:val="00E1360C"/>
    <w:rsid w:val="00E15A28"/>
    <w:rsid w:val="00E15EDF"/>
    <w:rsid w:val="00E16A78"/>
    <w:rsid w:val="00E16F56"/>
    <w:rsid w:val="00E17A37"/>
    <w:rsid w:val="00E17D76"/>
    <w:rsid w:val="00E22C88"/>
    <w:rsid w:val="00E2547F"/>
    <w:rsid w:val="00E259C8"/>
    <w:rsid w:val="00E27E00"/>
    <w:rsid w:val="00E31ADF"/>
    <w:rsid w:val="00E323E0"/>
    <w:rsid w:val="00E33CF9"/>
    <w:rsid w:val="00E3693F"/>
    <w:rsid w:val="00E423E8"/>
    <w:rsid w:val="00E429DB"/>
    <w:rsid w:val="00E430D2"/>
    <w:rsid w:val="00E43202"/>
    <w:rsid w:val="00E44104"/>
    <w:rsid w:val="00E44436"/>
    <w:rsid w:val="00E452BF"/>
    <w:rsid w:val="00E452CB"/>
    <w:rsid w:val="00E453F7"/>
    <w:rsid w:val="00E454F0"/>
    <w:rsid w:val="00E45F98"/>
    <w:rsid w:val="00E508BC"/>
    <w:rsid w:val="00E50C7D"/>
    <w:rsid w:val="00E52BA1"/>
    <w:rsid w:val="00E52C06"/>
    <w:rsid w:val="00E53561"/>
    <w:rsid w:val="00E541C3"/>
    <w:rsid w:val="00E55694"/>
    <w:rsid w:val="00E56122"/>
    <w:rsid w:val="00E56164"/>
    <w:rsid w:val="00E572CB"/>
    <w:rsid w:val="00E57E06"/>
    <w:rsid w:val="00E626B7"/>
    <w:rsid w:val="00E65515"/>
    <w:rsid w:val="00E65F55"/>
    <w:rsid w:val="00E671DD"/>
    <w:rsid w:val="00E72A9E"/>
    <w:rsid w:val="00E768EC"/>
    <w:rsid w:val="00E76C2E"/>
    <w:rsid w:val="00E825F6"/>
    <w:rsid w:val="00E85975"/>
    <w:rsid w:val="00E86758"/>
    <w:rsid w:val="00E87CC0"/>
    <w:rsid w:val="00E87F07"/>
    <w:rsid w:val="00E904AD"/>
    <w:rsid w:val="00E925C4"/>
    <w:rsid w:val="00E9279B"/>
    <w:rsid w:val="00E943B4"/>
    <w:rsid w:val="00E95333"/>
    <w:rsid w:val="00EA007E"/>
    <w:rsid w:val="00EA0D65"/>
    <w:rsid w:val="00EA182E"/>
    <w:rsid w:val="00EA3460"/>
    <w:rsid w:val="00EA54F2"/>
    <w:rsid w:val="00EA5951"/>
    <w:rsid w:val="00EA6687"/>
    <w:rsid w:val="00EA7079"/>
    <w:rsid w:val="00EA7C5F"/>
    <w:rsid w:val="00EB0303"/>
    <w:rsid w:val="00EB1467"/>
    <w:rsid w:val="00EB149A"/>
    <w:rsid w:val="00EB1D30"/>
    <w:rsid w:val="00EB6B56"/>
    <w:rsid w:val="00EB7034"/>
    <w:rsid w:val="00EB7B3F"/>
    <w:rsid w:val="00EC0F7C"/>
    <w:rsid w:val="00EC1EE5"/>
    <w:rsid w:val="00EC1F2E"/>
    <w:rsid w:val="00EC255E"/>
    <w:rsid w:val="00EC37E2"/>
    <w:rsid w:val="00EC3AC8"/>
    <w:rsid w:val="00EC48AF"/>
    <w:rsid w:val="00EC4ECC"/>
    <w:rsid w:val="00EC5138"/>
    <w:rsid w:val="00EC5183"/>
    <w:rsid w:val="00EC5C1F"/>
    <w:rsid w:val="00EC7C39"/>
    <w:rsid w:val="00ED10AF"/>
    <w:rsid w:val="00ED1D09"/>
    <w:rsid w:val="00ED2328"/>
    <w:rsid w:val="00ED3AE6"/>
    <w:rsid w:val="00ED57AE"/>
    <w:rsid w:val="00ED619E"/>
    <w:rsid w:val="00EE0C88"/>
    <w:rsid w:val="00EE2023"/>
    <w:rsid w:val="00EE4F47"/>
    <w:rsid w:val="00EE70C0"/>
    <w:rsid w:val="00EE7DD9"/>
    <w:rsid w:val="00EF2D64"/>
    <w:rsid w:val="00EF4B6A"/>
    <w:rsid w:val="00EF5E06"/>
    <w:rsid w:val="00EF699F"/>
    <w:rsid w:val="00EF6CB0"/>
    <w:rsid w:val="00EF7B5D"/>
    <w:rsid w:val="00F0072A"/>
    <w:rsid w:val="00F00D84"/>
    <w:rsid w:val="00F02292"/>
    <w:rsid w:val="00F048B4"/>
    <w:rsid w:val="00F1334B"/>
    <w:rsid w:val="00F1428C"/>
    <w:rsid w:val="00F1713A"/>
    <w:rsid w:val="00F1729F"/>
    <w:rsid w:val="00F2148C"/>
    <w:rsid w:val="00F22B9B"/>
    <w:rsid w:val="00F22D09"/>
    <w:rsid w:val="00F30471"/>
    <w:rsid w:val="00F35255"/>
    <w:rsid w:val="00F37E1F"/>
    <w:rsid w:val="00F41140"/>
    <w:rsid w:val="00F413BC"/>
    <w:rsid w:val="00F41C5D"/>
    <w:rsid w:val="00F45BC8"/>
    <w:rsid w:val="00F46F01"/>
    <w:rsid w:val="00F50A33"/>
    <w:rsid w:val="00F50ADF"/>
    <w:rsid w:val="00F54697"/>
    <w:rsid w:val="00F54E1C"/>
    <w:rsid w:val="00F55243"/>
    <w:rsid w:val="00F55B04"/>
    <w:rsid w:val="00F56243"/>
    <w:rsid w:val="00F56CFE"/>
    <w:rsid w:val="00F60102"/>
    <w:rsid w:val="00F60AED"/>
    <w:rsid w:val="00F60FC4"/>
    <w:rsid w:val="00F61237"/>
    <w:rsid w:val="00F6137E"/>
    <w:rsid w:val="00F61D9C"/>
    <w:rsid w:val="00F64D1D"/>
    <w:rsid w:val="00F65AD0"/>
    <w:rsid w:val="00F66196"/>
    <w:rsid w:val="00F74BB1"/>
    <w:rsid w:val="00F77B35"/>
    <w:rsid w:val="00F82395"/>
    <w:rsid w:val="00F849BB"/>
    <w:rsid w:val="00F84C5A"/>
    <w:rsid w:val="00F85137"/>
    <w:rsid w:val="00F855CD"/>
    <w:rsid w:val="00F866E3"/>
    <w:rsid w:val="00F86BEF"/>
    <w:rsid w:val="00F91997"/>
    <w:rsid w:val="00F94FE9"/>
    <w:rsid w:val="00FA01A5"/>
    <w:rsid w:val="00FA2671"/>
    <w:rsid w:val="00FA43B0"/>
    <w:rsid w:val="00FA4442"/>
    <w:rsid w:val="00FA4EF2"/>
    <w:rsid w:val="00FA5112"/>
    <w:rsid w:val="00FA5AD6"/>
    <w:rsid w:val="00FB0291"/>
    <w:rsid w:val="00FB0404"/>
    <w:rsid w:val="00FB1590"/>
    <w:rsid w:val="00FB3846"/>
    <w:rsid w:val="00FB3CE2"/>
    <w:rsid w:val="00FB3DA3"/>
    <w:rsid w:val="00FB52E0"/>
    <w:rsid w:val="00FB5A65"/>
    <w:rsid w:val="00FB5CFC"/>
    <w:rsid w:val="00FC1D1B"/>
    <w:rsid w:val="00FC224D"/>
    <w:rsid w:val="00FC34EC"/>
    <w:rsid w:val="00FC4143"/>
    <w:rsid w:val="00FC4AD6"/>
    <w:rsid w:val="00FC4F94"/>
    <w:rsid w:val="00FC5A0A"/>
    <w:rsid w:val="00FC62A1"/>
    <w:rsid w:val="00FC667A"/>
    <w:rsid w:val="00FD18AE"/>
    <w:rsid w:val="00FD2CD4"/>
    <w:rsid w:val="00FD6929"/>
    <w:rsid w:val="00FE0E2F"/>
    <w:rsid w:val="00FE3DA3"/>
    <w:rsid w:val="00FE547D"/>
    <w:rsid w:val="00FE6D45"/>
    <w:rsid w:val="00FE7FDA"/>
    <w:rsid w:val="00FF0A67"/>
    <w:rsid w:val="00FF736F"/>
    <w:rsid w:val="00FF7495"/>
    <w:rsid w:val="00FF7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50222"/>
  </w:style>
  <w:style w:type="paragraph" w:styleId="Nagwek1">
    <w:name w:val="heading 1"/>
    <w:basedOn w:val="Normalny"/>
    <w:next w:val="Normalny"/>
    <w:link w:val="Nagwek1Znak"/>
    <w:qFormat/>
    <w:rsid w:val="00C50222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C50222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C502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C50222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C502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C50222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50222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50222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C50222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C50222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rsid w:val="00C5022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50222"/>
  </w:style>
  <w:style w:type="paragraph" w:styleId="Tekstpodstawowywcity2">
    <w:name w:val="Body Text Indent 2"/>
    <w:basedOn w:val="Normalny"/>
    <w:rsid w:val="00C50222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C50222"/>
    <w:pPr>
      <w:spacing w:after="120" w:line="480" w:lineRule="auto"/>
    </w:pPr>
  </w:style>
  <w:style w:type="paragraph" w:styleId="Tekstdymka">
    <w:name w:val="Balloon Text"/>
    <w:basedOn w:val="Normalny"/>
    <w:semiHidden/>
    <w:rsid w:val="00C50222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C50222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C50222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C50222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C50222"/>
    <w:pPr>
      <w:ind w:left="850" w:hanging="425"/>
    </w:pPr>
  </w:style>
  <w:style w:type="paragraph" w:customStyle="1" w:styleId="lit1">
    <w:name w:val="lit1"/>
    <w:basedOn w:val="Normalny"/>
    <w:rsid w:val="00C50222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C50222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C50222"/>
    <w:pPr>
      <w:spacing w:line="360" w:lineRule="auto"/>
      <w:jc w:val="both"/>
    </w:pPr>
    <w:rPr>
      <w:rFonts w:ascii="Arial" w:hAnsi="Arial"/>
    </w:rPr>
  </w:style>
  <w:style w:type="character" w:customStyle="1" w:styleId="akapitdomyslny">
    <w:name w:val="akapitdomyslny"/>
    <w:rsid w:val="00C50222"/>
    <w:rPr>
      <w:sz w:val="20"/>
    </w:rPr>
  </w:style>
  <w:style w:type="character" w:styleId="Hipercze">
    <w:name w:val="Hyperlink"/>
    <w:rsid w:val="00C50222"/>
    <w:rPr>
      <w:color w:val="0000FF"/>
      <w:u w:val="single"/>
    </w:rPr>
  </w:style>
  <w:style w:type="paragraph" w:styleId="Tekstpodstawowywcity3">
    <w:name w:val="Body Text Indent 3"/>
    <w:basedOn w:val="Normalny"/>
    <w:rsid w:val="00C50222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10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20092"/>
  </w:style>
  <w:style w:type="character" w:customStyle="1" w:styleId="TekstprzypisudolnegoZnak">
    <w:name w:val="Tekst przypisu dolnego Znak"/>
    <w:basedOn w:val="Domylnaczcionkaakapitu"/>
    <w:link w:val="Tekstprzypisudolnego"/>
    <w:rsid w:val="00B20092"/>
  </w:style>
  <w:style w:type="character" w:styleId="Odwoanieprzypisudolnego">
    <w:name w:val="footnote reference"/>
    <w:rsid w:val="00B20092"/>
    <w:rPr>
      <w:vertAlign w:val="superscript"/>
    </w:rPr>
  </w:style>
  <w:style w:type="paragraph" w:customStyle="1" w:styleId="NoIndentEIB">
    <w:name w:val="No Indent E.I.B."/>
    <w:basedOn w:val="Normalny"/>
    <w:rsid w:val="003554CE"/>
    <w:pPr>
      <w:spacing w:after="120"/>
      <w:jc w:val="both"/>
    </w:pPr>
    <w:rPr>
      <w:rFonts w:ascii="Arial" w:eastAsia="Calibri" w:hAnsi="Arial" w:cs="Arial"/>
      <w:color w:val="000000"/>
    </w:rPr>
  </w:style>
  <w:style w:type="numbering" w:customStyle="1" w:styleId="ListsEIB">
    <w:name w:val="Lists E.I.B."/>
    <w:uiPriority w:val="99"/>
    <w:rsid w:val="003554CE"/>
    <w:pPr>
      <w:numPr>
        <w:numId w:val="35"/>
      </w:numPr>
    </w:pPr>
  </w:style>
  <w:style w:type="character" w:styleId="Pogrubienie">
    <w:name w:val="Strong"/>
    <w:uiPriority w:val="22"/>
    <w:qFormat/>
    <w:rsid w:val="007E4B30"/>
    <w:rPr>
      <w:b/>
      <w:bCs/>
    </w:rPr>
  </w:style>
  <w:style w:type="paragraph" w:styleId="Poprawka">
    <w:name w:val="Revision"/>
    <w:hidden/>
    <w:uiPriority w:val="99"/>
    <w:semiHidden/>
    <w:rsid w:val="00AA5727"/>
  </w:style>
  <w:style w:type="paragraph" w:customStyle="1" w:styleId="Akapitzlist3">
    <w:name w:val="Akapit z listą3"/>
    <w:basedOn w:val="Normalny"/>
    <w:rsid w:val="00813433"/>
    <w:pPr>
      <w:suppressAutoHyphens/>
      <w:spacing w:line="100" w:lineRule="atLeast"/>
      <w:ind w:left="708"/>
      <w:jc w:val="both"/>
    </w:pPr>
    <w:rPr>
      <w:rFonts w:eastAsia="Droid Sans Fallback" w:cs="font295"/>
      <w:sz w:val="24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5D676A-16FE-478B-9607-ED1132819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17</Pages>
  <Words>7605</Words>
  <Characters>45633</Characters>
  <Application>Microsoft Office Word</Application>
  <DocSecurity>0</DocSecurity>
  <Lines>380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53132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azajcher</cp:lastModifiedBy>
  <cp:revision>4</cp:revision>
  <cp:lastPrinted>2021-07-14T08:12:00Z</cp:lastPrinted>
  <dcterms:created xsi:type="dcterms:W3CDTF">2021-07-13T11:05:00Z</dcterms:created>
  <dcterms:modified xsi:type="dcterms:W3CDTF">2021-07-14T08:44:00Z</dcterms:modified>
</cp:coreProperties>
</file>