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AD" w:rsidRDefault="00DA76AD"/>
    <w:p w:rsidR="00091FEF" w:rsidRPr="002A7557" w:rsidRDefault="00091FEF" w:rsidP="00091FEF">
      <w:pPr>
        <w:pStyle w:val="Nagwek"/>
        <w:jc w:val="center"/>
        <w:rPr>
          <w:sz w:val="18"/>
          <w:szCs w:val="18"/>
        </w:rPr>
      </w:pPr>
    </w:p>
    <w:p w:rsidR="00A33EBE" w:rsidRPr="00E8475E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8475E">
        <w:rPr>
          <w:rFonts w:ascii="Arial" w:hAnsi="Arial" w:cs="Arial"/>
          <w:i/>
          <w:sz w:val="18"/>
          <w:szCs w:val="18"/>
          <w:lang w:val="pl-PL"/>
        </w:rPr>
        <w:t>21</w:t>
      </w:r>
    </w:p>
    <w:p w:rsidR="00F07435" w:rsidRPr="002A7557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</w:p>
    <w:p w:rsidR="00613F7D" w:rsidRPr="00746521" w:rsidRDefault="00746521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>
        <w:rPr>
          <w:rFonts w:ascii="Arial" w:hAnsi="Arial" w:cs="Arial"/>
          <w:b/>
          <w:bCs/>
          <w:sz w:val="18"/>
          <w:szCs w:val="18"/>
          <w:lang w:val="pl-PL"/>
        </w:rPr>
        <w:t>GWARANCJ</w:t>
      </w:r>
      <w:r w:rsidR="00457300">
        <w:rPr>
          <w:rFonts w:ascii="Arial" w:hAnsi="Arial" w:cs="Arial"/>
          <w:b/>
          <w:bCs/>
          <w:sz w:val="18"/>
          <w:szCs w:val="18"/>
          <w:lang w:val="pl-PL"/>
        </w:rPr>
        <w:t>I</w:t>
      </w:r>
    </w:p>
    <w:p w:rsidR="00BF66C5" w:rsidRPr="00746521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746521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746521">
        <w:rPr>
          <w:rFonts w:ascii="Arial" w:hAnsi="Arial" w:cs="Arial"/>
          <w:b/>
          <w:bCs/>
          <w:sz w:val="18"/>
          <w:szCs w:val="18"/>
        </w:rPr>
        <w:t>:</w:t>
      </w:r>
      <w:r w:rsidR="002B4959" w:rsidRPr="00746521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746521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746521" w:rsidRPr="00E8475E" w:rsidRDefault="00E8475E" w:rsidP="00746521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6521" w:rsidRPr="00746521" w:rsidRDefault="00746521" w:rsidP="00746521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</w:p>
    <w:p w:rsidR="00E8475E" w:rsidRPr="00516FDB" w:rsidRDefault="00A33EBE" w:rsidP="00E8475E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516FDB">
        <w:rPr>
          <w:rFonts w:ascii="Arial" w:hAnsi="Arial" w:cs="Arial"/>
          <w:sz w:val="16"/>
          <w:szCs w:val="16"/>
        </w:rPr>
        <w:t>zg</w:t>
      </w:r>
      <w:r w:rsidR="003853CE" w:rsidRPr="00516FDB">
        <w:rPr>
          <w:rFonts w:ascii="Arial" w:hAnsi="Arial" w:cs="Arial"/>
          <w:sz w:val="16"/>
          <w:szCs w:val="16"/>
        </w:rPr>
        <w:t xml:space="preserve">odnie z zapisami </w:t>
      </w:r>
      <w:r w:rsidR="00204DC0" w:rsidRPr="00516FDB">
        <w:rPr>
          <w:rFonts w:ascii="Arial" w:hAnsi="Arial" w:cs="Arial"/>
          <w:color w:val="auto"/>
          <w:sz w:val="16"/>
          <w:szCs w:val="16"/>
        </w:rPr>
        <w:t xml:space="preserve">§ </w:t>
      </w:r>
      <w:r w:rsidR="00636161" w:rsidRPr="00516FDB">
        <w:rPr>
          <w:rFonts w:ascii="Arial" w:hAnsi="Arial" w:cs="Arial"/>
          <w:color w:val="auto"/>
          <w:sz w:val="16"/>
          <w:szCs w:val="16"/>
        </w:rPr>
        <w:t>9</w:t>
      </w:r>
      <w:r w:rsidR="00204DC0" w:rsidRPr="00516FDB">
        <w:rPr>
          <w:rFonts w:ascii="Arial" w:hAnsi="Arial" w:cs="Arial"/>
          <w:color w:val="auto"/>
          <w:sz w:val="16"/>
          <w:szCs w:val="16"/>
        </w:rPr>
        <w:t xml:space="preserve"> ust. 1</w:t>
      </w:r>
      <w:r w:rsidR="00636161" w:rsidRPr="00516FDB">
        <w:rPr>
          <w:rFonts w:ascii="Arial" w:hAnsi="Arial" w:cs="Arial"/>
          <w:sz w:val="16"/>
          <w:szCs w:val="16"/>
        </w:rPr>
        <w:t xml:space="preserve"> umowy</w:t>
      </w:r>
      <w:r w:rsidR="00BF66C5" w:rsidRPr="00516FDB">
        <w:rPr>
          <w:rFonts w:ascii="Arial" w:hAnsi="Arial" w:cs="Arial"/>
          <w:sz w:val="16"/>
          <w:szCs w:val="16"/>
        </w:rPr>
        <w:t xml:space="preserve"> </w:t>
      </w:r>
      <w:r w:rsidRPr="00516FDB">
        <w:rPr>
          <w:rFonts w:ascii="Arial" w:hAnsi="Arial" w:cs="Arial"/>
          <w:sz w:val="16"/>
          <w:szCs w:val="16"/>
        </w:rPr>
        <w:t>nr CRU/.............../20</w:t>
      </w:r>
      <w:r w:rsidR="00E8475E" w:rsidRPr="00516FDB">
        <w:rPr>
          <w:rFonts w:ascii="Arial" w:hAnsi="Arial" w:cs="Arial"/>
          <w:sz w:val="16"/>
          <w:szCs w:val="16"/>
        </w:rPr>
        <w:t xml:space="preserve">21 </w:t>
      </w:r>
      <w:r w:rsidRPr="00516FDB">
        <w:rPr>
          <w:rFonts w:ascii="Arial" w:hAnsi="Arial" w:cs="Arial"/>
          <w:sz w:val="16"/>
          <w:szCs w:val="16"/>
        </w:rPr>
        <w:t>r. z dn. ………….. 20</w:t>
      </w:r>
      <w:r w:rsidR="00E8475E" w:rsidRPr="00516FDB">
        <w:rPr>
          <w:rFonts w:ascii="Arial" w:hAnsi="Arial" w:cs="Arial"/>
          <w:sz w:val="16"/>
          <w:szCs w:val="16"/>
        </w:rPr>
        <w:t xml:space="preserve">21 </w:t>
      </w:r>
      <w:r w:rsidRPr="00516FDB">
        <w:rPr>
          <w:rFonts w:ascii="Arial" w:hAnsi="Arial" w:cs="Arial"/>
          <w:sz w:val="16"/>
          <w:szCs w:val="16"/>
        </w:rPr>
        <w:t xml:space="preserve">r. udziela </w:t>
      </w:r>
      <w:r w:rsidR="00204DC0" w:rsidRPr="00516FDB">
        <w:rPr>
          <w:rFonts w:ascii="Arial" w:hAnsi="Arial" w:cs="Arial"/>
          <w:b/>
          <w:bCs/>
          <w:sz w:val="16"/>
          <w:szCs w:val="16"/>
        </w:rPr>
        <w:t>Miastu Zabrze</w:t>
      </w:r>
      <w:r w:rsidRPr="00516FDB">
        <w:rPr>
          <w:rFonts w:ascii="Arial" w:hAnsi="Arial" w:cs="Arial"/>
          <w:sz w:val="16"/>
          <w:szCs w:val="16"/>
        </w:rPr>
        <w:t xml:space="preserve"> z siedzibą </w:t>
      </w:r>
      <w:r w:rsidR="004F43EF" w:rsidRPr="00516FDB">
        <w:rPr>
          <w:rFonts w:ascii="Arial" w:hAnsi="Arial" w:cs="Arial"/>
          <w:sz w:val="16"/>
          <w:szCs w:val="16"/>
        </w:rPr>
        <w:t xml:space="preserve">władz </w:t>
      </w:r>
      <w:r w:rsidRPr="00516FDB">
        <w:rPr>
          <w:rFonts w:ascii="Arial" w:hAnsi="Arial" w:cs="Arial"/>
          <w:sz w:val="16"/>
          <w:szCs w:val="16"/>
        </w:rPr>
        <w:t xml:space="preserve">w Urzędzie Miejskim, ul. Powstańców Śl. 5-7, 41-800 Zabrze, </w:t>
      </w:r>
      <w:r w:rsidR="00204DC0" w:rsidRPr="00516FDB">
        <w:rPr>
          <w:rFonts w:ascii="Arial" w:hAnsi="Arial" w:cs="Arial"/>
          <w:sz w:val="16"/>
          <w:szCs w:val="16"/>
        </w:rPr>
        <w:t>NIP 648 274 33 51</w:t>
      </w:r>
      <w:r w:rsidRPr="00516FDB">
        <w:rPr>
          <w:rFonts w:ascii="Arial" w:hAnsi="Arial" w:cs="Arial"/>
          <w:sz w:val="16"/>
          <w:szCs w:val="16"/>
        </w:rPr>
        <w:t xml:space="preserve"> </w:t>
      </w:r>
      <w:r w:rsidR="00516FDB">
        <w:rPr>
          <w:rFonts w:ascii="Arial" w:hAnsi="Arial" w:cs="Arial"/>
          <w:b/>
          <w:bCs/>
          <w:sz w:val="16"/>
          <w:szCs w:val="16"/>
        </w:rPr>
        <w:t>gwarancji</w:t>
      </w:r>
      <w:r w:rsidR="009F52FD" w:rsidRPr="00516FDB">
        <w:rPr>
          <w:rFonts w:ascii="Arial" w:hAnsi="Arial" w:cs="Arial"/>
          <w:b/>
          <w:bCs/>
          <w:sz w:val="16"/>
          <w:szCs w:val="16"/>
        </w:rPr>
        <w:t xml:space="preserve"> </w:t>
      </w:r>
      <w:r w:rsidR="00DE43D2" w:rsidRPr="00516FDB">
        <w:rPr>
          <w:rFonts w:ascii="Arial" w:hAnsi="Arial" w:cs="Arial"/>
          <w:b/>
          <w:bCs/>
          <w:sz w:val="16"/>
          <w:szCs w:val="16"/>
        </w:rPr>
        <w:t xml:space="preserve">na okres </w:t>
      </w:r>
      <w:r w:rsidR="00BB7D9E" w:rsidRPr="00516FDB">
        <w:rPr>
          <w:rFonts w:ascii="Arial" w:hAnsi="Arial" w:cs="Arial"/>
          <w:b/>
          <w:bCs/>
          <w:color w:val="auto"/>
          <w:sz w:val="16"/>
          <w:szCs w:val="16"/>
        </w:rPr>
        <w:t>5</w:t>
      </w:r>
      <w:r w:rsidRPr="00516FDB">
        <w:rPr>
          <w:rFonts w:ascii="Arial" w:hAnsi="Arial" w:cs="Arial"/>
          <w:b/>
          <w:bCs/>
          <w:color w:val="auto"/>
          <w:sz w:val="16"/>
          <w:szCs w:val="16"/>
        </w:rPr>
        <w:t xml:space="preserve"> lat </w:t>
      </w:r>
      <w:r w:rsidR="00DA75BE" w:rsidRPr="00516FDB">
        <w:rPr>
          <w:rFonts w:ascii="Arial" w:hAnsi="Arial" w:cs="Arial"/>
          <w:b/>
          <w:bCs/>
          <w:color w:val="auto"/>
          <w:sz w:val="16"/>
          <w:szCs w:val="16"/>
        </w:rPr>
        <w:t>l</w:t>
      </w:r>
      <w:r w:rsidR="00DA75BE" w:rsidRPr="00516FDB">
        <w:rPr>
          <w:rFonts w:ascii="Arial" w:hAnsi="Arial" w:cs="Arial"/>
          <w:b/>
          <w:bCs/>
          <w:sz w:val="16"/>
          <w:szCs w:val="16"/>
        </w:rPr>
        <w:t>icząc od daty odbioru</w:t>
      </w:r>
      <w:r w:rsidRPr="00516FDB">
        <w:rPr>
          <w:rFonts w:ascii="Arial" w:hAnsi="Arial" w:cs="Arial"/>
          <w:b/>
          <w:bCs/>
          <w:sz w:val="16"/>
          <w:szCs w:val="16"/>
        </w:rPr>
        <w:t>, tj. od ..............</w:t>
      </w:r>
      <w:r w:rsidR="00B70917" w:rsidRPr="00516FDB">
        <w:rPr>
          <w:rFonts w:ascii="Arial" w:hAnsi="Arial" w:cs="Arial"/>
          <w:b/>
          <w:bCs/>
          <w:sz w:val="16"/>
          <w:szCs w:val="16"/>
        </w:rPr>
        <w:t xml:space="preserve">..... do ......................  </w:t>
      </w:r>
      <w:r w:rsidRPr="00516FDB">
        <w:rPr>
          <w:rFonts w:ascii="Arial" w:hAnsi="Arial" w:cs="Arial"/>
          <w:bCs/>
          <w:sz w:val="16"/>
          <w:szCs w:val="16"/>
        </w:rPr>
        <w:t>na zabudo</w:t>
      </w:r>
      <w:r w:rsidR="00516FDB">
        <w:rPr>
          <w:rFonts w:ascii="Arial" w:hAnsi="Arial" w:cs="Arial"/>
          <w:bCs/>
          <w:sz w:val="16"/>
          <w:szCs w:val="16"/>
        </w:rPr>
        <w:t>wane materiały</w:t>
      </w:r>
      <w:r w:rsidR="002B4959" w:rsidRPr="00516FDB">
        <w:rPr>
          <w:rFonts w:ascii="Arial" w:hAnsi="Arial" w:cs="Arial"/>
          <w:bCs/>
          <w:sz w:val="16"/>
          <w:szCs w:val="16"/>
        </w:rPr>
        <w:t xml:space="preserve"> </w:t>
      </w:r>
      <w:r w:rsidRPr="00516FDB">
        <w:rPr>
          <w:rFonts w:ascii="Arial" w:hAnsi="Arial" w:cs="Arial"/>
          <w:bCs/>
          <w:sz w:val="16"/>
          <w:szCs w:val="16"/>
        </w:rPr>
        <w:t xml:space="preserve"> i urządzenia oraz na w</w:t>
      </w:r>
      <w:r w:rsidR="006D7DA5" w:rsidRPr="00516FDB">
        <w:rPr>
          <w:rFonts w:ascii="Arial" w:hAnsi="Arial" w:cs="Arial"/>
          <w:bCs/>
          <w:sz w:val="16"/>
          <w:szCs w:val="16"/>
        </w:rPr>
        <w:t xml:space="preserve">ykonane roboty związane </w:t>
      </w:r>
      <w:r w:rsidR="00516FDB">
        <w:rPr>
          <w:rFonts w:ascii="Arial" w:hAnsi="Arial" w:cs="Arial"/>
          <w:bCs/>
          <w:sz w:val="16"/>
          <w:szCs w:val="16"/>
        </w:rPr>
        <w:t xml:space="preserve">         </w:t>
      </w:r>
      <w:r w:rsidR="006D7DA5" w:rsidRPr="00516FDB">
        <w:rPr>
          <w:rFonts w:ascii="Arial" w:hAnsi="Arial" w:cs="Arial"/>
          <w:bCs/>
          <w:sz w:val="16"/>
          <w:szCs w:val="16"/>
        </w:rPr>
        <w:t>z realizacją zadania pn.:</w:t>
      </w:r>
      <w:r w:rsidRPr="00516FDB">
        <w:rPr>
          <w:rFonts w:ascii="Arial" w:hAnsi="Arial" w:cs="Arial"/>
          <w:bCs/>
          <w:sz w:val="16"/>
          <w:szCs w:val="16"/>
        </w:rPr>
        <w:t xml:space="preserve"> </w:t>
      </w:r>
    </w:p>
    <w:p w:rsidR="00784F32" w:rsidRPr="00516FDB" w:rsidRDefault="00784F32" w:rsidP="00784F32">
      <w:pPr>
        <w:spacing w:line="276" w:lineRule="auto"/>
        <w:jc w:val="both"/>
        <w:rPr>
          <w:rFonts w:ascii="Arial" w:hAnsi="Arial" w:cs="Arial"/>
          <w:b/>
          <w:bCs/>
          <w:iCs/>
          <w:sz w:val="16"/>
          <w:szCs w:val="16"/>
          <w:u w:val="single"/>
        </w:rPr>
      </w:pPr>
    </w:p>
    <w:p w:rsidR="00E43B40" w:rsidRPr="00E43B40" w:rsidRDefault="00E43B40" w:rsidP="00E43B40">
      <w:pPr>
        <w:pStyle w:val="Akapitzlist3"/>
        <w:spacing w:before="120" w:line="276" w:lineRule="auto"/>
        <w:ind w:left="425"/>
        <w:rPr>
          <w:rFonts w:ascii="Arial" w:hAnsi="Arial" w:cs="Arial"/>
          <w:b/>
          <w:sz w:val="16"/>
          <w:szCs w:val="16"/>
        </w:rPr>
      </w:pPr>
      <w:r w:rsidRPr="00E43B40">
        <w:rPr>
          <w:rFonts w:ascii="Arial" w:hAnsi="Arial" w:cs="Arial"/>
          <w:b/>
          <w:sz w:val="16"/>
          <w:szCs w:val="16"/>
        </w:rPr>
        <w:t xml:space="preserve">Dostawa urządzeń wraz z montażem oraz wykonanie koniecznych robót budowlanych towarzyszących dla budowy placu zabaw  w ramach zadania pn. „Plac zabaw, siłownia pod </w:t>
      </w:r>
      <w:proofErr w:type="spellStart"/>
      <w:r w:rsidRPr="00E43B40">
        <w:rPr>
          <w:rFonts w:ascii="Arial" w:hAnsi="Arial" w:cs="Arial"/>
          <w:b/>
          <w:sz w:val="16"/>
          <w:szCs w:val="16"/>
        </w:rPr>
        <w:t>chmurką-flow</w:t>
      </w:r>
      <w:proofErr w:type="spellEnd"/>
      <w:r w:rsidRPr="00E43B40">
        <w:rPr>
          <w:rFonts w:ascii="Arial" w:hAnsi="Arial" w:cs="Arial"/>
          <w:b/>
          <w:sz w:val="16"/>
          <w:szCs w:val="16"/>
        </w:rPr>
        <w:t xml:space="preserve"> park, boisko do piłki plażowej / Poprawa infrastruktury rekreacyjno sportowej” – cz. III - wniosek P0039</w:t>
      </w:r>
    </w:p>
    <w:p w:rsidR="00A13BB5" w:rsidRDefault="00A13BB5" w:rsidP="00CC589D">
      <w:pPr>
        <w:spacing w:line="276" w:lineRule="auto"/>
        <w:jc w:val="center"/>
        <w:rPr>
          <w:rFonts w:ascii="Arial" w:hAnsi="Arial" w:cs="Arial"/>
          <w:b/>
          <w:bCs/>
          <w:iCs/>
          <w:sz w:val="16"/>
          <w:szCs w:val="16"/>
          <w:u w:val="single"/>
        </w:rPr>
      </w:pPr>
    </w:p>
    <w:p w:rsidR="00A13BB5" w:rsidRPr="00E8475E" w:rsidRDefault="00A13BB5" w:rsidP="00784F32">
      <w:pPr>
        <w:spacing w:line="276" w:lineRule="auto"/>
        <w:jc w:val="both"/>
        <w:rPr>
          <w:rFonts w:ascii="Arial" w:hAnsi="Arial" w:cs="Arial"/>
          <w:b/>
          <w:bCs/>
          <w:iCs/>
          <w:sz w:val="16"/>
          <w:szCs w:val="16"/>
          <w:u w:val="single"/>
        </w:rPr>
      </w:pPr>
    </w:p>
    <w:p w:rsidR="00A33EBE" w:rsidRPr="008273BA" w:rsidRDefault="00A33EBE" w:rsidP="00151247">
      <w:pPr>
        <w:pStyle w:val="Tekstpodstawowywcity"/>
        <w:numPr>
          <w:ilvl w:val="0"/>
          <w:numId w:val="1"/>
        </w:numPr>
        <w:ind w:left="709" w:right="-75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Gwarancja dotyczy jakości rzeczy i stanowi dodatkowe zastrzeżenie rozszerzające odpowiedzialność Wykonawcy </w:t>
      </w:r>
      <w:r w:rsidR="00A13BB5">
        <w:rPr>
          <w:rFonts w:ascii="Arial" w:hAnsi="Arial" w:cs="Arial"/>
          <w:sz w:val="16"/>
          <w:szCs w:val="16"/>
          <w:lang w:val="pl-PL"/>
        </w:rPr>
        <w:t xml:space="preserve">            </w:t>
      </w:r>
      <w:r w:rsidRPr="008273BA">
        <w:rPr>
          <w:rFonts w:ascii="Arial" w:hAnsi="Arial" w:cs="Arial"/>
          <w:sz w:val="16"/>
          <w:szCs w:val="16"/>
        </w:rPr>
        <w:t xml:space="preserve">na rzecz </w:t>
      </w:r>
      <w:r w:rsidR="00D95B52" w:rsidRPr="008273BA">
        <w:rPr>
          <w:rFonts w:ascii="Arial" w:hAnsi="Arial" w:cs="Arial"/>
          <w:sz w:val="16"/>
          <w:szCs w:val="16"/>
        </w:rPr>
        <w:t>Miasta</w:t>
      </w:r>
      <w:r w:rsidRPr="008273BA">
        <w:rPr>
          <w:rFonts w:ascii="Arial" w:hAnsi="Arial" w:cs="Arial"/>
          <w:sz w:val="16"/>
          <w:szCs w:val="16"/>
        </w:rPr>
        <w:t xml:space="preserve"> Zabrze.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color w:val="auto"/>
          <w:sz w:val="16"/>
          <w:szCs w:val="16"/>
        </w:rPr>
      </w:pPr>
      <w:r w:rsidRPr="008273BA">
        <w:rPr>
          <w:rFonts w:ascii="Arial" w:hAnsi="Arial" w:cs="Arial"/>
          <w:color w:val="auto"/>
          <w:sz w:val="16"/>
          <w:szCs w:val="16"/>
        </w:rPr>
        <w:t>Gwarancja dotyczy również odpowiedzia</w:t>
      </w:r>
      <w:r w:rsidR="00EF0CF6" w:rsidRPr="008273BA">
        <w:rPr>
          <w:rFonts w:ascii="Arial" w:hAnsi="Arial" w:cs="Arial"/>
          <w:color w:val="auto"/>
          <w:sz w:val="16"/>
          <w:szCs w:val="16"/>
        </w:rPr>
        <w:t>lności za fizyczne wady u</w:t>
      </w:r>
      <w:r w:rsidR="002B4959" w:rsidRPr="008273BA">
        <w:rPr>
          <w:rFonts w:ascii="Arial" w:hAnsi="Arial" w:cs="Arial"/>
          <w:color w:val="auto"/>
          <w:sz w:val="16"/>
          <w:szCs w:val="16"/>
        </w:rPr>
        <w:t xml:space="preserve">kryte, </w:t>
      </w:r>
      <w:r w:rsidRPr="008273BA">
        <w:rPr>
          <w:rFonts w:ascii="Arial" w:hAnsi="Arial" w:cs="Arial"/>
          <w:color w:val="auto"/>
          <w:sz w:val="16"/>
          <w:szCs w:val="16"/>
        </w:rPr>
        <w:t>a w szczególności za wady, które ujawnią</w:t>
      </w:r>
      <w:r w:rsidR="002B3500" w:rsidRPr="008273BA">
        <w:rPr>
          <w:rFonts w:ascii="Arial" w:hAnsi="Arial" w:cs="Arial"/>
          <w:color w:val="auto"/>
          <w:sz w:val="16"/>
          <w:szCs w:val="16"/>
        </w:rPr>
        <w:t xml:space="preserve"> się podczas eksploatacji</w:t>
      </w:r>
      <w:r w:rsidR="00A13BB5">
        <w:rPr>
          <w:rFonts w:ascii="Arial" w:hAnsi="Arial" w:cs="Arial"/>
          <w:color w:val="auto"/>
          <w:sz w:val="16"/>
          <w:szCs w:val="16"/>
        </w:rPr>
        <w:t xml:space="preserve"> obiektów</w:t>
      </w:r>
      <w:r w:rsidR="002B3500" w:rsidRPr="008273BA">
        <w:rPr>
          <w:rFonts w:ascii="Arial" w:hAnsi="Arial" w:cs="Arial"/>
          <w:color w:val="auto"/>
          <w:sz w:val="16"/>
          <w:szCs w:val="16"/>
        </w:rPr>
        <w:t>.</w:t>
      </w:r>
    </w:p>
    <w:p w:rsidR="00A33EBE" w:rsidRPr="008273BA" w:rsidRDefault="00D95B52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Miasto</w:t>
      </w:r>
      <w:r w:rsidR="00A33EBE" w:rsidRPr="008273BA">
        <w:rPr>
          <w:rFonts w:ascii="Arial" w:hAnsi="Arial" w:cs="Arial"/>
          <w:sz w:val="16"/>
          <w:szCs w:val="16"/>
        </w:rPr>
        <w:t xml:space="preserve"> Zabrze j</w:t>
      </w:r>
      <w:r w:rsidR="00F6077B">
        <w:rPr>
          <w:rFonts w:ascii="Arial" w:hAnsi="Arial" w:cs="Arial"/>
          <w:sz w:val="16"/>
          <w:szCs w:val="16"/>
        </w:rPr>
        <w:t>est uprawnione</w:t>
      </w:r>
      <w:r w:rsidR="00A33EBE" w:rsidRPr="008273BA">
        <w:rPr>
          <w:rFonts w:ascii="Arial" w:hAnsi="Arial" w:cs="Arial"/>
          <w:sz w:val="16"/>
          <w:szCs w:val="16"/>
        </w:rPr>
        <w:t xml:space="preserve"> do dochodzenia uprawnień z tytułu </w:t>
      </w:r>
      <w:r w:rsidR="00A33EBE" w:rsidRPr="008273BA">
        <w:rPr>
          <w:rFonts w:ascii="Arial" w:hAnsi="Arial" w:cs="Arial"/>
          <w:b/>
          <w:sz w:val="16"/>
          <w:szCs w:val="16"/>
        </w:rPr>
        <w:t>gwarancji</w:t>
      </w:r>
      <w:r w:rsidR="00A33EBE" w:rsidRPr="008273BA">
        <w:rPr>
          <w:rFonts w:ascii="Arial" w:hAnsi="Arial" w:cs="Arial"/>
          <w:sz w:val="16"/>
          <w:szCs w:val="16"/>
        </w:rPr>
        <w:t xml:space="preserve"> również po zakończeniu okresu gwarancyj</w:t>
      </w:r>
      <w:r w:rsidR="006C6127">
        <w:rPr>
          <w:rFonts w:ascii="Arial" w:hAnsi="Arial" w:cs="Arial"/>
          <w:sz w:val="16"/>
          <w:szCs w:val="16"/>
        </w:rPr>
        <w:t xml:space="preserve">nego pod warunkiem, że udowodni </w:t>
      </w:r>
      <w:r w:rsidR="00A33EBE" w:rsidRPr="008273BA">
        <w:rPr>
          <w:rFonts w:ascii="Arial" w:hAnsi="Arial" w:cs="Arial"/>
          <w:sz w:val="16"/>
          <w:szCs w:val="16"/>
        </w:rPr>
        <w:t xml:space="preserve"> iż wada istniała przed jego upływem.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Wykonawca odpowiada za wadę również po</w:t>
      </w:r>
      <w:r w:rsidR="002B4959" w:rsidRPr="008273BA">
        <w:rPr>
          <w:rFonts w:ascii="Arial" w:hAnsi="Arial" w:cs="Arial"/>
          <w:sz w:val="16"/>
          <w:szCs w:val="16"/>
        </w:rPr>
        <w:t xml:space="preserve"> okresie rękojmi lub gwarancji, </w:t>
      </w:r>
      <w:r w:rsidRPr="008273BA">
        <w:rPr>
          <w:rFonts w:ascii="Arial" w:hAnsi="Arial" w:cs="Arial"/>
          <w:sz w:val="16"/>
          <w:szCs w:val="16"/>
        </w:rPr>
        <w:t>jeżeli Zamawiający powiadomi Wykonawcę o wadzie przed upływem tych okresów.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Wykonawca przenosi na </w:t>
      </w:r>
      <w:r w:rsidR="00D95B52" w:rsidRPr="008273BA">
        <w:rPr>
          <w:rFonts w:ascii="Arial" w:hAnsi="Arial" w:cs="Arial"/>
          <w:sz w:val="16"/>
          <w:szCs w:val="16"/>
        </w:rPr>
        <w:t>Miasta</w:t>
      </w:r>
      <w:r w:rsidRPr="008273BA">
        <w:rPr>
          <w:rFonts w:ascii="Arial" w:hAnsi="Arial" w:cs="Arial"/>
          <w:sz w:val="16"/>
          <w:szCs w:val="16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EF7646">
        <w:rPr>
          <w:rFonts w:ascii="Arial" w:hAnsi="Arial" w:cs="Arial"/>
          <w:sz w:val="16"/>
          <w:szCs w:val="16"/>
        </w:rPr>
        <w:t xml:space="preserve">                   </w:t>
      </w:r>
      <w:r w:rsidR="008273BA" w:rsidRPr="008273BA">
        <w:rPr>
          <w:rFonts w:ascii="Arial" w:hAnsi="Arial" w:cs="Arial"/>
          <w:sz w:val="16"/>
          <w:szCs w:val="16"/>
        </w:rPr>
        <w:t>w terminie</w:t>
      </w:r>
      <w:r w:rsidR="004E34E0" w:rsidRPr="008273BA">
        <w:rPr>
          <w:rFonts w:ascii="Arial" w:hAnsi="Arial" w:cs="Arial"/>
          <w:sz w:val="16"/>
          <w:szCs w:val="16"/>
        </w:rPr>
        <w:t xml:space="preserve"> </w:t>
      </w:r>
      <w:r w:rsidR="004E34E0" w:rsidRPr="008273BA">
        <w:rPr>
          <w:rFonts w:ascii="Arial" w:hAnsi="Arial" w:cs="Arial"/>
          <w:b/>
          <w:sz w:val="16"/>
          <w:szCs w:val="16"/>
        </w:rPr>
        <w:t>7 dni</w:t>
      </w:r>
      <w:r w:rsidR="004E34E0" w:rsidRPr="008273BA">
        <w:rPr>
          <w:rFonts w:ascii="Arial" w:hAnsi="Arial" w:cs="Arial"/>
          <w:sz w:val="16"/>
          <w:szCs w:val="16"/>
        </w:rPr>
        <w:t xml:space="preserve"> </w:t>
      </w:r>
      <w:r w:rsidR="00E87157" w:rsidRPr="008273BA">
        <w:rPr>
          <w:rFonts w:ascii="Arial" w:hAnsi="Arial" w:cs="Arial"/>
          <w:sz w:val="16"/>
          <w:szCs w:val="16"/>
        </w:rPr>
        <w:t xml:space="preserve">kalendarzowych od daty </w:t>
      </w:r>
      <w:r w:rsidR="004E34E0" w:rsidRPr="008273BA">
        <w:rPr>
          <w:rFonts w:ascii="Arial" w:hAnsi="Arial" w:cs="Arial"/>
          <w:sz w:val="16"/>
          <w:szCs w:val="16"/>
        </w:rPr>
        <w:t>zgłoszenia</w:t>
      </w:r>
      <w:r w:rsidRPr="008273BA">
        <w:rPr>
          <w:rFonts w:ascii="Arial" w:hAnsi="Arial" w:cs="Arial"/>
          <w:sz w:val="16"/>
          <w:szCs w:val="16"/>
        </w:rPr>
        <w:t>, albo nieusunięcia wady</w:t>
      </w:r>
      <w:r w:rsidR="009C4CBF" w:rsidRPr="008273BA">
        <w:rPr>
          <w:rFonts w:ascii="Arial" w:hAnsi="Arial" w:cs="Arial"/>
          <w:sz w:val="16"/>
          <w:szCs w:val="16"/>
        </w:rPr>
        <w:t xml:space="preserve"> w wyznaczonym terminie</w:t>
      </w:r>
      <w:r w:rsidRPr="008273BA">
        <w:rPr>
          <w:rFonts w:ascii="Arial" w:hAnsi="Arial" w:cs="Arial"/>
          <w:sz w:val="16"/>
          <w:szCs w:val="16"/>
        </w:rPr>
        <w:t xml:space="preserve">, </w:t>
      </w:r>
      <w:r w:rsidR="00D95B52" w:rsidRPr="008273BA">
        <w:rPr>
          <w:rFonts w:ascii="Arial" w:hAnsi="Arial" w:cs="Arial"/>
          <w:sz w:val="16"/>
          <w:szCs w:val="16"/>
        </w:rPr>
        <w:t>Miasto</w:t>
      </w:r>
      <w:r w:rsidRPr="008273BA">
        <w:rPr>
          <w:rFonts w:ascii="Arial" w:hAnsi="Arial" w:cs="Arial"/>
          <w:sz w:val="16"/>
          <w:szCs w:val="16"/>
        </w:rPr>
        <w:t xml:space="preserve"> Zabrze uprawnion</w:t>
      </w:r>
      <w:r w:rsidR="009C4CBF" w:rsidRPr="008273BA">
        <w:rPr>
          <w:rFonts w:ascii="Arial" w:hAnsi="Arial" w:cs="Arial"/>
          <w:sz w:val="16"/>
          <w:szCs w:val="16"/>
        </w:rPr>
        <w:t>e</w:t>
      </w:r>
      <w:r w:rsidRPr="008273BA">
        <w:rPr>
          <w:rFonts w:ascii="Arial" w:hAnsi="Arial" w:cs="Arial"/>
          <w:sz w:val="16"/>
          <w:szCs w:val="16"/>
        </w:rPr>
        <w:t xml:space="preserve"> będzie, w ramach gwarancji, do powierzenia usunięcia wady osobie trzeciej na koszt Wykonawcy.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W przypadkach uzasadnionych względami technicznymi lub formalno – prawnymi</w:t>
      </w:r>
      <w:r w:rsidR="002B4959" w:rsidRPr="008273BA">
        <w:rPr>
          <w:rFonts w:ascii="Arial" w:hAnsi="Arial" w:cs="Arial"/>
          <w:sz w:val="16"/>
          <w:szCs w:val="16"/>
        </w:rPr>
        <w:t xml:space="preserve">, </w:t>
      </w:r>
      <w:r w:rsidRPr="008273BA">
        <w:rPr>
          <w:rFonts w:ascii="Arial" w:hAnsi="Arial" w:cs="Arial"/>
          <w:sz w:val="16"/>
          <w:szCs w:val="16"/>
        </w:rPr>
        <w:t>które uniemożliwiają usunięcie wady w </w:t>
      </w:r>
      <w:r w:rsidR="00CF7B67" w:rsidRPr="008273BA">
        <w:rPr>
          <w:rFonts w:ascii="Arial" w:hAnsi="Arial" w:cs="Arial"/>
          <w:sz w:val="16"/>
          <w:szCs w:val="16"/>
        </w:rPr>
        <w:t xml:space="preserve">wyznaczonym </w:t>
      </w:r>
      <w:r w:rsidRPr="008273BA">
        <w:rPr>
          <w:rFonts w:ascii="Arial" w:hAnsi="Arial" w:cs="Arial"/>
          <w:sz w:val="16"/>
          <w:szCs w:val="16"/>
        </w:rPr>
        <w:t xml:space="preserve">terminie, strony ustalą inny termin </w:t>
      </w:r>
      <w:r w:rsidR="002B4959" w:rsidRPr="008273BA">
        <w:rPr>
          <w:rFonts w:ascii="Arial" w:hAnsi="Arial" w:cs="Arial"/>
          <w:sz w:val="16"/>
          <w:szCs w:val="16"/>
        </w:rPr>
        <w:t xml:space="preserve"> </w:t>
      </w:r>
      <w:r w:rsidRPr="008273BA">
        <w:rPr>
          <w:rFonts w:ascii="Arial" w:hAnsi="Arial" w:cs="Arial"/>
          <w:sz w:val="16"/>
          <w:szCs w:val="16"/>
        </w:rPr>
        <w:t>ich usunięcia.</w:t>
      </w:r>
    </w:p>
    <w:p w:rsidR="00A33EBE" w:rsidRPr="008273BA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Dla części, co, do której zgłoszono usunięcie wad w ramach gwarancji, termin gwarancji biegnie na nowo od daty usunięcia wad.</w:t>
      </w:r>
    </w:p>
    <w:p w:rsidR="0092026E" w:rsidRPr="00BB7D9E" w:rsidRDefault="00A33EBE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color w:val="auto"/>
          <w:sz w:val="16"/>
          <w:szCs w:val="16"/>
        </w:rPr>
      </w:pPr>
      <w:r w:rsidRPr="00BB7D9E">
        <w:rPr>
          <w:rFonts w:ascii="Arial" w:hAnsi="Arial" w:cs="Arial"/>
          <w:color w:val="auto"/>
          <w:sz w:val="16"/>
          <w:szCs w:val="16"/>
        </w:rPr>
        <w:t xml:space="preserve">Za </w:t>
      </w:r>
      <w:r w:rsidR="00B57743">
        <w:rPr>
          <w:rFonts w:ascii="Arial" w:hAnsi="Arial" w:cs="Arial"/>
          <w:color w:val="auto"/>
          <w:sz w:val="16"/>
          <w:szCs w:val="16"/>
        </w:rPr>
        <w:t>zwłokę</w:t>
      </w:r>
      <w:r w:rsidR="00204DC0" w:rsidRPr="00BB7D9E">
        <w:rPr>
          <w:rFonts w:ascii="Arial" w:hAnsi="Arial" w:cs="Arial"/>
          <w:color w:val="auto"/>
          <w:sz w:val="16"/>
          <w:szCs w:val="16"/>
        </w:rPr>
        <w:t xml:space="preserve"> w usunięciu wad WYKONAWCA zapłaci karę, zgodnie z § 1</w:t>
      </w:r>
      <w:r w:rsidR="00FB2F5D">
        <w:rPr>
          <w:rFonts w:ascii="Arial" w:hAnsi="Arial" w:cs="Arial"/>
          <w:color w:val="auto"/>
          <w:sz w:val="16"/>
          <w:szCs w:val="16"/>
        </w:rPr>
        <w:t>1</w:t>
      </w:r>
      <w:r w:rsidR="00204DC0" w:rsidRPr="00BB7D9E">
        <w:rPr>
          <w:rFonts w:ascii="Arial" w:hAnsi="Arial" w:cs="Arial"/>
          <w:color w:val="auto"/>
          <w:sz w:val="16"/>
          <w:szCs w:val="16"/>
        </w:rPr>
        <w:t xml:space="preserve"> ust. 2</w:t>
      </w:r>
      <w:r w:rsidR="00784F32">
        <w:rPr>
          <w:rFonts w:ascii="Arial" w:hAnsi="Arial" w:cs="Arial"/>
          <w:color w:val="auto"/>
          <w:sz w:val="16"/>
          <w:szCs w:val="16"/>
        </w:rPr>
        <w:t>g</w:t>
      </w:r>
      <w:r w:rsidR="009C4CBF" w:rsidRPr="00BB7D9E">
        <w:rPr>
          <w:rFonts w:ascii="Arial" w:hAnsi="Arial" w:cs="Arial"/>
          <w:color w:val="auto"/>
          <w:sz w:val="16"/>
          <w:szCs w:val="16"/>
        </w:rPr>
        <w:t xml:space="preserve"> umowy nr CRU/……./20</w:t>
      </w:r>
      <w:r w:rsidR="00E8475E" w:rsidRPr="00BB7D9E">
        <w:rPr>
          <w:rFonts w:ascii="Arial" w:hAnsi="Arial" w:cs="Arial"/>
          <w:color w:val="auto"/>
          <w:sz w:val="16"/>
          <w:szCs w:val="16"/>
        </w:rPr>
        <w:t>21</w:t>
      </w:r>
      <w:r w:rsidR="009C4CBF" w:rsidRPr="00BB7D9E">
        <w:rPr>
          <w:rFonts w:ascii="Arial" w:hAnsi="Arial" w:cs="Arial"/>
          <w:color w:val="auto"/>
          <w:sz w:val="16"/>
          <w:szCs w:val="16"/>
        </w:rPr>
        <w:t xml:space="preserve"> </w:t>
      </w:r>
      <w:r w:rsidR="00FB2F5D">
        <w:rPr>
          <w:rFonts w:ascii="Arial" w:hAnsi="Arial" w:cs="Arial"/>
          <w:color w:val="auto"/>
          <w:sz w:val="16"/>
          <w:szCs w:val="16"/>
        </w:rPr>
        <w:t xml:space="preserve">                           </w:t>
      </w:r>
      <w:r w:rsidR="00425533" w:rsidRPr="00BB7D9E">
        <w:rPr>
          <w:rFonts w:ascii="Arial" w:hAnsi="Arial" w:cs="Arial"/>
          <w:color w:val="auto"/>
          <w:sz w:val="16"/>
          <w:szCs w:val="16"/>
        </w:rPr>
        <w:t>tj.</w:t>
      </w:r>
      <w:r w:rsidR="00B57743">
        <w:rPr>
          <w:rFonts w:ascii="Arial" w:hAnsi="Arial" w:cs="Arial"/>
          <w:color w:val="auto"/>
          <w:sz w:val="16"/>
          <w:szCs w:val="16"/>
        </w:rPr>
        <w:t xml:space="preserve"> </w:t>
      </w:r>
      <w:r w:rsidR="00425533" w:rsidRPr="00BB7D9E">
        <w:rPr>
          <w:rFonts w:ascii="Arial" w:hAnsi="Arial" w:cs="Arial"/>
          <w:color w:val="auto"/>
          <w:sz w:val="16"/>
          <w:szCs w:val="16"/>
        </w:rPr>
        <w:t>0,1</w:t>
      </w:r>
      <w:r w:rsidR="00A23DDD" w:rsidRPr="00BB7D9E">
        <w:rPr>
          <w:rFonts w:ascii="Arial" w:hAnsi="Arial" w:cs="Arial"/>
          <w:color w:val="auto"/>
          <w:sz w:val="16"/>
          <w:szCs w:val="16"/>
        </w:rPr>
        <w:t>5</w:t>
      </w:r>
      <w:r w:rsidR="00425533" w:rsidRPr="00BB7D9E">
        <w:rPr>
          <w:rFonts w:ascii="Arial" w:hAnsi="Arial" w:cs="Arial"/>
          <w:color w:val="auto"/>
          <w:sz w:val="16"/>
          <w:szCs w:val="16"/>
        </w:rPr>
        <w:t xml:space="preserve"> % wartości przedmiotu umowy brutto</w:t>
      </w:r>
      <w:r w:rsidR="002B03A0" w:rsidRPr="00BB7D9E">
        <w:rPr>
          <w:rFonts w:ascii="Arial" w:hAnsi="Arial" w:cs="Arial"/>
          <w:color w:val="auto"/>
          <w:sz w:val="16"/>
          <w:szCs w:val="16"/>
        </w:rPr>
        <w:t xml:space="preserve"> za każdy dzień </w:t>
      </w:r>
      <w:r w:rsidR="00BC5E60">
        <w:rPr>
          <w:rFonts w:ascii="Arial" w:hAnsi="Arial" w:cs="Arial"/>
          <w:color w:val="auto"/>
          <w:sz w:val="16"/>
          <w:szCs w:val="16"/>
        </w:rPr>
        <w:t>zwłoki</w:t>
      </w:r>
      <w:r w:rsidR="002B03A0" w:rsidRPr="00BB7D9E">
        <w:rPr>
          <w:rFonts w:ascii="Arial" w:hAnsi="Arial" w:cs="Arial"/>
          <w:color w:val="auto"/>
          <w:sz w:val="16"/>
          <w:szCs w:val="16"/>
        </w:rPr>
        <w:t xml:space="preserve"> </w:t>
      </w:r>
      <w:smartTag w:uri="urn:schemas-microsoft-com:office:smarttags" w:element="PersonName">
        <w:r w:rsidR="002B03A0" w:rsidRPr="00BB7D9E">
          <w:rPr>
            <w:rFonts w:ascii="Arial" w:hAnsi="Arial" w:cs="Arial"/>
            <w:color w:val="auto"/>
            <w:sz w:val="16"/>
            <w:szCs w:val="16"/>
          </w:rPr>
          <w:t>l</w:t>
        </w:r>
      </w:smartTag>
      <w:r w:rsidR="002B03A0" w:rsidRPr="00BB7D9E">
        <w:rPr>
          <w:rFonts w:ascii="Arial" w:hAnsi="Arial" w:cs="Arial"/>
          <w:color w:val="auto"/>
          <w:sz w:val="16"/>
          <w:szCs w:val="16"/>
        </w:rPr>
        <w:t>iczony od dnia wyznaczonego</w:t>
      </w:r>
      <w:r w:rsidR="00FB2F5D">
        <w:rPr>
          <w:rFonts w:ascii="Arial" w:hAnsi="Arial" w:cs="Arial"/>
          <w:color w:val="auto"/>
          <w:sz w:val="16"/>
          <w:szCs w:val="16"/>
        </w:rPr>
        <w:t xml:space="preserve"> </w:t>
      </w:r>
      <w:r w:rsidR="002B03A0" w:rsidRPr="00BB7D9E">
        <w:rPr>
          <w:rFonts w:ascii="Arial" w:hAnsi="Arial" w:cs="Arial"/>
          <w:color w:val="auto"/>
          <w:sz w:val="16"/>
          <w:szCs w:val="16"/>
        </w:rPr>
        <w:t>na usunięcie wad.</w:t>
      </w:r>
    </w:p>
    <w:p w:rsidR="002B03A0" w:rsidRPr="008273BA" w:rsidRDefault="002B03A0" w:rsidP="00151247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8273BA">
        <w:rPr>
          <w:rFonts w:ascii="Arial" w:hAnsi="Arial"/>
          <w:sz w:val="16"/>
          <w:szCs w:val="16"/>
        </w:rPr>
        <w:t xml:space="preserve">Odbiór przed zakończeniem okresu rękojmi </w:t>
      </w:r>
      <w:r w:rsidR="00FB2F5D">
        <w:rPr>
          <w:rFonts w:ascii="Arial" w:hAnsi="Arial"/>
          <w:sz w:val="16"/>
          <w:szCs w:val="16"/>
        </w:rPr>
        <w:t>(</w:t>
      </w:r>
      <w:r w:rsidR="00FB2F5D" w:rsidRPr="00FB2F5D">
        <w:rPr>
          <w:rFonts w:ascii="Arial" w:hAnsi="Arial"/>
          <w:sz w:val="16"/>
          <w:szCs w:val="16"/>
        </w:rPr>
        <w:t xml:space="preserve">przed upływem </w:t>
      </w:r>
      <w:r w:rsidR="00FB2F5D" w:rsidRPr="00FB2F5D">
        <w:rPr>
          <w:rFonts w:ascii="Arial" w:hAnsi="Arial"/>
          <w:b/>
          <w:sz w:val="16"/>
          <w:szCs w:val="16"/>
        </w:rPr>
        <w:t>5 lat</w:t>
      </w:r>
      <w:r w:rsidR="00FB2F5D" w:rsidRPr="00FB2F5D">
        <w:rPr>
          <w:rFonts w:ascii="Arial" w:hAnsi="Arial"/>
          <w:sz w:val="16"/>
          <w:szCs w:val="16"/>
        </w:rPr>
        <w:t xml:space="preserve"> od odbioru końcowego) </w:t>
      </w:r>
      <w:r w:rsidRPr="008273BA">
        <w:rPr>
          <w:rFonts w:ascii="Arial" w:hAnsi="Arial"/>
          <w:sz w:val="16"/>
          <w:szCs w:val="16"/>
        </w:rPr>
        <w:t xml:space="preserve">ostanie dokonany </w:t>
      </w:r>
      <w:r w:rsidR="00FB2F5D">
        <w:rPr>
          <w:rFonts w:ascii="Arial" w:hAnsi="Arial"/>
          <w:sz w:val="16"/>
          <w:szCs w:val="16"/>
        </w:rPr>
        <w:t xml:space="preserve">                     </w:t>
      </w:r>
      <w:r w:rsidRPr="008273BA">
        <w:rPr>
          <w:rFonts w:ascii="Arial" w:hAnsi="Arial"/>
          <w:sz w:val="16"/>
          <w:szCs w:val="16"/>
        </w:rPr>
        <w:t>przez Zamawiającego na wniosek i przy udzia</w:t>
      </w:r>
      <w:smartTag w:uri="urn:schemas-microsoft-com:office:smarttags" w:element="PersonName">
        <w:r w:rsidRPr="008273BA">
          <w:rPr>
            <w:rFonts w:ascii="Arial" w:hAnsi="Arial"/>
            <w:sz w:val="16"/>
            <w:szCs w:val="16"/>
          </w:rPr>
          <w:t>l</w:t>
        </w:r>
      </w:smartTag>
      <w:r w:rsidRPr="008273BA">
        <w:rPr>
          <w:rFonts w:ascii="Arial" w:hAnsi="Arial"/>
          <w:sz w:val="16"/>
          <w:szCs w:val="16"/>
        </w:rPr>
        <w:t>e Użytkownika oraz Wykonawcy w formie protokołu</w:t>
      </w:r>
      <w:r w:rsidR="00DE225E">
        <w:rPr>
          <w:rFonts w:ascii="Arial" w:hAnsi="Arial"/>
          <w:sz w:val="16"/>
          <w:szCs w:val="16"/>
        </w:rPr>
        <w:t xml:space="preserve"> </w:t>
      </w:r>
      <w:r w:rsidRPr="008273BA">
        <w:rPr>
          <w:rFonts w:ascii="Arial" w:hAnsi="Arial"/>
          <w:sz w:val="16"/>
          <w:szCs w:val="16"/>
        </w:rPr>
        <w:t>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8273BA">
          <w:rPr>
            <w:rFonts w:ascii="Arial" w:hAnsi="Arial"/>
            <w:sz w:val="16"/>
            <w:szCs w:val="16"/>
          </w:rPr>
          <w:t>l</w:t>
        </w:r>
      </w:smartTag>
      <w:r w:rsidRPr="008273BA">
        <w:rPr>
          <w:rFonts w:ascii="Arial" w:hAnsi="Arial"/>
          <w:sz w:val="16"/>
          <w:szCs w:val="16"/>
        </w:rPr>
        <w:t>nienia Wykonawcy zabezpieczenia.</w:t>
      </w:r>
    </w:p>
    <w:p w:rsidR="00A13BB5" w:rsidRPr="00A13BB5" w:rsidRDefault="00A33EBE" w:rsidP="00A13BB5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/>
          <w:sz w:val="16"/>
          <w:szCs w:val="16"/>
        </w:rPr>
      </w:pPr>
      <w:r w:rsidRPr="008273BA">
        <w:rPr>
          <w:rFonts w:ascii="Arial" w:hAnsi="Arial" w:cs="Arial"/>
          <w:sz w:val="16"/>
          <w:szCs w:val="16"/>
        </w:rPr>
        <w:t>Odbiór przed zakończeniem okresu</w:t>
      </w:r>
      <w:r w:rsidR="008273BA" w:rsidRPr="008273BA">
        <w:rPr>
          <w:rFonts w:ascii="Arial" w:hAnsi="Arial" w:cs="Arial"/>
          <w:sz w:val="16"/>
          <w:szCs w:val="16"/>
        </w:rPr>
        <w:t xml:space="preserve"> gwarancji (przed upływem </w:t>
      </w:r>
      <w:r w:rsidR="00BB7D9E">
        <w:rPr>
          <w:rFonts w:ascii="Arial" w:hAnsi="Arial" w:cs="Arial"/>
          <w:sz w:val="16"/>
          <w:szCs w:val="16"/>
        </w:rPr>
        <w:t>5</w:t>
      </w:r>
      <w:r w:rsidR="008273BA">
        <w:rPr>
          <w:rFonts w:ascii="Arial" w:hAnsi="Arial" w:cs="Arial"/>
          <w:sz w:val="16"/>
          <w:szCs w:val="16"/>
        </w:rPr>
        <w:t xml:space="preserve"> lat </w:t>
      </w:r>
      <w:r w:rsidRPr="008273BA">
        <w:rPr>
          <w:rFonts w:ascii="Arial" w:hAnsi="Arial" w:cs="Arial"/>
          <w:sz w:val="16"/>
          <w:szCs w:val="16"/>
        </w:rPr>
        <w:t xml:space="preserve">od odbioru końcowego) zostanie dokonany przez Zamawiającego na wniosek i przy udziale użytkownika oraz Wykonawcy w formie ostatecznego protokołu </w:t>
      </w:r>
      <w:r w:rsidR="00EF7646">
        <w:rPr>
          <w:rFonts w:ascii="Arial" w:hAnsi="Arial" w:cs="Arial"/>
          <w:sz w:val="16"/>
          <w:szCs w:val="16"/>
        </w:rPr>
        <w:t xml:space="preserve">                     </w:t>
      </w:r>
      <w:r w:rsidRPr="008273BA">
        <w:rPr>
          <w:rFonts w:ascii="Arial" w:hAnsi="Arial" w:cs="Arial"/>
          <w:sz w:val="16"/>
          <w:szCs w:val="16"/>
        </w:rPr>
        <w:t xml:space="preserve">z usunięcia wszystkich wad i usterek ujawnionych w okresie gwarancji. Protokół odbioru przedmiotu umowy, bez stwierdzonych wad i usterek, zwalnia Wykonawcę z wszystkich zobowiązań wynikających z umowy i dotyczących </w:t>
      </w:r>
      <w:r w:rsidRPr="00A13BB5">
        <w:rPr>
          <w:rFonts w:ascii="Arial" w:hAnsi="Arial"/>
          <w:sz w:val="16"/>
          <w:szCs w:val="16"/>
        </w:rPr>
        <w:t>usuwania wad i usterek w okresie gwarancyjnym.</w:t>
      </w:r>
    </w:p>
    <w:p w:rsidR="00A33EBE" w:rsidRPr="008273BA" w:rsidRDefault="00AA307D" w:rsidP="00A13BB5">
      <w:pPr>
        <w:numPr>
          <w:ilvl w:val="0"/>
          <w:numId w:val="1"/>
        </w:numPr>
        <w:spacing w:before="120"/>
        <w:ind w:left="709" w:hanging="283"/>
        <w:jc w:val="both"/>
        <w:rPr>
          <w:rFonts w:ascii="Arial" w:hAnsi="Arial" w:cs="Arial"/>
          <w:sz w:val="16"/>
          <w:szCs w:val="16"/>
        </w:rPr>
      </w:pPr>
      <w:r w:rsidRPr="00A13BB5">
        <w:rPr>
          <w:rFonts w:ascii="Arial" w:hAnsi="Arial"/>
          <w:sz w:val="16"/>
          <w:szCs w:val="16"/>
        </w:rPr>
        <w:t>Miasto Zabrze</w:t>
      </w:r>
      <w:r w:rsidRPr="008273BA">
        <w:rPr>
          <w:rFonts w:ascii="Arial" w:hAnsi="Arial" w:cs="Arial"/>
          <w:sz w:val="16"/>
          <w:szCs w:val="16"/>
        </w:rPr>
        <w:t xml:space="preserve"> może przenieść uprawnienia wynikające z gwarancji na inny podmiot np. Użytkownika obiektu.</w:t>
      </w:r>
    </w:p>
    <w:p w:rsidR="008273BA" w:rsidRDefault="008273BA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1F606A" w:rsidRPr="008273BA" w:rsidRDefault="001F606A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p w:rsidR="00A33EBE" w:rsidRDefault="00A33EBE"/>
    <w:sectPr w:rsidR="00A33E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6A5" w:rsidRDefault="00C346A5" w:rsidP="00FB265D">
      <w:r>
        <w:separator/>
      </w:r>
    </w:p>
  </w:endnote>
  <w:endnote w:type="continuationSeparator" w:id="0">
    <w:p w:rsidR="00C346A5" w:rsidRDefault="00C346A5" w:rsidP="00FB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29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6A5" w:rsidRDefault="00C346A5" w:rsidP="00FB265D">
      <w:r>
        <w:separator/>
      </w:r>
    </w:p>
  </w:footnote>
  <w:footnote w:type="continuationSeparator" w:id="0">
    <w:p w:rsidR="00C346A5" w:rsidRDefault="00C346A5" w:rsidP="00FB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40" w:rsidRPr="003D646E" w:rsidRDefault="00E43B40" w:rsidP="00E43B40">
    <w:pPr>
      <w:pStyle w:val="Default"/>
      <w:spacing w:line="276" w:lineRule="auto"/>
      <w:rPr>
        <w:rFonts w:ascii="Arial" w:hAnsi="Arial" w:cs="Arial"/>
        <w:sz w:val="22"/>
        <w:szCs w:val="22"/>
      </w:rPr>
    </w:pPr>
  </w:p>
  <w:p w:rsidR="00E43B40" w:rsidRPr="00E43B40" w:rsidRDefault="00E43B40" w:rsidP="00E43B40">
    <w:pPr>
      <w:pStyle w:val="Akapitzlist3"/>
      <w:spacing w:before="120" w:line="276" w:lineRule="auto"/>
      <w:ind w:left="-142"/>
      <w:rPr>
        <w:rFonts w:ascii="Arial" w:hAnsi="Arial" w:cs="Arial"/>
        <w:b/>
        <w:sz w:val="16"/>
        <w:szCs w:val="16"/>
      </w:rPr>
    </w:pPr>
    <w:r w:rsidRPr="00E43B40">
      <w:rPr>
        <w:rFonts w:ascii="Arial" w:hAnsi="Arial" w:cs="Arial"/>
        <w:b/>
        <w:sz w:val="16"/>
        <w:szCs w:val="16"/>
      </w:rPr>
      <w:t xml:space="preserve">Dostawa urządzeń wraz z montażem oraz wykonanie koniecznych robót budowlanych towarzyszących dla budowy placu zabaw  w ramach zadania pn. „Plac zabaw, siłownia pod </w:t>
    </w:r>
    <w:proofErr w:type="spellStart"/>
    <w:r w:rsidRPr="00E43B40">
      <w:rPr>
        <w:rFonts w:ascii="Arial" w:hAnsi="Arial" w:cs="Arial"/>
        <w:b/>
        <w:sz w:val="16"/>
        <w:szCs w:val="16"/>
      </w:rPr>
      <w:t>chmurką-flow</w:t>
    </w:r>
    <w:proofErr w:type="spellEnd"/>
    <w:r w:rsidRPr="00E43B40">
      <w:rPr>
        <w:rFonts w:ascii="Arial" w:hAnsi="Arial" w:cs="Arial"/>
        <w:b/>
        <w:sz w:val="16"/>
        <w:szCs w:val="16"/>
      </w:rPr>
      <w:t xml:space="preserve"> park, boisko do piłki plażowej / Poprawa infrastruktury rekreacyjno sportowej” – cz. III - wniosek P0039</w:t>
    </w:r>
  </w:p>
  <w:p w:rsidR="00FB265D" w:rsidRPr="00A13BB5" w:rsidRDefault="00FB265D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BE"/>
    <w:rsid w:val="00014A5C"/>
    <w:rsid w:val="000850FA"/>
    <w:rsid w:val="00091FEF"/>
    <w:rsid w:val="000C4B55"/>
    <w:rsid w:val="000E6797"/>
    <w:rsid w:val="000E7993"/>
    <w:rsid w:val="000F24F9"/>
    <w:rsid w:val="00101497"/>
    <w:rsid w:val="0014014C"/>
    <w:rsid w:val="00151247"/>
    <w:rsid w:val="00151F2A"/>
    <w:rsid w:val="001804EB"/>
    <w:rsid w:val="001E0FEC"/>
    <w:rsid w:val="001F4807"/>
    <w:rsid w:val="001F606A"/>
    <w:rsid w:val="00204DC0"/>
    <w:rsid w:val="00224FCE"/>
    <w:rsid w:val="002A7557"/>
    <w:rsid w:val="002B03A0"/>
    <w:rsid w:val="002B3500"/>
    <w:rsid w:val="002B4959"/>
    <w:rsid w:val="002B6DDB"/>
    <w:rsid w:val="002E2099"/>
    <w:rsid w:val="002F3E24"/>
    <w:rsid w:val="00363236"/>
    <w:rsid w:val="003853CE"/>
    <w:rsid w:val="00395C98"/>
    <w:rsid w:val="003A7ECA"/>
    <w:rsid w:val="003D44D2"/>
    <w:rsid w:val="003F70BE"/>
    <w:rsid w:val="00425533"/>
    <w:rsid w:val="00436559"/>
    <w:rsid w:val="00457300"/>
    <w:rsid w:val="004614A5"/>
    <w:rsid w:val="0048359A"/>
    <w:rsid w:val="00485313"/>
    <w:rsid w:val="0049320B"/>
    <w:rsid w:val="004A55F1"/>
    <w:rsid w:val="004C55C2"/>
    <w:rsid w:val="004E34E0"/>
    <w:rsid w:val="004F43EF"/>
    <w:rsid w:val="005028E1"/>
    <w:rsid w:val="00516FDB"/>
    <w:rsid w:val="00547318"/>
    <w:rsid w:val="005F53C1"/>
    <w:rsid w:val="00610C71"/>
    <w:rsid w:val="00613F7D"/>
    <w:rsid w:val="006303CF"/>
    <w:rsid w:val="00636161"/>
    <w:rsid w:val="00641F12"/>
    <w:rsid w:val="00662471"/>
    <w:rsid w:val="006B0DAB"/>
    <w:rsid w:val="006C6127"/>
    <w:rsid w:val="006D5A15"/>
    <w:rsid w:val="006D7DA5"/>
    <w:rsid w:val="006F7A8E"/>
    <w:rsid w:val="00707B06"/>
    <w:rsid w:val="00710E8F"/>
    <w:rsid w:val="00721144"/>
    <w:rsid w:val="00743511"/>
    <w:rsid w:val="00746521"/>
    <w:rsid w:val="007546B9"/>
    <w:rsid w:val="007629D8"/>
    <w:rsid w:val="00784F32"/>
    <w:rsid w:val="0079102B"/>
    <w:rsid w:val="00794B29"/>
    <w:rsid w:val="00797C05"/>
    <w:rsid w:val="007A32C5"/>
    <w:rsid w:val="007C015B"/>
    <w:rsid w:val="007D6829"/>
    <w:rsid w:val="008246BC"/>
    <w:rsid w:val="008273BA"/>
    <w:rsid w:val="008403A5"/>
    <w:rsid w:val="00845D89"/>
    <w:rsid w:val="00862B83"/>
    <w:rsid w:val="0086499E"/>
    <w:rsid w:val="00896EED"/>
    <w:rsid w:val="008F562E"/>
    <w:rsid w:val="0092026E"/>
    <w:rsid w:val="00946751"/>
    <w:rsid w:val="0096157A"/>
    <w:rsid w:val="009972CF"/>
    <w:rsid w:val="009C4CBF"/>
    <w:rsid w:val="009F52FD"/>
    <w:rsid w:val="00A13BB5"/>
    <w:rsid w:val="00A23DDD"/>
    <w:rsid w:val="00A33EBE"/>
    <w:rsid w:val="00AA307D"/>
    <w:rsid w:val="00AD6AE9"/>
    <w:rsid w:val="00B35E27"/>
    <w:rsid w:val="00B57743"/>
    <w:rsid w:val="00B70917"/>
    <w:rsid w:val="00B90450"/>
    <w:rsid w:val="00BB7D9E"/>
    <w:rsid w:val="00BC41E7"/>
    <w:rsid w:val="00BC5E60"/>
    <w:rsid w:val="00BD5245"/>
    <w:rsid w:val="00BE2B4F"/>
    <w:rsid w:val="00BF66C5"/>
    <w:rsid w:val="00C346A5"/>
    <w:rsid w:val="00C378A1"/>
    <w:rsid w:val="00C90AE7"/>
    <w:rsid w:val="00CC1CA3"/>
    <w:rsid w:val="00CC589D"/>
    <w:rsid w:val="00CD0C78"/>
    <w:rsid w:val="00CF1631"/>
    <w:rsid w:val="00CF7B67"/>
    <w:rsid w:val="00D53E33"/>
    <w:rsid w:val="00D8431B"/>
    <w:rsid w:val="00D95B52"/>
    <w:rsid w:val="00DA75BE"/>
    <w:rsid w:val="00DA76AD"/>
    <w:rsid w:val="00DD35BD"/>
    <w:rsid w:val="00DD5C5C"/>
    <w:rsid w:val="00DE225E"/>
    <w:rsid w:val="00DE43D2"/>
    <w:rsid w:val="00E21311"/>
    <w:rsid w:val="00E43B40"/>
    <w:rsid w:val="00E8475E"/>
    <w:rsid w:val="00E87157"/>
    <w:rsid w:val="00EB113D"/>
    <w:rsid w:val="00EC6C7D"/>
    <w:rsid w:val="00ED2153"/>
    <w:rsid w:val="00EF0CF6"/>
    <w:rsid w:val="00EF7646"/>
    <w:rsid w:val="00F07435"/>
    <w:rsid w:val="00F11E16"/>
    <w:rsid w:val="00F6077B"/>
    <w:rsid w:val="00F710A4"/>
    <w:rsid w:val="00F92C13"/>
    <w:rsid w:val="00F968C7"/>
    <w:rsid w:val="00FB265D"/>
    <w:rsid w:val="00FB2F5D"/>
    <w:rsid w:val="00FD6B71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ListParagraph">
    <w:name w:val="List Paragraph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Stopka">
    <w:name w:val="footer"/>
    <w:basedOn w:val="Normalny"/>
    <w:link w:val="StopkaZnak"/>
    <w:rsid w:val="00FB265D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rsid w:val="00FB265D"/>
    <w:rPr>
      <w:color w:val="000000"/>
      <w:szCs w:val="24"/>
      <w:lang w:eastAsia="en-US"/>
    </w:rPr>
  </w:style>
  <w:style w:type="character" w:styleId="Odwoaniedokomentarza">
    <w:name w:val="annotation reference"/>
    <w:rsid w:val="00B904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0450"/>
    <w:rPr>
      <w:szCs w:val="20"/>
      <w:lang/>
    </w:rPr>
  </w:style>
  <w:style w:type="character" w:customStyle="1" w:styleId="TekstkomentarzaZnak">
    <w:name w:val="Tekst komentarza Znak"/>
    <w:link w:val="Tekstkomentarza"/>
    <w:rsid w:val="00B90450"/>
    <w:rPr>
      <w:color w:val="00000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90450"/>
    <w:rPr>
      <w:b/>
      <w:bCs/>
    </w:rPr>
  </w:style>
  <w:style w:type="character" w:customStyle="1" w:styleId="TematkomentarzaZnak">
    <w:name w:val="Temat komentarza Znak"/>
    <w:link w:val="Tematkomentarza"/>
    <w:rsid w:val="00B90450"/>
    <w:rPr>
      <w:b/>
      <w:bCs/>
      <w:color w:val="000000"/>
      <w:lang w:eastAsia="en-US"/>
    </w:rPr>
  </w:style>
  <w:style w:type="paragraph" w:customStyle="1" w:styleId="Default">
    <w:name w:val="Default"/>
    <w:rsid w:val="00E43B4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kapitzlist3">
    <w:name w:val="Akapit z listą3"/>
    <w:basedOn w:val="Normalny"/>
    <w:rsid w:val="00E43B40"/>
    <w:pPr>
      <w:suppressAutoHyphens/>
      <w:spacing w:line="100" w:lineRule="atLeast"/>
      <w:ind w:left="708"/>
      <w:jc w:val="both"/>
    </w:pPr>
    <w:rPr>
      <w:rFonts w:eastAsia="Droid Sans Fallback" w:cs="font295"/>
      <w:color w:val="auto"/>
      <w:sz w:val="24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rmicinski</dc:creator>
  <cp:lastModifiedBy>azajcher</cp:lastModifiedBy>
  <cp:revision>2</cp:revision>
  <cp:lastPrinted>2021-08-04T07:10:00Z</cp:lastPrinted>
  <dcterms:created xsi:type="dcterms:W3CDTF">2021-08-04T07:10:00Z</dcterms:created>
  <dcterms:modified xsi:type="dcterms:W3CDTF">2021-08-04T07:10:00Z</dcterms:modified>
</cp:coreProperties>
</file>