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FD1A1" w14:textId="783FF15C" w:rsidR="00DD1223" w:rsidRPr="00DC510D" w:rsidRDefault="00DD1223" w:rsidP="009C6F28">
      <w:pPr>
        <w:pStyle w:val="Nagwek"/>
        <w:jc w:val="center"/>
        <w:rPr>
          <w:rFonts w:ascii="Arial" w:hAnsi="Arial" w:cs="Arial"/>
          <w:i/>
        </w:rPr>
      </w:pPr>
      <w:r w:rsidRPr="00DC510D">
        <w:rPr>
          <w:rFonts w:ascii="Arial" w:hAnsi="Arial" w:cs="Arial"/>
          <w:i/>
        </w:rPr>
        <w:t>WZÓR  GWARANCJI</w:t>
      </w:r>
    </w:p>
    <w:p w14:paraId="0449F44B" w14:textId="5ED9C387" w:rsidR="00DD1223" w:rsidRPr="00DC510D" w:rsidRDefault="00DD1223" w:rsidP="00DD1223">
      <w:pPr>
        <w:pStyle w:val="Nagwek"/>
        <w:jc w:val="center"/>
        <w:rPr>
          <w:rFonts w:ascii="Arial" w:hAnsi="Arial" w:cs="Arial"/>
          <w:i/>
        </w:rPr>
      </w:pPr>
      <w:r w:rsidRPr="00DC510D">
        <w:rPr>
          <w:rFonts w:ascii="Arial" w:hAnsi="Arial" w:cs="Arial"/>
          <w:i/>
        </w:rPr>
        <w:t xml:space="preserve">   Załącznik nr 1 do umowy nr CRU/……..…./20</w:t>
      </w:r>
      <w:r w:rsidR="00672230" w:rsidRPr="00DC510D">
        <w:rPr>
          <w:rFonts w:ascii="Arial" w:hAnsi="Arial" w:cs="Arial"/>
          <w:i/>
        </w:rPr>
        <w:t>2</w:t>
      </w:r>
      <w:r w:rsidR="005922EF" w:rsidRPr="00DC510D">
        <w:rPr>
          <w:rFonts w:ascii="Arial" w:hAnsi="Arial" w:cs="Arial"/>
          <w:i/>
        </w:rPr>
        <w:t>2</w:t>
      </w:r>
    </w:p>
    <w:p w14:paraId="04E5C0EA" w14:textId="77777777" w:rsidR="00DD1223" w:rsidRDefault="00DD1223" w:rsidP="00DD1223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14:paraId="7D269351" w14:textId="77777777" w:rsidR="00DD1223" w:rsidRPr="005A690E" w:rsidRDefault="00DD1223" w:rsidP="00DD1223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6B15BC">
        <w:rPr>
          <w:rFonts w:ascii="Arial" w:hAnsi="Arial" w:cs="Arial"/>
          <w:b/>
          <w:bCs/>
          <w:i/>
          <w:sz w:val="22"/>
          <w:szCs w:val="22"/>
        </w:rPr>
        <w:t>WYKONAWCA:</w:t>
      </w:r>
    </w:p>
    <w:p w14:paraId="59FAEEFE" w14:textId="53C4EDE0" w:rsidR="00DD1223" w:rsidRPr="00497F2C" w:rsidRDefault="00DD1223" w:rsidP="00497F2C">
      <w:pPr>
        <w:spacing w:line="276" w:lineRule="auto"/>
        <w:jc w:val="both"/>
        <w:rPr>
          <w:rFonts w:ascii="Arial" w:hAnsi="Arial" w:cs="Arial"/>
          <w:b/>
          <w:bCs/>
          <w:i/>
        </w:rPr>
      </w:pPr>
      <w:r w:rsidRPr="00497F2C">
        <w:rPr>
          <w:rFonts w:ascii="Arial" w:hAnsi="Arial" w:cs="Arial"/>
        </w:rPr>
        <w:t>zgodnie z zapisami § 9 ust. 1 umowy nr CRU/.............../202</w:t>
      </w:r>
      <w:r w:rsidR="005922EF" w:rsidRPr="00497F2C">
        <w:rPr>
          <w:rFonts w:ascii="Arial" w:hAnsi="Arial" w:cs="Arial"/>
        </w:rPr>
        <w:t>2</w:t>
      </w:r>
      <w:r w:rsidRPr="00497F2C">
        <w:rPr>
          <w:rFonts w:ascii="Arial" w:hAnsi="Arial" w:cs="Arial"/>
        </w:rPr>
        <w:t xml:space="preserve">  z dn. </w:t>
      </w:r>
      <w:r w:rsidR="00497F2C">
        <w:rPr>
          <w:rFonts w:ascii="Arial" w:hAnsi="Arial" w:cs="Arial"/>
        </w:rPr>
        <w:t>….</w:t>
      </w:r>
      <w:r w:rsidRPr="00497F2C">
        <w:rPr>
          <w:rFonts w:ascii="Arial" w:hAnsi="Arial" w:cs="Arial"/>
        </w:rPr>
        <w:t>…….202</w:t>
      </w:r>
      <w:r w:rsidR="005922EF" w:rsidRPr="00497F2C">
        <w:rPr>
          <w:rFonts w:ascii="Arial" w:hAnsi="Arial" w:cs="Arial"/>
        </w:rPr>
        <w:t>2</w:t>
      </w:r>
      <w:r w:rsidRPr="00497F2C">
        <w:rPr>
          <w:rFonts w:ascii="Arial" w:hAnsi="Arial" w:cs="Arial"/>
        </w:rPr>
        <w:t xml:space="preserve"> r. udziela</w:t>
      </w:r>
      <w:r w:rsidR="00672230" w:rsidRPr="00497F2C">
        <w:rPr>
          <w:rFonts w:ascii="Arial" w:hAnsi="Arial" w:cs="Arial"/>
        </w:rPr>
        <w:t xml:space="preserve"> </w:t>
      </w:r>
      <w:r w:rsidRPr="00497F2C">
        <w:rPr>
          <w:rFonts w:ascii="Arial" w:hAnsi="Arial" w:cs="Arial"/>
        </w:rPr>
        <w:t xml:space="preserve"> </w:t>
      </w:r>
      <w:r w:rsidRPr="00497F2C">
        <w:rPr>
          <w:rFonts w:ascii="Arial" w:hAnsi="Arial" w:cs="Arial"/>
          <w:b/>
          <w:bCs/>
        </w:rPr>
        <w:t>Miastu Zabrze</w:t>
      </w:r>
      <w:r w:rsidRPr="00497F2C">
        <w:rPr>
          <w:rFonts w:ascii="Arial" w:hAnsi="Arial" w:cs="Arial"/>
        </w:rPr>
        <w:t xml:space="preserve"> z siedzibą władz  w Urzędzie Miejskim</w:t>
      </w:r>
      <w:r w:rsidR="00BF4864" w:rsidRPr="00497F2C">
        <w:rPr>
          <w:rFonts w:ascii="Arial" w:hAnsi="Arial" w:cs="Arial"/>
        </w:rPr>
        <w:t xml:space="preserve"> w Zabrzu</w:t>
      </w:r>
      <w:r w:rsidRPr="00497F2C">
        <w:rPr>
          <w:rFonts w:ascii="Arial" w:hAnsi="Arial" w:cs="Arial"/>
        </w:rPr>
        <w:t xml:space="preserve">, ul. Powstańców Śl. 5-7, 41-800 Zabrze, NIP 648 274 33 51 gwarancji na okres </w:t>
      </w:r>
      <w:r w:rsidR="00470C6B">
        <w:rPr>
          <w:rFonts w:ascii="Arial" w:hAnsi="Arial" w:cs="Arial"/>
          <w:b/>
        </w:rPr>
        <w:t>….</w:t>
      </w:r>
      <w:r w:rsidR="003A55D5">
        <w:rPr>
          <w:rFonts w:ascii="Arial" w:hAnsi="Arial" w:cs="Arial"/>
          <w:b/>
        </w:rPr>
        <w:t xml:space="preserve"> </w:t>
      </w:r>
      <w:r w:rsidRPr="00497F2C">
        <w:rPr>
          <w:rFonts w:ascii="Arial" w:hAnsi="Arial" w:cs="Arial"/>
          <w:b/>
        </w:rPr>
        <w:t>lat</w:t>
      </w:r>
      <w:r w:rsidRPr="00497F2C">
        <w:rPr>
          <w:rFonts w:ascii="Arial" w:hAnsi="Arial" w:cs="Arial"/>
        </w:rPr>
        <w:t xml:space="preserve"> od daty końcowego odbioru przedmiotu umowy </w:t>
      </w:r>
      <w:r w:rsidR="00497F2C">
        <w:rPr>
          <w:rFonts w:ascii="Arial" w:hAnsi="Arial" w:cs="Arial"/>
        </w:rPr>
        <w:t xml:space="preserve"> </w:t>
      </w:r>
      <w:r w:rsidRPr="00497F2C">
        <w:rPr>
          <w:rFonts w:ascii="Arial" w:hAnsi="Arial" w:cs="Arial"/>
        </w:rPr>
        <w:t>tj. od……………… do ………….. Gwarancja dotyczy jakości wykonanych robót oraz pozostałych świadczeń wchodzących w zakres umowy jak również zabudowanych materiałów i urządzeń związanych z realizacją zadania</w:t>
      </w:r>
      <w:r w:rsidR="0009415D" w:rsidRPr="00497F2C">
        <w:rPr>
          <w:rFonts w:ascii="Arial" w:hAnsi="Arial" w:cs="Arial"/>
        </w:rPr>
        <w:t xml:space="preserve"> </w:t>
      </w:r>
      <w:proofErr w:type="spellStart"/>
      <w:r w:rsidR="0009415D" w:rsidRPr="00497F2C">
        <w:rPr>
          <w:rFonts w:ascii="Arial" w:hAnsi="Arial" w:cs="Arial"/>
        </w:rPr>
        <w:t>pn</w:t>
      </w:r>
      <w:proofErr w:type="spellEnd"/>
      <w:r w:rsidR="0009415D" w:rsidRPr="00497F2C">
        <w:rPr>
          <w:rFonts w:ascii="Arial" w:hAnsi="Arial" w:cs="Arial"/>
        </w:rPr>
        <w:t>:</w:t>
      </w:r>
    </w:p>
    <w:p w14:paraId="21904074" w14:textId="191180D8" w:rsidR="00815C4A" w:rsidRPr="00815C4A" w:rsidRDefault="00815C4A" w:rsidP="00815C4A">
      <w:pPr>
        <w:spacing w:before="120" w:line="280" w:lineRule="exact"/>
        <w:ind w:left="720"/>
        <w:jc w:val="center"/>
        <w:rPr>
          <w:rFonts w:ascii="Arial" w:hAnsi="Arial" w:cs="Arial"/>
        </w:rPr>
      </w:pPr>
      <w:r w:rsidRPr="00815C4A">
        <w:rPr>
          <w:rFonts w:ascii="Arial" w:hAnsi="Arial" w:cs="Arial"/>
          <w:b/>
          <w:sz w:val="18"/>
          <w:szCs w:val="18"/>
        </w:rPr>
        <w:t xml:space="preserve">ZBO 2022- „Rozbudowa </w:t>
      </w:r>
      <w:proofErr w:type="spellStart"/>
      <w:r w:rsidRPr="00815C4A">
        <w:rPr>
          <w:rFonts w:ascii="Arial" w:hAnsi="Arial" w:cs="Arial"/>
          <w:b/>
          <w:sz w:val="18"/>
          <w:szCs w:val="18"/>
        </w:rPr>
        <w:t>Zaborza</w:t>
      </w:r>
      <w:proofErr w:type="spellEnd"/>
      <w:r w:rsidRPr="00815C4A">
        <w:rPr>
          <w:rFonts w:ascii="Arial" w:hAnsi="Arial" w:cs="Arial"/>
          <w:b/>
          <w:sz w:val="18"/>
          <w:szCs w:val="18"/>
        </w:rPr>
        <w:t xml:space="preserve"> (siłownia pod chmurką, miejsce odpoczynku, strefa zabaw)” – cz. I – budowa siłowni zewnętrznej przy ul. Olchowej 2</w:t>
      </w:r>
    </w:p>
    <w:p w14:paraId="158BA2BA" w14:textId="309D674A" w:rsidR="00DD1223" w:rsidRPr="00497F2C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</w:rPr>
      </w:pPr>
      <w:r w:rsidRPr="00497F2C">
        <w:rPr>
          <w:rFonts w:ascii="Arial" w:hAnsi="Arial" w:cs="Arial"/>
        </w:rPr>
        <w:t>Gwarancja dotyczy również odpowiedzialności za fizyczne wady ukryte a w szczególności za wady, które ujawnią się podczas eksploatacji.</w:t>
      </w:r>
    </w:p>
    <w:p w14:paraId="28EE6FD2" w14:textId="77777777" w:rsidR="00DD1223" w:rsidRPr="00497F2C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</w:rPr>
      </w:pPr>
      <w:r w:rsidRPr="00497F2C">
        <w:rPr>
          <w:rFonts w:ascii="Arial" w:hAnsi="Arial" w:cs="Arial"/>
        </w:rPr>
        <w:t xml:space="preserve">Miasto Zabrze jest uprawnione do dochodzenia uprawnień z tytułu </w:t>
      </w:r>
      <w:r w:rsidRPr="00497F2C">
        <w:rPr>
          <w:rFonts w:ascii="Arial" w:hAnsi="Arial" w:cs="Arial"/>
          <w:b/>
        </w:rPr>
        <w:t>gwarancji</w:t>
      </w:r>
      <w:r w:rsidRPr="00497F2C">
        <w:rPr>
          <w:rFonts w:ascii="Arial" w:hAnsi="Arial" w:cs="Arial"/>
        </w:rPr>
        <w:t xml:space="preserve"> również po zakończeniu okresu gwarancyjnego pod warunkiem, że udowodni, iż wada istniała przed jego upływem.</w:t>
      </w:r>
    </w:p>
    <w:p w14:paraId="5E44923F" w14:textId="77777777" w:rsidR="00DD1223" w:rsidRPr="00497F2C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</w:rPr>
      </w:pPr>
      <w:r w:rsidRPr="00497F2C">
        <w:rPr>
          <w:rFonts w:ascii="Arial" w:hAnsi="Arial" w:cs="Arial"/>
        </w:rPr>
        <w:t>Wykonawca odpowiada za wadę również po okresie rękojmi lub gwarancji, jeżeli Zamawiający powiadomi Wykonawcę o wadzie przed upływem tych okresów.</w:t>
      </w:r>
    </w:p>
    <w:p w14:paraId="07AB5541" w14:textId="77777777" w:rsidR="00DD1223" w:rsidRPr="00497F2C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</w:rPr>
      </w:pPr>
      <w:r w:rsidRPr="00497F2C">
        <w:rPr>
          <w:rFonts w:ascii="Arial" w:hAnsi="Arial" w:cs="Arial"/>
        </w:rPr>
        <w:t>Wykonawca przenosi na Miasto Zabrze wszelkie uprawnienia z tytułu gwarancji udzielonych przez dostawców materiałów i urządzeń zabudowanych przy wykonaniu przedmiotu umowy, wydając w tym celu Zamawiającemu właściwe dokumenty gwarancyjne, stanowiące załączniki do niniejszej Gwarancji.</w:t>
      </w:r>
    </w:p>
    <w:p w14:paraId="52F25456" w14:textId="46F68F14" w:rsidR="00DD1223" w:rsidRPr="00497F2C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</w:rPr>
      </w:pPr>
      <w:r w:rsidRPr="00497F2C">
        <w:rPr>
          <w:rFonts w:ascii="Arial" w:hAnsi="Arial" w:cs="Arial"/>
        </w:rPr>
        <w:t xml:space="preserve">W ramach gwarancji Wykonawca zobowiązany jest do usuwania wad ujawnionych w przedmiocie umowy w terminie wskazanym przez Zamawiającego w pisemnym zgłoszeniu wady. W razie nie przystąpienia  do usuwania wady w terminie do </w:t>
      </w:r>
      <w:r w:rsidRPr="00497F2C">
        <w:rPr>
          <w:rFonts w:ascii="Arial" w:hAnsi="Arial" w:cs="Arial"/>
          <w:b/>
        </w:rPr>
        <w:t>7 dni</w:t>
      </w:r>
      <w:r w:rsidRPr="00497F2C">
        <w:rPr>
          <w:rFonts w:ascii="Arial" w:hAnsi="Arial" w:cs="Arial"/>
        </w:rPr>
        <w:t xml:space="preserve"> albo nieusunięcia wady w terminie wyznaczonym przez Zamawiającego, Miasto Zabrze uprawnione będzie</w:t>
      </w:r>
      <w:r w:rsidR="00497F2C">
        <w:rPr>
          <w:rFonts w:ascii="Arial" w:hAnsi="Arial" w:cs="Arial"/>
        </w:rPr>
        <w:t xml:space="preserve"> </w:t>
      </w:r>
      <w:r w:rsidRPr="00497F2C">
        <w:rPr>
          <w:rFonts w:ascii="Arial" w:hAnsi="Arial" w:cs="Arial"/>
        </w:rPr>
        <w:t>w ramach gwarancji, do powierzenia usunięcia wady osobie trzeciej na koszt Wykonawcy.</w:t>
      </w:r>
    </w:p>
    <w:p w14:paraId="359A4A26" w14:textId="77777777" w:rsidR="00DD1223" w:rsidRPr="00497F2C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</w:rPr>
      </w:pPr>
      <w:r w:rsidRPr="00497F2C">
        <w:rPr>
          <w:rFonts w:ascii="Arial" w:hAnsi="Arial" w:cs="Arial"/>
        </w:rPr>
        <w:t xml:space="preserve">W przypadkach uzasadnionych względami technicznymi lub </w:t>
      </w:r>
      <w:proofErr w:type="spellStart"/>
      <w:r w:rsidRPr="00497F2C">
        <w:rPr>
          <w:rFonts w:ascii="Arial" w:hAnsi="Arial" w:cs="Arial"/>
        </w:rPr>
        <w:t>formalno</w:t>
      </w:r>
      <w:proofErr w:type="spellEnd"/>
      <w:r w:rsidRPr="00497F2C">
        <w:rPr>
          <w:rFonts w:ascii="Arial" w:hAnsi="Arial" w:cs="Arial"/>
        </w:rPr>
        <w:t xml:space="preserve"> – prawnymi, które uniemożliwiają usunięcie wad w wyznaczonym terminie, Zamawiający może wyznaczyć inny termin ich usunięcia.</w:t>
      </w:r>
    </w:p>
    <w:p w14:paraId="7B1B64A6" w14:textId="77777777" w:rsidR="00DD1223" w:rsidRPr="00497F2C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</w:rPr>
      </w:pPr>
      <w:r w:rsidRPr="00497F2C">
        <w:rPr>
          <w:rFonts w:ascii="Arial" w:hAnsi="Arial" w:cs="Arial"/>
        </w:rPr>
        <w:t>Dla części, co, do której zgłoszono usunięcie wad w ramach gwarancji, termin gwarancji biegnie na nowo od daty usunięcia wad.</w:t>
      </w:r>
    </w:p>
    <w:p w14:paraId="64F13421" w14:textId="1F46E282" w:rsidR="00DD1223" w:rsidRPr="00497F2C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</w:rPr>
      </w:pPr>
      <w:r w:rsidRPr="00497F2C">
        <w:rPr>
          <w:rFonts w:ascii="Arial" w:hAnsi="Arial" w:cs="Arial"/>
        </w:rPr>
        <w:t>Za</w:t>
      </w:r>
      <w:r w:rsidRPr="00B4474D">
        <w:rPr>
          <w:rFonts w:ascii="Arial" w:hAnsi="Arial" w:cs="Arial"/>
        </w:rPr>
        <w:t xml:space="preserve"> </w:t>
      </w:r>
      <w:r w:rsidR="009C3A46" w:rsidRPr="00B4474D">
        <w:rPr>
          <w:rFonts w:ascii="Arial" w:hAnsi="Arial" w:cs="Arial"/>
        </w:rPr>
        <w:t xml:space="preserve">zwłokę </w:t>
      </w:r>
      <w:r w:rsidRPr="00497F2C">
        <w:rPr>
          <w:rFonts w:ascii="Arial" w:hAnsi="Arial" w:cs="Arial"/>
        </w:rPr>
        <w:t xml:space="preserve">w usunięciu wad WYKONAWCA zapłaci, zgodnie </w:t>
      </w:r>
      <w:r w:rsidRPr="00497F2C">
        <w:rPr>
          <w:rFonts w:ascii="Arial" w:hAnsi="Arial" w:cs="Arial"/>
          <w:b/>
        </w:rPr>
        <w:t>z § 1</w:t>
      </w:r>
      <w:r w:rsidR="006F2DB2">
        <w:rPr>
          <w:rFonts w:ascii="Arial" w:hAnsi="Arial" w:cs="Arial"/>
          <w:b/>
        </w:rPr>
        <w:t>1</w:t>
      </w:r>
      <w:r w:rsidRPr="00497F2C">
        <w:rPr>
          <w:rFonts w:ascii="Arial" w:hAnsi="Arial" w:cs="Arial"/>
          <w:b/>
        </w:rPr>
        <w:t xml:space="preserve"> ust. 2</w:t>
      </w:r>
      <w:r w:rsidR="00C455B8" w:rsidRPr="00497F2C">
        <w:rPr>
          <w:rFonts w:ascii="Arial" w:hAnsi="Arial" w:cs="Arial"/>
          <w:b/>
        </w:rPr>
        <w:t>g</w:t>
      </w:r>
      <w:r w:rsidRPr="00497F2C">
        <w:rPr>
          <w:rFonts w:ascii="Arial" w:hAnsi="Arial" w:cs="Arial"/>
        </w:rPr>
        <w:t xml:space="preserve"> w/w umowy, karę w wys. 0,15% wartości przedmiotu umowy (brutto) za każdy dzień </w:t>
      </w:r>
      <w:r w:rsidR="00470C6B">
        <w:rPr>
          <w:rFonts w:ascii="Arial" w:hAnsi="Arial" w:cs="Arial"/>
        </w:rPr>
        <w:t>zwłoki</w:t>
      </w:r>
      <w:r w:rsidRPr="00497F2C">
        <w:rPr>
          <w:rFonts w:ascii="Arial" w:hAnsi="Arial" w:cs="Arial"/>
        </w:rPr>
        <w:t xml:space="preserve"> liczony od dnia wyznaczonego na usunięcie wad.</w:t>
      </w:r>
    </w:p>
    <w:p w14:paraId="1469D1B3" w14:textId="5F189EA5" w:rsidR="00DD1223" w:rsidRPr="00497F2C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</w:rPr>
      </w:pPr>
      <w:r w:rsidRPr="00497F2C">
        <w:rPr>
          <w:rFonts w:ascii="Arial" w:hAnsi="Arial"/>
        </w:rPr>
        <w:t>Odbiór przed zakończeniem okresu</w:t>
      </w:r>
      <w:r w:rsidR="00DC510D">
        <w:rPr>
          <w:rFonts w:ascii="Arial" w:hAnsi="Arial"/>
        </w:rPr>
        <w:t xml:space="preserve"> gwarancji i</w:t>
      </w:r>
      <w:r w:rsidRPr="00497F2C">
        <w:rPr>
          <w:rFonts w:ascii="Arial" w:hAnsi="Arial"/>
        </w:rPr>
        <w:t xml:space="preserve"> rękojmi </w:t>
      </w:r>
      <w:r w:rsidRPr="00497F2C">
        <w:rPr>
          <w:rFonts w:ascii="Arial" w:hAnsi="Arial" w:cs="Arial"/>
        </w:rPr>
        <w:t xml:space="preserve">(przed upływem </w:t>
      </w:r>
      <w:r w:rsidR="00470C6B">
        <w:rPr>
          <w:rFonts w:ascii="Arial" w:hAnsi="Arial" w:cs="Arial"/>
          <w:b/>
        </w:rPr>
        <w:t>….</w:t>
      </w:r>
      <w:r w:rsidRPr="00497F2C">
        <w:rPr>
          <w:rFonts w:ascii="Arial" w:hAnsi="Arial" w:cs="Arial"/>
        </w:rPr>
        <w:t xml:space="preserve"> </w:t>
      </w:r>
      <w:r w:rsidRPr="00497F2C">
        <w:rPr>
          <w:rFonts w:ascii="Arial" w:hAnsi="Arial" w:cs="Arial"/>
          <w:b/>
        </w:rPr>
        <w:t>lat</w:t>
      </w:r>
      <w:r w:rsidRPr="00497F2C">
        <w:rPr>
          <w:rFonts w:ascii="Arial" w:hAnsi="Arial" w:cs="Arial"/>
        </w:rPr>
        <w:t xml:space="preserve"> od odbioru końcowego) </w:t>
      </w:r>
      <w:r w:rsidRPr="00497F2C">
        <w:rPr>
          <w:rFonts w:ascii="Arial" w:hAnsi="Arial"/>
        </w:rPr>
        <w:t xml:space="preserve">zostanie dokonany przez Zamawiającego na wniosek i przy udziale Użytkownika oraz Wykonawcy w formie protokołu z usunięcia wszystkich wad i usterek ujawnionych w okresie </w:t>
      </w:r>
      <w:r w:rsidR="00DC510D">
        <w:rPr>
          <w:rFonts w:ascii="Arial" w:hAnsi="Arial"/>
        </w:rPr>
        <w:t xml:space="preserve">gwarancyjnym i </w:t>
      </w:r>
      <w:r w:rsidRPr="00497F2C">
        <w:rPr>
          <w:rFonts w:ascii="Arial" w:hAnsi="Arial"/>
        </w:rPr>
        <w:t xml:space="preserve">rękojmi. Protokół odbioru przedmiotu umowy, bez stwierdzonych wad </w:t>
      </w:r>
      <w:r w:rsidR="00DC510D">
        <w:rPr>
          <w:rFonts w:ascii="Arial" w:hAnsi="Arial"/>
        </w:rPr>
        <w:t xml:space="preserve"> </w:t>
      </w:r>
      <w:r w:rsidRPr="00497F2C">
        <w:rPr>
          <w:rFonts w:ascii="Arial" w:hAnsi="Arial"/>
        </w:rPr>
        <w:t>i usterek, będzie podstawą zwolnienia Wykonawcy zabezpieczenia.</w:t>
      </w:r>
    </w:p>
    <w:p w14:paraId="7C14E663" w14:textId="77777777" w:rsidR="00DD1223" w:rsidRPr="00497F2C" w:rsidRDefault="00DD1223" w:rsidP="00DD1223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rFonts w:ascii="Arial" w:hAnsi="Arial" w:cs="Arial"/>
        </w:rPr>
      </w:pPr>
      <w:r w:rsidRPr="00497F2C">
        <w:rPr>
          <w:rFonts w:ascii="Arial" w:hAnsi="Arial" w:cs="Arial"/>
        </w:rPr>
        <w:t>Miasto Zabrze może przenieść uprawnienia wynikające z gwarancji na inny podmiot np. Użytkownika obiektu.</w:t>
      </w:r>
    </w:p>
    <w:p w14:paraId="77D1C0ED" w14:textId="77777777" w:rsidR="00DD1223" w:rsidRDefault="00DD1223" w:rsidP="00DD1223">
      <w:pPr>
        <w:spacing w:before="120" w:line="280" w:lineRule="exact"/>
        <w:ind w:left="709"/>
        <w:rPr>
          <w:rFonts w:ascii="Arial" w:hAnsi="Arial" w:cs="Arial"/>
          <w:sz w:val="18"/>
          <w:szCs w:val="18"/>
        </w:rPr>
      </w:pPr>
    </w:p>
    <w:p w14:paraId="272859E9" w14:textId="618977A5" w:rsidR="00A7715A" w:rsidRPr="00DC510D" w:rsidRDefault="00DD1223" w:rsidP="00DC510D">
      <w:pPr>
        <w:spacing w:before="120" w:line="280" w:lineRule="exact"/>
        <w:rPr>
          <w:rFonts w:ascii="Arial" w:hAnsi="Arial" w:cs="Arial"/>
          <w:sz w:val="18"/>
          <w:szCs w:val="18"/>
        </w:rPr>
      </w:pPr>
      <w:r w:rsidRPr="00497F2C">
        <w:rPr>
          <w:rFonts w:ascii="Arial" w:hAnsi="Arial" w:cs="Arial"/>
        </w:rPr>
        <w:t xml:space="preserve">                Zabrze,  dn. …………..                                                      </w:t>
      </w:r>
      <w:r w:rsidRPr="009D1C51">
        <w:rPr>
          <w:rFonts w:ascii="Arial" w:hAnsi="Arial" w:cs="Arial"/>
          <w:sz w:val="18"/>
          <w:szCs w:val="18"/>
        </w:rPr>
        <w:t>……………………………………..</w:t>
      </w:r>
    </w:p>
    <w:sectPr w:rsidR="00A7715A" w:rsidRPr="00DC510D" w:rsidSect="003A55D5">
      <w:headerReference w:type="default" r:id="rId7"/>
      <w:pgSz w:w="11906" w:h="16838"/>
      <w:pgMar w:top="139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68780" w14:textId="77777777" w:rsidR="00CB2ADE" w:rsidRDefault="00CB2ADE" w:rsidP="00DD1223">
      <w:r>
        <w:separator/>
      </w:r>
    </w:p>
  </w:endnote>
  <w:endnote w:type="continuationSeparator" w:id="0">
    <w:p w14:paraId="0B1E048D" w14:textId="77777777" w:rsidR="00CB2ADE" w:rsidRDefault="00CB2ADE" w:rsidP="00DD1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4378D" w14:textId="77777777" w:rsidR="00CB2ADE" w:rsidRDefault="00CB2ADE" w:rsidP="00DD1223">
      <w:r>
        <w:separator/>
      </w:r>
    </w:p>
  </w:footnote>
  <w:footnote w:type="continuationSeparator" w:id="0">
    <w:p w14:paraId="67842CD1" w14:textId="77777777" w:rsidR="00CB2ADE" w:rsidRDefault="00CB2ADE" w:rsidP="00DD1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1A48A" w14:textId="66EBA113" w:rsidR="00C455B8" w:rsidRPr="00323C80" w:rsidRDefault="00815C4A" w:rsidP="00323C80">
    <w:pPr>
      <w:pStyle w:val="Nagwek"/>
    </w:pPr>
    <w:r w:rsidRPr="00815C4A">
      <w:rPr>
        <w:rFonts w:ascii="Arial" w:hAnsi="Arial" w:cs="Arial"/>
        <w:color w:val="FFFFFF"/>
        <w:sz w:val="16"/>
        <w:szCs w:val="16"/>
        <w14:textFill>
          <w14:solidFill>
            <w14:srgbClr w14:val="FFFFFF">
              <w14:lumMod w14:val="75000"/>
            </w14:srgbClr>
          </w14:solidFill>
        </w14:textFill>
      </w:rPr>
      <w:t xml:space="preserve">ZBO 2022- „Rozbudowa </w:t>
    </w:r>
    <w:proofErr w:type="spellStart"/>
    <w:r w:rsidRPr="00815C4A">
      <w:rPr>
        <w:rFonts w:ascii="Arial" w:hAnsi="Arial" w:cs="Arial"/>
        <w:color w:val="FFFFFF"/>
        <w:sz w:val="16"/>
        <w:szCs w:val="16"/>
        <w14:textFill>
          <w14:solidFill>
            <w14:srgbClr w14:val="FFFFFF">
              <w14:lumMod w14:val="75000"/>
            </w14:srgbClr>
          </w14:solidFill>
        </w14:textFill>
      </w:rPr>
      <w:t>Zaborza</w:t>
    </w:r>
    <w:proofErr w:type="spellEnd"/>
    <w:r w:rsidRPr="00815C4A">
      <w:rPr>
        <w:rFonts w:ascii="Arial" w:hAnsi="Arial" w:cs="Arial"/>
        <w:color w:val="FFFFFF"/>
        <w:sz w:val="16"/>
        <w:szCs w:val="16"/>
        <w14:textFill>
          <w14:solidFill>
            <w14:srgbClr w14:val="FFFFFF">
              <w14:lumMod w14:val="75000"/>
            </w14:srgbClr>
          </w14:solidFill>
        </w14:textFill>
      </w:rPr>
      <w:t xml:space="preserve"> (siłownia pod chmurką, miejsce odpoczynku, strefa zabaw)” – cz. I – budowa siłowni zewnętrznej przy ul. Olchowej 2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2D3639"/>
    <w:multiLevelType w:val="hybridMultilevel"/>
    <w:tmpl w:val="8A080046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22853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A19"/>
    <w:rsid w:val="0009415D"/>
    <w:rsid w:val="000C4CB7"/>
    <w:rsid w:val="00101CA9"/>
    <w:rsid w:val="00107CE8"/>
    <w:rsid w:val="001C151A"/>
    <w:rsid w:val="00245BF8"/>
    <w:rsid w:val="002828F3"/>
    <w:rsid w:val="00323C80"/>
    <w:rsid w:val="00370647"/>
    <w:rsid w:val="00392CA6"/>
    <w:rsid w:val="003A55D5"/>
    <w:rsid w:val="003B0D43"/>
    <w:rsid w:val="003D5A8E"/>
    <w:rsid w:val="00470C6B"/>
    <w:rsid w:val="00483E5B"/>
    <w:rsid w:val="00497F2C"/>
    <w:rsid w:val="004B13A3"/>
    <w:rsid w:val="005571DB"/>
    <w:rsid w:val="005922EF"/>
    <w:rsid w:val="005D0EBA"/>
    <w:rsid w:val="00641B63"/>
    <w:rsid w:val="00672230"/>
    <w:rsid w:val="006757EF"/>
    <w:rsid w:val="006824F9"/>
    <w:rsid w:val="006D7973"/>
    <w:rsid w:val="006F230E"/>
    <w:rsid w:val="006F2DB2"/>
    <w:rsid w:val="007A536F"/>
    <w:rsid w:val="007F0A19"/>
    <w:rsid w:val="007F4875"/>
    <w:rsid w:val="00815C4A"/>
    <w:rsid w:val="0093496F"/>
    <w:rsid w:val="009C3A46"/>
    <w:rsid w:val="009C6F28"/>
    <w:rsid w:val="00A62512"/>
    <w:rsid w:val="00A7715A"/>
    <w:rsid w:val="00AD7FF7"/>
    <w:rsid w:val="00B4474D"/>
    <w:rsid w:val="00B7372F"/>
    <w:rsid w:val="00B77F4F"/>
    <w:rsid w:val="00B912BA"/>
    <w:rsid w:val="00BF4864"/>
    <w:rsid w:val="00C455B8"/>
    <w:rsid w:val="00CB2ADE"/>
    <w:rsid w:val="00D72610"/>
    <w:rsid w:val="00D860E4"/>
    <w:rsid w:val="00DC510D"/>
    <w:rsid w:val="00DD1223"/>
    <w:rsid w:val="00E9283A"/>
    <w:rsid w:val="00ED2C9B"/>
    <w:rsid w:val="00EF2E63"/>
    <w:rsid w:val="00F12010"/>
    <w:rsid w:val="00F1229F"/>
    <w:rsid w:val="00F15644"/>
    <w:rsid w:val="00F7346C"/>
    <w:rsid w:val="00F80B22"/>
    <w:rsid w:val="00FB4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927D79"/>
  <w15:docId w15:val="{75222D25-C8F3-4411-BDBC-EAA0911D5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2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DD12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DD1223"/>
  </w:style>
  <w:style w:type="paragraph" w:styleId="Stopka">
    <w:name w:val="footer"/>
    <w:basedOn w:val="Normalny"/>
    <w:link w:val="StopkaZnak"/>
    <w:uiPriority w:val="99"/>
    <w:unhideWhenUsed/>
    <w:rsid w:val="00DD12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1223"/>
  </w:style>
  <w:style w:type="paragraph" w:customStyle="1" w:styleId="tyt">
    <w:name w:val="tyt"/>
    <w:basedOn w:val="Normalny"/>
    <w:rsid w:val="00DD1223"/>
    <w:pPr>
      <w:keepNext/>
      <w:spacing w:before="60" w:after="60"/>
      <w:jc w:val="center"/>
    </w:pPr>
    <w:rPr>
      <w:b/>
      <w:sz w:val="24"/>
    </w:rPr>
  </w:style>
  <w:style w:type="paragraph" w:styleId="Tekstpodstawowywcity">
    <w:name w:val="Body Text Indent"/>
    <w:basedOn w:val="Normalny"/>
    <w:link w:val="TekstpodstawowywcityZnak"/>
    <w:rsid w:val="00DD1223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D12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48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4875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2E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2E6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2E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E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2E6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429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Bednorz</dc:creator>
  <cp:lastModifiedBy>Aleksandra Zajcher</cp:lastModifiedBy>
  <cp:revision>2</cp:revision>
  <cp:lastPrinted>2022-08-03T11:14:00Z</cp:lastPrinted>
  <dcterms:created xsi:type="dcterms:W3CDTF">2022-08-18T09:45:00Z</dcterms:created>
  <dcterms:modified xsi:type="dcterms:W3CDTF">2022-08-18T09:45:00Z</dcterms:modified>
</cp:coreProperties>
</file>